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358"/>
        <w:tblW w:w="0" w:type="auto"/>
        <w:tblLook w:val="01E0"/>
      </w:tblPr>
      <w:tblGrid>
        <w:gridCol w:w="5012"/>
        <w:gridCol w:w="5012"/>
      </w:tblGrid>
      <w:tr w:rsidR="006365FC">
        <w:tc>
          <w:tcPr>
            <w:tcW w:w="5012" w:type="dxa"/>
          </w:tcPr>
          <w:p w:rsidR="006365FC" w:rsidRPr="004E55A0" w:rsidRDefault="006365FC" w:rsidP="004E55A0">
            <w:pPr>
              <w:pStyle w:val="BodyTextIndent"/>
              <w:suppressAutoHyphens/>
              <w:ind w:firstLine="0"/>
              <w:jc w:val="right"/>
              <w:rPr>
                <w:rFonts w:eastAsia="MS Mincho"/>
                <w:b/>
                <w:bCs/>
                <w:color w:val="000000"/>
                <w:lang w:eastAsia="ja-JP"/>
              </w:rPr>
            </w:pPr>
            <w:bookmarkStart w:id="0" w:name="_Toc166231876"/>
            <w:bookmarkStart w:id="1" w:name="_Toc527311980"/>
            <w:bookmarkStart w:id="2" w:name="_Toc527312144"/>
            <w:bookmarkStart w:id="3" w:name="_Toc527312326"/>
            <w:bookmarkStart w:id="4" w:name="_Toc527312891"/>
            <w:bookmarkStart w:id="5" w:name="_Toc529513734"/>
            <w:bookmarkStart w:id="6" w:name="_Toc529513890"/>
            <w:bookmarkStart w:id="7" w:name="_Toc530328310"/>
            <w:bookmarkStart w:id="8" w:name="_Toc536723975"/>
            <w:bookmarkStart w:id="9" w:name="_Toc536726580"/>
            <w:bookmarkStart w:id="10" w:name="_Toc536808394"/>
            <w:bookmarkStart w:id="11" w:name="_Toc2770081"/>
            <w:bookmarkStart w:id="12" w:name="_Toc2770758"/>
            <w:bookmarkStart w:id="13" w:name="_Toc3399084"/>
          </w:p>
        </w:tc>
        <w:tc>
          <w:tcPr>
            <w:tcW w:w="5012" w:type="dxa"/>
          </w:tcPr>
          <w:p w:rsidR="006365FC" w:rsidRPr="000F72D1" w:rsidRDefault="006365FC" w:rsidP="004E55A0">
            <w:pPr>
              <w:jc w:val="center"/>
              <w:outlineLvl w:val="0"/>
              <w:rPr>
                <w:rFonts w:ascii="Times New Roman" w:hAnsi="Times New Roman" w:cs="Times New Roman"/>
                <w:sz w:val="28"/>
                <w:szCs w:val="28"/>
              </w:rPr>
            </w:pPr>
            <w:r w:rsidRPr="000F72D1">
              <w:rPr>
                <w:rFonts w:ascii="Times New Roman" w:hAnsi="Times New Roman" w:cs="Times New Roman"/>
                <w:sz w:val="28"/>
                <w:szCs w:val="28"/>
              </w:rPr>
              <w:t>ПРИЛОЖЕНИЕ</w:t>
            </w:r>
          </w:p>
          <w:p w:rsidR="006365FC" w:rsidRPr="000F72D1" w:rsidRDefault="006365FC" w:rsidP="004E55A0">
            <w:pPr>
              <w:autoSpaceDE w:val="0"/>
              <w:jc w:val="center"/>
              <w:rPr>
                <w:rFonts w:ascii="Times New Roman" w:hAnsi="Times New Roman" w:cs="Times New Roman"/>
                <w:sz w:val="28"/>
                <w:szCs w:val="28"/>
              </w:rPr>
            </w:pPr>
          </w:p>
          <w:p w:rsidR="006365FC" w:rsidRPr="000F72D1" w:rsidRDefault="006365FC" w:rsidP="004E55A0">
            <w:pPr>
              <w:autoSpaceDE w:val="0"/>
              <w:jc w:val="center"/>
              <w:rPr>
                <w:rFonts w:ascii="Times New Roman" w:hAnsi="Times New Roman" w:cs="Times New Roman"/>
                <w:sz w:val="28"/>
                <w:szCs w:val="28"/>
              </w:rPr>
            </w:pPr>
            <w:r w:rsidRPr="000F72D1">
              <w:rPr>
                <w:rFonts w:ascii="Times New Roman" w:hAnsi="Times New Roman" w:cs="Times New Roman"/>
                <w:sz w:val="28"/>
                <w:szCs w:val="28"/>
              </w:rPr>
              <w:t>к решению Совета</w:t>
            </w:r>
          </w:p>
          <w:p w:rsidR="006365FC" w:rsidRPr="000F72D1" w:rsidRDefault="006365FC" w:rsidP="004E55A0">
            <w:pPr>
              <w:autoSpaceDE w:val="0"/>
              <w:jc w:val="center"/>
              <w:rPr>
                <w:rFonts w:ascii="Times New Roman" w:hAnsi="Times New Roman" w:cs="Times New Roman"/>
                <w:sz w:val="28"/>
                <w:szCs w:val="28"/>
              </w:rPr>
            </w:pPr>
            <w:r w:rsidRPr="000F72D1">
              <w:rPr>
                <w:rFonts w:ascii="Times New Roman" w:hAnsi="Times New Roman" w:cs="Times New Roman"/>
                <w:sz w:val="28"/>
                <w:szCs w:val="28"/>
              </w:rPr>
              <w:t xml:space="preserve">Стародеревянковского </w:t>
            </w:r>
          </w:p>
          <w:p w:rsidR="006365FC" w:rsidRPr="000F72D1" w:rsidRDefault="006365FC" w:rsidP="004E55A0">
            <w:pPr>
              <w:autoSpaceDE w:val="0"/>
              <w:jc w:val="center"/>
              <w:rPr>
                <w:rFonts w:ascii="Times New Roman" w:hAnsi="Times New Roman" w:cs="Times New Roman"/>
                <w:sz w:val="28"/>
                <w:szCs w:val="28"/>
              </w:rPr>
            </w:pPr>
            <w:r w:rsidRPr="000F72D1">
              <w:rPr>
                <w:rFonts w:ascii="Times New Roman" w:hAnsi="Times New Roman" w:cs="Times New Roman"/>
                <w:sz w:val="28"/>
                <w:szCs w:val="28"/>
              </w:rPr>
              <w:t>сельского поселения</w:t>
            </w:r>
          </w:p>
          <w:p w:rsidR="006365FC" w:rsidRPr="000F72D1" w:rsidRDefault="006365FC" w:rsidP="004E55A0">
            <w:pPr>
              <w:autoSpaceDE w:val="0"/>
              <w:jc w:val="center"/>
              <w:rPr>
                <w:rFonts w:ascii="Times New Roman" w:hAnsi="Times New Roman" w:cs="Times New Roman"/>
                <w:sz w:val="28"/>
                <w:szCs w:val="28"/>
              </w:rPr>
            </w:pPr>
            <w:r w:rsidRPr="000F72D1">
              <w:rPr>
                <w:rFonts w:ascii="Times New Roman" w:hAnsi="Times New Roman" w:cs="Times New Roman"/>
                <w:sz w:val="28"/>
                <w:szCs w:val="28"/>
              </w:rPr>
              <w:t>Каневского района</w:t>
            </w:r>
          </w:p>
          <w:p w:rsidR="006365FC" w:rsidRPr="004E55A0" w:rsidRDefault="006365FC" w:rsidP="00AF28A8">
            <w:pPr>
              <w:pStyle w:val="BodyTextIndent"/>
              <w:suppressAutoHyphens/>
              <w:ind w:firstLine="0"/>
              <w:jc w:val="center"/>
              <w:rPr>
                <w:rFonts w:eastAsia="MS Mincho"/>
                <w:b/>
                <w:bCs/>
                <w:color w:val="000000"/>
                <w:lang w:eastAsia="ja-JP"/>
              </w:rPr>
            </w:pPr>
            <w:r>
              <w:t xml:space="preserve">               </w:t>
            </w:r>
            <w:r w:rsidRPr="000F72D1">
              <w:t xml:space="preserve">от </w:t>
            </w:r>
            <w:r>
              <w:t>02.02.2022</w:t>
            </w:r>
            <w:r w:rsidRPr="000F72D1">
              <w:t xml:space="preserve"> № </w:t>
            </w:r>
            <w:r>
              <w:t>143</w:t>
            </w:r>
          </w:p>
        </w:tc>
      </w:tr>
    </w:tbl>
    <w:p w:rsidR="006365FC" w:rsidRDefault="006365FC" w:rsidP="001779FB">
      <w:pPr>
        <w:pStyle w:val="BodyTextIndent"/>
        <w:suppressAutoHyphens/>
        <w:ind w:firstLine="0"/>
        <w:jc w:val="right"/>
        <w:rPr>
          <w:rFonts w:eastAsia="MS Mincho"/>
          <w:b/>
          <w:bCs/>
          <w:color w:val="000000"/>
          <w:lang w:eastAsia="ja-JP"/>
        </w:rPr>
      </w:pPr>
    </w:p>
    <w:p w:rsidR="006365FC" w:rsidRPr="0050584D" w:rsidRDefault="006365FC" w:rsidP="0050517A">
      <w:pPr>
        <w:autoSpaceDE w:val="0"/>
        <w:jc w:val="right"/>
        <w:rPr>
          <w:rFonts w:ascii="Times New Roman" w:hAnsi="Times New Roman" w:cs="Times New Roman"/>
          <w:sz w:val="24"/>
          <w:szCs w:val="24"/>
        </w:rPr>
      </w:pPr>
      <w:r w:rsidRPr="0050584D">
        <w:rPr>
          <w:rFonts w:ascii="Times New Roman" w:hAnsi="Times New Roman" w:cs="Times New Roman"/>
          <w:sz w:val="24"/>
          <w:szCs w:val="24"/>
        </w:rPr>
        <w:t xml:space="preserve"> </w:t>
      </w:r>
    </w:p>
    <w:p w:rsidR="006365FC" w:rsidRPr="0050584D" w:rsidRDefault="006365FC" w:rsidP="0050517A">
      <w:pPr>
        <w:autoSpaceDE w:val="0"/>
        <w:ind w:firstLine="540"/>
        <w:rPr>
          <w:rFonts w:ascii="Times New Roman" w:hAnsi="Times New Roman" w:cs="Times New Roman"/>
          <w:sz w:val="24"/>
          <w:szCs w:val="24"/>
        </w:rPr>
      </w:pPr>
    </w:p>
    <w:p w:rsidR="006365FC" w:rsidRPr="002A4C82" w:rsidRDefault="006365FC" w:rsidP="0050517A">
      <w:pPr>
        <w:jc w:val="center"/>
        <w:rPr>
          <w:rFonts w:ascii="Times New Roman" w:hAnsi="Times New Roman" w:cs="Times New Roman"/>
          <w:sz w:val="28"/>
          <w:szCs w:val="28"/>
        </w:rPr>
      </w:pPr>
      <w:r w:rsidRPr="002A4C82">
        <w:rPr>
          <w:rFonts w:ascii="Times New Roman" w:hAnsi="Times New Roman" w:cs="Times New Roman"/>
          <w:sz w:val="28"/>
          <w:szCs w:val="28"/>
        </w:rPr>
        <w:t>ПРАВИЛА ЗЕМЛЕПОЛЬЗОВАНИЯ И ЗАСТРОЙКИ</w:t>
      </w:r>
    </w:p>
    <w:p w:rsidR="006365FC" w:rsidRPr="002A4C82" w:rsidRDefault="006365FC" w:rsidP="0050517A">
      <w:pPr>
        <w:jc w:val="center"/>
        <w:rPr>
          <w:rFonts w:ascii="Times New Roman" w:hAnsi="Times New Roman" w:cs="Times New Roman"/>
          <w:sz w:val="28"/>
          <w:szCs w:val="28"/>
        </w:rPr>
      </w:pPr>
      <w:r w:rsidRPr="002A4C82">
        <w:rPr>
          <w:rFonts w:ascii="Times New Roman" w:hAnsi="Times New Roman" w:cs="Times New Roman"/>
          <w:sz w:val="28"/>
          <w:szCs w:val="28"/>
        </w:rPr>
        <w:t>СТАРОДЕРЕВЯНКОВСКОГО СЕЛЬСКОГО ПОСЕЛЕНИЯ КАНЕВСКОГО РАЙОНА</w:t>
      </w:r>
    </w:p>
    <w:p w:rsidR="006365FC" w:rsidRPr="0050584D" w:rsidRDefault="006365FC" w:rsidP="0050517A">
      <w:pPr>
        <w:rPr>
          <w:rFonts w:ascii="Times New Roman" w:hAnsi="Times New Roman" w:cs="Times New Roman"/>
          <w:sz w:val="24"/>
          <w:szCs w:val="24"/>
        </w:rPr>
      </w:pPr>
    </w:p>
    <w:p w:rsidR="006365FC" w:rsidRPr="0050584D" w:rsidRDefault="006365FC" w:rsidP="0050517A">
      <w:pPr>
        <w:rPr>
          <w:rFonts w:ascii="Times New Roman" w:hAnsi="Times New Roman" w:cs="Times New Roman"/>
          <w:sz w:val="24"/>
          <w:szCs w:val="24"/>
        </w:rPr>
      </w:pPr>
      <w:r w:rsidRPr="0050584D">
        <w:rPr>
          <w:rFonts w:ascii="Times New Roman" w:hAnsi="Times New Roman" w:cs="Times New Roman"/>
          <w:sz w:val="24"/>
          <w:szCs w:val="24"/>
        </w:rPr>
        <w:t>Правила землепользования и застройки Стародеревянковского сельского поселения Каневского района (далее - Правила) являются нормативно-правовым актом муниципального образования, принятым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Градостроительным кодексом Краснодарского края, иными законами и  иными нормативными актами Российской Федерации и Краснодарского края, Уставом Стародеревянковского сельского поселения, Генеральным планом Стародеревянковского сельского поселения, а также с учетом положений иных актов и документов, определяющих основные направления социально-экономического и градостроительного развития Стародеревянковского сельского поселения, охраны его культурного наследия, окружающей среды и рационального использования природных ресурсов.</w:t>
      </w:r>
    </w:p>
    <w:p w:rsidR="006365FC" w:rsidRDefault="006365FC" w:rsidP="001779FB">
      <w:pPr>
        <w:rPr>
          <w:lang w:eastAsia="ru-RU"/>
        </w:rPr>
      </w:pPr>
      <w:r w:rsidRPr="001779FB">
        <w:rPr>
          <w:rFonts w:ascii="Times New Roman" w:hAnsi="Times New Roman" w:cs="Times New Roman"/>
          <w:sz w:val="24"/>
          <w:szCs w:val="24"/>
        </w:rPr>
        <w:t xml:space="preserve">Внесение изменений в Правила землепользования и застройки Стародеревянковского сельского поселения, утвержденные решением Совета Стародеревянковского сельского поселения  №31 от 17.02.11.2015 года (в редакции решений № 65 от 12.11.2015г., № 119 от 25.11.2016 года, №140 от 02.03.2017 года, №176 от 27.10.2017г., </w:t>
      </w:r>
      <w:r w:rsidRPr="001779FB">
        <w:rPr>
          <w:rFonts w:ascii="Times New Roman" w:hAnsi="Times New Roman" w:cs="Times New Roman"/>
          <w:sz w:val="24"/>
          <w:szCs w:val="24"/>
          <w:lang w:eastAsia="ar-SA"/>
        </w:rPr>
        <w:t>№283 03.06.2019г.</w:t>
      </w:r>
      <w:r>
        <w:rPr>
          <w:rFonts w:ascii="Times New Roman" w:hAnsi="Times New Roman" w:cs="Times New Roman"/>
          <w:sz w:val="24"/>
          <w:szCs w:val="24"/>
          <w:lang w:eastAsia="ar-SA"/>
        </w:rPr>
        <w:t>,</w:t>
      </w:r>
      <w:r w:rsidRPr="00B77589">
        <w:rPr>
          <w:rFonts w:ascii="Times New Roman" w:hAnsi="Times New Roman" w:cs="Times New Roman"/>
          <w:sz w:val="24"/>
          <w:szCs w:val="24"/>
          <w:lang w:eastAsia="ar-SA"/>
        </w:rPr>
        <w:t xml:space="preserve"> №45 от 29.05.2020г </w:t>
      </w:r>
      <w:r>
        <w:rPr>
          <w:rFonts w:ascii="Times New Roman" w:hAnsi="Times New Roman" w:cs="Times New Roman"/>
          <w:sz w:val="24"/>
          <w:szCs w:val="24"/>
          <w:lang w:eastAsia="ar-SA"/>
        </w:rPr>
        <w:t xml:space="preserve">№ </w:t>
      </w:r>
      <w:r w:rsidRPr="001779FB">
        <w:rPr>
          <w:rFonts w:ascii="Times New Roman" w:hAnsi="Times New Roman" w:cs="Times New Roman"/>
          <w:sz w:val="24"/>
          <w:szCs w:val="24"/>
          <w:lang w:eastAsia="ar-SA"/>
        </w:rPr>
        <w:t>115 от 08.10.2021г.</w:t>
      </w:r>
      <w:r w:rsidRPr="001779FB">
        <w:rPr>
          <w:rFonts w:ascii="Times New Roman" w:hAnsi="Times New Roman" w:cs="Times New Roman"/>
          <w:sz w:val="24"/>
          <w:szCs w:val="24"/>
        </w:rPr>
        <w:t xml:space="preserve">) произведено на основании Постановления администрации Стародеревянковского сельского поселения </w:t>
      </w:r>
      <w:r w:rsidRPr="001779FB">
        <w:rPr>
          <w:rFonts w:ascii="Times New Roman" w:hAnsi="Times New Roman" w:cs="Times New Roman"/>
          <w:sz w:val="24"/>
          <w:szCs w:val="24"/>
          <w:lang w:eastAsia="ru-RU"/>
        </w:rPr>
        <w:t>№ 262 от 26.10.2021 «</w:t>
      </w:r>
      <w:r w:rsidRPr="001779FB">
        <w:rPr>
          <w:rFonts w:ascii="Times New Roman" w:hAnsi="Times New Roman" w:cs="Times New Roman"/>
          <w:sz w:val="24"/>
          <w:szCs w:val="24"/>
        </w:rPr>
        <w:t>О подготовке предложений о внесении изменений  в Правила землепользования и застройки Стародеревянковского сельского поселения Каневского района, применительно ко всей территории поселения</w:t>
      </w:r>
      <w:r w:rsidRPr="0050584D">
        <w:rPr>
          <w:lang w:eastAsia="ru-RU"/>
        </w:rPr>
        <w:t>»</w:t>
      </w:r>
    </w:p>
    <w:p w:rsidR="006365FC" w:rsidRDefault="006365FC" w:rsidP="001779FB">
      <w:pPr>
        <w:rPr>
          <w:lang w:eastAsia="ru-RU"/>
        </w:rPr>
      </w:pPr>
    </w:p>
    <w:p w:rsidR="006365FC" w:rsidRDefault="006365FC" w:rsidP="001779FB">
      <w:pPr>
        <w:rPr>
          <w:lang w:eastAsia="ru-RU"/>
        </w:rPr>
      </w:pPr>
    </w:p>
    <w:p w:rsidR="006365FC" w:rsidRDefault="006365FC" w:rsidP="001779FB">
      <w:pPr>
        <w:rPr>
          <w:lang w:eastAsia="ru-RU"/>
        </w:rPr>
      </w:pPr>
    </w:p>
    <w:p w:rsidR="006365FC" w:rsidRDefault="006365FC" w:rsidP="001779FB">
      <w:pPr>
        <w:rPr>
          <w:lang w:eastAsia="ru-RU"/>
        </w:rPr>
      </w:pPr>
    </w:p>
    <w:p w:rsidR="006365FC" w:rsidRDefault="006365FC" w:rsidP="001779FB">
      <w:pPr>
        <w:rPr>
          <w:lang w:eastAsia="ru-RU"/>
        </w:rPr>
      </w:pPr>
    </w:p>
    <w:p w:rsidR="006365FC" w:rsidRDefault="006365FC" w:rsidP="001779FB">
      <w:pPr>
        <w:rPr>
          <w:lang w:eastAsia="ru-RU"/>
        </w:rPr>
      </w:pPr>
    </w:p>
    <w:p w:rsidR="006365FC" w:rsidRDefault="006365FC" w:rsidP="001779FB">
      <w:pPr>
        <w:rPr>
          <w:lang w:eastAsia="ru-RU"/>
        </w:rPr>
      </w:pPr>
    </w:p>
    <w:p w:rsidR="006365FC" w:rsidRDefault="006365FC" w:rsidP="001779FB">
      <w:pPr>
        <w:rPr>
          <w:lang w:eastAsia="ru-RU"/>
        </w:rPr>
      </w:pPr>
    </w:p>
    <w:p w:rsidR="006365FC" w:rsidRDefault="006365FC" w:rsidP="001779FB">
      <w:pPr>
        <w:rPr>
          <w:lang w:eastAsia="ru-RU"/>
        </w:rPr>
      </w:pPr>
    </w:p>
    <w:p w:rsidR="006365FC" w:rsidRDefault="006365FC" w:rsidP="001779FB">
      <w:pPr>
        <w:rPr>
          <w:lang w:eastAsia="ru-RU"/>
        </w:rPr>
      </w:pPr>
    </w:p>
    <w:p w:rsidR="006365FC" w:rsidRDefault="006365FC" w:rsidP="001779FB">
      <w:pPr>
        <w:rPr>
          <w:lang w:eastAsia="ru-RU"/>
        </w:rPr>
      </w:pPr>
    </w:p>
    <w:p w:rsidR="006365FC" w:rsidRDefault="006365FC" w:rsidP="001779FB">
      <w:pPr>
        <w:rPr>
          <w:lang w:eastAsia="ru-RU"/>
        </w:rPr>
      </w:pPr>
    </w:p>
    <w:p w:rsidR="006365FC" w:rsidRDefault="006365FC" w:rsidP="001779FB">
      <w:pPr>
        <w:rPr>
          <w:lang w:eastAsia="ru-RU"/>
        </w:rPr>
      </w:pPr>
    </w:p>
    <w:p w:rsidR="006365FC" w:rsidRDefault="006365FC" w:rsidP="001779FB">
      <w:pPr>
        <w:rPr>
          <w:lang w:eastAsia="ru-RU"/>
        </w:rPr>
      </w:pPr>
    </w:p>
    <w:p w:rsidR="006365FC" w:rsidRDefault="006365FC" w:rsidP="001779FB">
      <w:pPr>
        <w:rPr>
          <w:lang w:eastAsia="ru-RU"/>
        </w:rPr>
      </w:pPr>
    </w:p>
    <w:p w:rsidR="006365FC" w:rsidRDefault="006365FC" w:rsidP="001779FB">
      <w:pPr>
        <w:rPr>
          <w:lang w:eastAsia="ru-RU"/>
        </w:rPr>
      </w:pPr>
    </w:p>
    <w:p w:rsidR="006365FC" w:rsidRDefault="006365FC" w:rsidP="001779FB">
      <w:pPr>
        <w:rPr>
          <w:lang w:eastAsia="ru-RU"/>
        </w:rPr>
      </w:pPr>
    </w:p>
    <w:p w:rsidR="006365FC" w:rsidRDefault="006365FC" w:rsidP="001779FB">
      <w:pPr>
        <w:rPr>
          <w:lang w:eastAsia="ru-RU"/>
        </w:rPr>
      </w:pPr>
    </w:p>
    <w:p w:rsidR="006365FC" w:rsidRDefault="006365FC" w:rsidP="001779FB">
      <w:pPr>
        <w:rPr>
          <w:lang w:eastAsia="ru-RU"/>
        </w:rPr>
      </w:pPr>
    </w:p>
    <w:p w:rsidR="006365FC" w:rsidRDefault="006365FC" w:rsidP="001779FB">
      <w:pPr>
        <w:rPr>
          <w:lang w:eastAsia="ru-RU"/>
        </w:rPr>
      </w:pPr>
    </w:p>
    <w:bookmarkEnd w:id="0"/>
    <w:bookmarkEnd w:id="1"/>
    <w:bookmarkEnd w:id="2"/>
    <w:bookmarkEnd w:id="3"/>
    <w:bookmarkEnd w:id="4"/>
    <w:bookmarkEnd w:id="5"/>
    <w:bookmarkEnd w:id="6"/>
    <w:bookmarkEnd w:id="7"/>
    <w:bookmarkEnd w:id="8"/>
    <w:bookmarkEnd w:id="9"/>
    <w:bookmarkEnd w:id="10"/>
    <w:bookmarkEnd w:id="11"/>
    <w:bookmarkEnd w:id="12"/>
    <w:bookmarkEnd w:id="13"/>
    <w:p w:rsidR="006365FC" w:rsidRPr="002A4C82" w:rsidRDefault="006365FC" w:rsidP="006F5E61">
      <w:pPr>
        <w:jc w:val="center"/>
        <w:rPr>
          <w:rFonts w:ascii="Times New Roman" w:hAnsi="Times New Roman" w:cs="Times New Roman"/>
          <w:sz w:val="28"/>
          <w:szCs w:val="28"/>
        </w:rPr>
      </w:pPr>
      <w:r w:rsidRPr="002A4C82">
        <w:rPr>
          <w:rFonts w:ascii="Times New Roman" w:hAnsi="Times New Roman" w:cs="Times New Roman"/>
          <w:sz w:val="28"/>
          <w:szCs w:val="28"/>
        </w:rPr>
        <w:t>СОДЕРЖАНИЕ</w:t>
      </w:r>
    </w:p>
    <w:p w:rsidR="006365FC" w:rsidRPr="0050584D" w:rsidRDefault="006365FC" w:rsidP="00777515">
      <w:pPr>
        <w:pStyle w:val="TOC1"/>
        <w:rPr>
          <w:rFonts w:ascii="Calibri" w:hAnsi="Calibri" w:cs="Calibri"/>
          <w:noProof/>
          <w:sz w:val="22"/>
          <w:szCs w:val="22"/>
          <w:lang w:val="ru-RU" w:eastAsia="ru-RU"/>
        </w:rPr>
      </w:pPr>
      <w:r w:rsidRPr="0050584D">
        <w:rPr>
          <w:sz w:val="22"/>
          <w:szCs w:val="22"/>
          <w:lang w:val="ru-RU"/>
        </w:rPr>
        <w:fldChar w:fldCharType="begin"/>
      </w:r>
      <w:r w:rsidRPr="0050584D">
        <w:rPr>
          <w:sz w:val="22"/>
          <w:szCs w:val="22"/>
          <w:lang w:val="ru-RU"/>
        </w:rPr>
        <w:instrText xml:space="preserve"> </w:instrText>
      </w:r>
      <w:r w:rsidRPr="0050584D">
        <w:rPr>
          <w:sz w:val="22"/>
          <w:szCs w:val="22"/>
        </w:rPr>
        <w:instrText>TOC</w:instrText>
      </w:r>
      <w:r w:rsidRPr="0050584D">
        <w:rPr>
          <w:sz w:val="22"/>
          <w:szCs w:val="22"/>
          <w:lang w:val="ru-RU"/>
        </w:rPr>
        <w:instrText xml:space="preserve"> \</w:instrText>
      </w:r>
      <w:r w:rsidRPr="0050584D">
        <w:rPr>
          <w:sz w:val="22"/>
          <w:szCs w:val="22"/>
        </w:rPr>
        <w:instrText>o</w:instrText>
      </w:r>
      <w:r w:rsidRPr="0050584D">
        <w:rPr>
          <w:sz w:val="22"/>
          <w:szCs w:val="22"/>
          <w:lang w:val="ru-RU"/>
        </w:rPr>
        <w:instrText xml:space="preserve"> "1-3" \</w:instrText>
      </w:r>
      <w:r w:rsidRPr="0050584D">
        <w:rPr>
          <w:sz w:val="22"/>
          <w:szCs w:val="22"/>
        </w:rPr>
        <w:instrText>h</w:instrText>
      </w:r>
      <w:r w:rsidRPr="0050584D">
        <w:rPr>
          <w:sz w:val="22"/>
          <w:szCs w:val="22"/>
          <w:lang w:val="ru-RU"/>
        </w:rPr>
        <w:instrText xml:space="preserve"> \</w:instrText>
      </w:r>
      <w:r w:rsidRPr="0050584D">
        <w:rPr>
          <w:sz w:val="22"/>
          <w:szCs w:val="22"/>
        </w:rPr>
        <w:instrText>z</w:instrText>
      </w:r>
      <w:r w:rsidRPr="0050584D">
        <w:rPr>
          <w:sz w:val="22"/>
          <w:szCs w:val="22"/>
          <w:lang w:val="ru-RU"/>
        </w:rPr>
        <w:instrText xml:space="preserve"> \</w:instrText>
      </w:r>
      <w:r w:rsidRPr="0050584D">
        <w:rPr>
          <w:sz w:val="22"/>
          <w:szCs w:val="22"/>
        </w:rPr>
        <w:instrText>u</w:instrText>
      </w:r>
      <w:r w:rsidRPr="0050584D">
        <w:rPr>
          <w:sz w:val="22"/>
          <w:szCs w:val="22"/>
          <w:lang w:val="ru-RU"/>
        </w:rPr>
        <w:instrText xml:space="preserve"> </w:instrText>
      </w:r>
      <w:r w:rsidRPr="0050584D">
        <w:rPr>
          <w:sz w:val="22"/>
          <w:szCs w:val="22"/>
          <w:lang w:val="ru-RU"/>
        </w:rPr>
        <w:fldChar w:fldCharType="separate"/>
      </w:r>
      <w:hyperlink w:anchor="_Toc3399085" w:history="1">
        <w:r w:rsidRPr="0050584D">
          <w:rPr>
            <w:rStyle w:val="Hyperlink"/>
            <w:rFonts w:ascii="Times New Roman" w:hAnsi="Times New Roman" w:cs="Times New Roman"/>
            <w:noProof/>
            <w:color w:val="auto"/>
          </w:rPr>
          <w:t>ЧАСТЬ 1. ПОРЯДОК ПРИМЕНЕНИЯ И ВНЕСЕНИЯ ИЗМЕНЕНИЙ В ПРАВИЛА ЗЕМЛЕПОЛЬЗОВАНИЯ И ЗАСТРОЙКИ</w:t>
        </w:r>
        <w:r w:rsidRPr="0050584D">
          <w:rPr>
            <w:rFonts w:cs="Times New Roman"/>
            <w:noProof/>
            <w:webHidden/>
          </w:rPr>
          <w:tab/>
        </w:r>
        <w:r w:rsidRPr="0050584D">
          <w:rPr>
            <w:noProof/>
            <w:webHidden/>
          </w:rPr>
          <w:fldChar w:fldCharType="begin"/>
        </w:r>
        <w:r w:rsidRPr="0050584D">
          <w:rPr>
            <w:noProof/>
            <w:webHidden/>
          </w:rPr>
          <w:instrText xml:space="preserve"> PAGEREF _Toc3399085 \h </w:instrText>
        </w:r>
        <w:r>
          <w:rPr>
            <w:rFonts w:cs="Times New Roman"/>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rsidP="00777515">
      <w:pPr>
        <w:pStyle w:val="TOC1"/>
        <w:rPr>
          <w:rFonts w:ascii="Calibri" w:hAnsi="Calibri" w:cs="Calibri"/>
          <w:noProof/>
          <w:sz w:val="22"/>
          <w:szCs w:val="22"/>
          <w:lang w:val="ru-RU" w:eastAsia="ru-RU"/>
        </w:rPr>
      </w:pPr>
      <w:hyperlink w:anchor="_Toc3399086" w:history="1">
        <w:r w:rsidRPr="0050584D">
          <w:rPr>
            <w:rStyle w:val="Hyperlink"/>
            <w:rFonts w:ascii="Times New Roman" w:hAnsi="Times New Roman" w:cs="Times New Roman"/>
            <w:noProof/>
            <w:color w:val="auto"/>
          </w:rPr>
          <w:t>Глава 1. Общие положения</w:t>
        </w:r>
        <w:r w:rsidRPr="0050584D">
          <w:rPr>
            <w:rFonts w:cs="Times New Roman"/>
            <w:noProof/>
            <w:webHidden/>
          </w:rPr>
          <w:tab/>
        </w:r>
        <w:r w:rsidRPr="0050584D">
          <w:rPr>
            <w:noProof/>
            <w:webHidden/>
          </w:rPr>
          <w:fldChar w:fldCharType="begin"/>
        </w:r>
        <w:r w:rsidRPr="0050584D">
          <w:rPr>
            <w:noProof/>
            <w:webHidden/>
          </w:rPr>
          <w:instrText xml:space="preserve"> PAGEREF _Toc3399086 \h </w:instrText>
        </w:r>
        <w:r>
          <w:rPr>
            <w:rFonts w:cs="Times New Roman"/>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087" w:history="1">
        <w:r w:rsidRPr="0050584D">
          <w:rPr>
            <w:rStyle w:val="Hyperlink"/>
            <w:rFonts w:ascii="Times New Roman" w:hAnsi="Times New Roman" w:cs="Times New Roman"/>
            <w:noProof/>
            <w:color w:val="auto"/>
          </w:rPr>
          <w:t>Статья 1. Основные понятия, используемые в настоящих Правилах</w:t>
        </w:r>
        <w:r w:rsidRPr="0050584D">
          <w:rPr>
            <w:noProof/>
            <w:webHidden/>
          </w:rPr>
          <w:tab/>
        </w:r>
        <w:r w:rsidRPr="0050584D">
          <w:rPr>
            <w:noProof/>
            <w:webHidden/>
          </w:rPr>
          <w:fldChar w:fldCharType="begin"/>
        </w:r>
        <w:r w:rsidRPr="0050584D">
          <w:rPr>
            <w:noProof/>
            <w:webHidden/>
          </w:rPr>
          <w:instrText xml:space="preserve"> PAGEREF _Toc3399087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088" w:history="1">
        <w:r w:rsidRPr="0050584D">
          <w:rPr>
            <w:rStyle w:val="Hyperlink"/>
            <w:rFonts w:ascii="Times New Roman" w:hAnsi="Times New Roman" w:cs="Times New Roman"/>
            <w:noProof/>
            <w:color w:val="auto"/>
          </w:rPr>
          <w:t>Статья 2. Правовой статус и сфера действия настоящих Правил</w:t>
        </w:r>
        <w:r w:rsidRPr="0050584D">
          <w:rPr>
            <w:noProof/>
            <w:webHidden/>
          </w:rPr>
          <w:tab/>
        </w:r>
        <w:r w:rsidRPr="0050584D">
          <w:rPr>
            <w:noProof/>
            <w:webHidden/>
          </w:rPr>
          <w:fldChar w:fldCharType="begin"/>
        </w:r>
        <w:r w:rsidRPr="0050584D">
          <w:rPr>
            <w:noProof/>
            <w:webHidden/>
          </w:rPr>
          <w:instrText xml:space="preserve"> PAGEREF _Toc3399088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089" w:history="1">
        <w:r w:rsidRPr="0050584D">
          <w:rPr>
            <w:rStyle w:val="Hyperlink"/>
            <w:rFonts w:ascii="Times New Roman" w:hAnsi="Times New Roman" w:cs="Times New Roman"/>
            <w:noProof/>
            <w:color w:val="auto"/>
          </w:rPr>
          <w:t>Статья 3. Цели и содержание настоящих Правил</w:t>
        </w:r>
        <w:r w:rsidRPr="0050584D">
          <w:rPr>
            <w:noProof/>
            <w:webHidden/>
          </w:rPr>
          <w:tab/>
        </w:r>
        <w:r w:rsidRPr="0050584D">
          <w:rPr>
            <w:noProof/>
            <w:webHidden/>
          </w:rPr>
          <w:fldChar w:fldCharType="begin"/>
        </w:r>
        <w:r w:rsidRPr="0050584D">
          <w:rPr>
            <w:noProof/>
            <w:webHidden/>
          </w:rPr>
          <w:instrText xml:space="preserve"> PAGEREF _Toc3399089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090" w:history="1">
        <w:r w:rsidRPr="0050584D">
          <w:rPr>
            <w:rStyle w:val="Hyperlink"/>
            <w:rFonts w:ascii="Times New Roman" w:hAnsi="Times New Roman" w:cs="Times New Roman"/>
            <w:noProof/>
            <w:color w:val="auto"/>
          </w:rPr>
          <w:t>Статья 4. Объекты и субъекты градостроительных отношений</w:t>
        </w:r>
        <w:r w:rsidRPr="0050584D">
          <w:rPr>
            <w:noProof/>
            <w:webHidden/>
          </w:rPr>
          <w:tab/>
        </w:r>
        <w:r w:rsidRPr="0050584D">
          <w:rPr>
            <w:noProof/>
            <w:webHidden/>
          </w:rPr>
          <w:fldChar w:fldCharType="begin"/>
        </w:r>
        <w:r w:rsidRPr="0050584D">
          <w:rPr>
            <w:noProof/>
            <w:webHidden/>
          </w:rPr>
          <w:instrText xml:space="preserve"> PAGEREF _Toc3399090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091" w:history="1">
        <w:r w:rsidRPr="0050584D">
          <w:rPr>
            <w:rStyle w:val="Hyperlink"/>
            <w:rFonts w:ascii="Times New Roman" w:hAnsi="Times New Roman" w:cs="Times New Roman"/>
            <w:noProof/>
            <w:color w:val="auto"/>
          </w:rPr>
          <w:t>Статья 5. 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r w:rsidRPr="0050584D">
          <w:rPr>
            <w:noProof/>
            <w:webHidden/>
          </w:rPr>
          <w:tab/>
        </w:r>
        <w:r w:rsidRPr="0050584D">
          <w:rPr>
            <w:noProof/>
            <w:webHidden/>
          </w:rPr>
          <w:fldChar w:fldCharType="begin"/>
        </w:r>
        <w:r w:rsidRPr="0050584D">
          <w:rPr>
            <w:noProof/>
            <w:webHidden/>
          </w:rPr>
          <w:instrText xml:space="preserve"> PAGEREF _Toc3399091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092" w:history="1">
        <w:r w:rsidRPr="0050584D">
          <w:rPr>
            <w:rStyle w:val="Hyperlink"/>
            <w:rFonts w:ascii="Times New Roman" w:hAnsi="Times New Roman" w:cs="Times New Roman"/>
            <w:noProof/>
            <w:color w:val="auto"/>
          </w:rPr>
          <w:t>Статья 6. Ответственность за нарушение настоящих Правил</w:t>
        </w:r>
        <w:r w:rsidRPr="0050584D">
          <w:rPr>
            <w:noProof/>
            <w:webHidden/>
          </w:rPr>
          <w:tab/>
        </w:r>
        <w:r w:rsidRPr="0050584D">
          <w:rPr>
            <w:noProof/>
            <w:webHidden/>
          </w:rPr>
          <w:fldChar w:fldCharType="begin"/>
        </w:r>
        <w:r w:rsidRPr="0050584D">
          <w:rPr>
            <w:noProof/>
            <w:webHidden/>
          </w:rPr>
          <w:instrText xml:space="preserve"> PAGEREF _Toc3399092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rsidP="00777515">
      <w:pPr>
        <w:pStyle w:val="TOC1"/>
        <w:rPr>
          <w:rFonts w:ascii="Calibri" w:hAnsi="Calibri" w:cs="Calibri"/>
          <w:noProof/>
          <w:sz w:val="22"/>
          <w:szCs w:val="22"/>
          <w:lang w:val="ru-RU" w:eastAsia="ru-RU"/>
        </w:rPr>
      </w:pPr>
      <w:hyperlink w:anchor="_Toc3399093" w:history="1">
        <w:r w:rsidRPr="0050584D">
          <w:rPr>
            <w:rStyle w:val="Hyperlink"/>
            <w:rFonts w:ascii="Times New Roman" w:hAnsi="Times New Roman" w:cs="Times New Roman"/>
            <w:noProof/>
            <w:color w:val="auto"/>
          </w:rPr>
          <w:t>Глава 2. Права использования недвижимости, возникшие до вступления в силу правил</w:t>
        </w:r>
        <w:r w:rsidRPr="0050584D">
          <w:rPr>
            <w:rFonts w:cs="Times New Roman"/>
            <w:noProof/>
            <w:webHidden/>
          </w:rPr>
          <w:tab/>
        </w:r>
        <w:r w:rsidRPr="0050584D">
          <w:rPr>
            <w:noProof/>
            <w:webHidden/>
          </w:rPr>
          <w:fldChar w:fldCharType="begin"/>
        </w:r>
        <w:r w:rsidRPr="0050584D">
          <w:rPr>
            <w:noProof/>
            <w:webHidden/>
          </w:rPr>
          <w:instrText xml:space="preserve"> PAGEREF _Toc3399093 \h </w:instrText>
        </w:r>
        <w:r>
          <w:rPr>
            <w:rFonts w:cs="Times New Roman"/>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094" w:history="1">
        <w:r w:rsidRPr="0050584D">
          <w:rPr>
            <w:rStyle w:val="Hyperlink"/>
            <w:rFonts w:ascii="Times New Roman" w:hAnsi="Times New Roman" w:cs="Times New Roman"/>
            <w:noProof/>
            <w:color w:val="auto"/>
          </w:rPr>
          <w:t>Статья 7. Общие положения, относящиеся к ранее возникшим правам.</w:t>
        </w:r>
        <w:r w:rsidRPr="0050584D">
          <w:rPr>
            <w:noProof/>
            <w:webHidden/>
          </w:rPr>
          <w:tab/>
        </w:r>
        <w:r w:rsidRPr="0050584D">
          <w:rPr>
            <w:noProof/>
            <w:webHidden/>
          </w:rPr>
          <w:fldChar w:fldCharType="begin"/>
        </w:r>
        <w:r w:rsidRPr="0050584D">
          <w:rPr>
            <w:noProof/>
            <w:webHidden/>
          </w:rPr>
          <w:instrText xml:space="preserve"> PAGEREF _Toc3399094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095" w:history="1">
        <w:r w:rsidRPr="0050584D">
          <w:rPr>
            <w:rStyle w:val="Hyperlink"/>
            <w:rFonts w:ascii="Times New Roman" w:hAnsi="Times New Roman" w:cs="Times New Roman"/>
            <w:noProof/>
            <w:color w:val="auto"/>
          </w:rPr>
          <w:t>Статья 8. Использование и строительные изменения объектов недвижимости, несоответствующих Правилам</w:t>
        </w:r>
        <w:r w:rsidRPr="0050584D">
          <w:rPr>
            <w:noProof/>
            <w:webHidden/>
          </w:rPr>
          <w:tab/>
        </w:r>
        <w:r w:rsidRPr="0050584D">
          <w:rPr>
            <w:noProof/>
            <w:webHidden/>
          </w:rPr>
          <w:fldChar w:fldCharType="begin"/>
        </w:r>
        <w:r w:rsidRPr="0050584D">
          <w:rPr>
            <w:noProof/>
            <w:webHidden/>
          </w:rPr>
          <w:instrText xml:space="preserve"> PAGEREF _Toc3399095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rsidP="00777515">
      <w:pPr>
        <w:pStyle w:val="TOC1"/>
        <w:rPr>
          <w:rFonts w:ascii="Calibri" w:hAnsi="Calibri" w:cs="Calibri"/>
          <w:noProof/>
          <w:sz w:val="22"/>
          <w:szCs w:val="22"/>
          <w:lang w:val="ru-RU" w:eastAsia="ru-RU"/>
        </w:rPr>
      </w:pPr>
      <w:hyperlink w:anchor="_Toc3399096" w:history="1">
        <w:r w:rsidRPr="0050584D">
          <w:rPr>
            <w:rStyle w:val="Hyperlink"/>
            <w:rFonts w:ascii="Times New Roman" w:hAnsi="Times New Roman" w:cs="Times New Roman"/>
            <w:noProof/>
            <w:color w:val="auto"/>
          </w:rPr>
          <w:t>Глава 3. Регулирование землепользования и застройки</w:t>
        </w:r>
        <w:r w:rsidRPr="0050584D">
          <w:rPr>
            <w:rFonts w:cs="Times New Roman"/>
            <w:noProof/>
            <w:webHidden/>
          </w:rPr>
          <w:tab/>
        </w:r>
        <w:r w:rsidRPr="0050584D">
          <w:rPr>
            <w:noProof/>
            <w:webHidden/>
          </w:rPr>
          <w:fldChar w:fldCharType="begin"/>
        </w:r>
        <w:r w:rsidRPr="0050584D">
          <w:rPr>
            <w:noProof/>
            <w:webHidden/>
          </w:rPr>
          <w:instrText xml:space="preserve"> PAGEREF _Toc3399096 \h </w:instrText>
        </w:r>
        <w:r>
          <w:rPr>
            <w:rFonts w:cs="Times New Roman"/>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097" w:history="1">
        <w:r w:rsidRPr="0050584D">
          <w:rPr>
            <w:rStyle w:val="Hyperlink"/>
            <w:rFonts w:ascii="Times New Roman" w:hAnsi="Times New Roman" w:cs="Times New Roman"/>
            <w:noProof/>
            <w:color w:val="auto"/>
          </w:rPr>
          <w:t>Статья 9. Органы, осуществляющие регулирование землепользования и застройки на территории поселения.</w:t>
        </w:r>
        <w:r w:rsidRPr="0050584D">
          <w:rPr>
            <w:noProof/>
            <w:webHidden/>
          </w:rPr>
          <w:tab/>
        </w:r>
        <w:r w:rsidRPr="0050584D">
          <w:rPr>
            <w:noProof/>
            <w:webHidden/>
          </w:rPr>
          <w:fldChar w:fldCharType="begin"/>
        </w:r>
        <w:r w:rsidRPr="0050584D">
          <w:rPr>
            <w:noProof/>
            <w:webHidden/>
          </w:rPr>
          <w:instrText xml:space="preserve"> PAGEREF _Toc3399097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098" w:history="1">
        <w:r w:rsidRPr="0050584D">
          <w:rPr>
            <w:rStyle w:val="Hyperlink"/>
            <w:rFonts w:ascii="Times New Roman" w:hAnsi="Times New Roman" w:cs="Times New Roman"/>
            <w:noProof/>
            <w:color w:val="auto"/>
          </w:rPr>
          <w:t>Статья 10. Полномочия органов местного самоуправления в области градостроительной деятельности.</w:t>
        </w:r>
        <w:r w:rsidRPr="0050584D">
          <w:rPr>
            <w:noProof/>
            <w:webHidden/>
          </w:rPr>
          <w:tab/>
        </w:r>
        <w:r w:rsidRPr="0050584D">
          <w:rPr>
            <w:noProof/>
            <w:webHidden/>
          </w:rPr>
          <w:fldChar w:fldCharType="begin"/>
        </w:r>
        <w:r w:rsidRPr="0050584D">
          <w:rPr>
            <w:noProof/>
            <w:webHidden/>
          </w:rPr>
          <w:instrText xml:space="preserve"> PAGEREF _Toc3399098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099" w:history="1">
        <w:r w:rsidRPr="0050584D">
          <w:rPr>
            <w:rStyle w:val="Hyperlink"/>
            <w:rFonts w:ascii="Times New Roman" w:hAnsi="Times New Roman" w:cs="Times New Roman"/>
            <w:noProof/>
            <w:color w:val="auto"/>
          </w:rPr>
          <w:t>Статья 11. Полномочия Комиссии по подготовке проекта правил землепользования и застройки на территории Стародеревянковского сельского поселения Каневского района.</w:t>
        </w:r>
        <w:r w:rsidRPr="0050584D">
          <w:rPr>
            <w:noProof/>
            <w:webHidden/>
          </w:rPr>
          <w:tab/>
        </w:r>
        <w:r w:rsidRPr="0050584D">
          <w:rPr>
            <w:noProof/>
            <w:webHidden/>
          </w:rPr>
          <w:fldChar w:fldCharType="begin"/>
        </w:r>
        <w:r w:rsidRPr="0050584D">
          <w:rPr>
            <w:noProof/>
            <w:webHidden/>
          </w:rPr>
          <w:instrText xml:space="preserve"> PAGEREF _Toc3399099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rsidP="00777515">
      <w:pPr>
        <w:pStyle w:val="TOC1"/>
        <w:rPr>
          <w:rFonts w:ascii="Calibri" w:hAnsi="Calibri" w:cs="Calibri"/>
          <w:noProof/>
          <w:sz w:val="22"/>
          <w:szCs w:val="22"/>
          <w:lang w:val="ru-RU" w:eastAsia="ru-RU"/>
        </w:rPr>
      </w:pPr>
      <w:hyperlink w:anchor="_Toc3399100" w:history="1">
        <w:r w:rsidRPr="0050584D">
          <w:rPr>
            <w:rStyle w:val="Hyperlink"/>
            <w:rFonts w:ascii="Times New Roman" w:hAnsi="Times New Roman" w:cs="Times New Roman"/>
            <w:noProof/>
            <w:color w:val="auto"/>
          </w:rPr>
          <w:t>Глава 4. Предоставление прав на земельные участки, предоставляемые из земель, находящихся в государственной или муниципальной собственности</w:t>
        </w:r>
        <w:r w:rsidRPr="0050584D">
          <w:rPr>
            <w:rFonts w:cs="Times New Roman"/>
            <w:noProof/>
            <w:webHidden/>
          </w:rPr>
          <w:tab/>
        </w:r>
        <w:r w:rsidRPr="0050584D">
          <w:rPr>
            <w:noProof/>
            <w:webHidden/>
          </w:rPr>
          <w:fldChar w:fldCharType="begin"/>
        </w:r>
        <w:r w:rsidRPr="0050584D">
          <w:rPr>
            <w:noProof/>
            <w:webHidden/>
          </w:rPr>
          <w:instrText xml:space="preserve"> PAGEREF _Toc3399100 \h </w:instrText>
        </w:r>
        <w:r>
          <w:rPr>
            <w:rFonts w:cs="Times New Roman"/>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101" w:history="1">
        <w:r w:rsidRPr="0050584D">
          <w:rPr>
            <w:rStyle w:val="Hyperlink"/>
            <w:rFonts w:ascii="Times New Roman" w:hAnsi="Times New Roman" w:cs="Times New Roman"/>
            <w:noProof/>
            <w:color w:val="auto"/>
          </w:rPr>
          <w:t>Статья 12. Общие положения</w:t>
        </w:r>
        <w:r w:rsidRPr="0050584D">
          <w:rPr>
            <w:noProof/>
            <w:webHidden/>
          </w:rPr>
          <w:tab/>
        </w:r>
        <w:r w:rsidRPr="0050584D">
          <w:rPr>
            <w:noProof/>
            <w:webHidden/>
          </w:rPr>
          <w:fldChar w:fldCharType="begin"/>
        </w:r>
        <w:r w:rsidRPr="0050584D">
          <w:rPr>
            <w:noProof/>
            <w:webHidden/>
          </w:rPr>
          <w:instrText xml:space="preserve"> PAGEREF _Toc3399101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102" w:history="1">
        <w:r w:rsidRPr="0050584D">
          <w:rPr>
            <w:rStyle w:val="Hyperlink"/>
            <w:rFonts w:ascii="Times New Roman" w:hAnsi="Times New Roman" w:cs="Times New Roman"/>
            <w:noProof/>
            <w:color w:val="auto"/>
          </w:rPr>
          <w:t>Статья 13. Аукцион по продаже земельного участка, находящегося в государственной или муниципальной собственности, либо аукцион на право заключения договора аренды земельного участка, находящегося в государственной или муниципальной собственности, в электронной форме</w:t>
        </w:r>
        <w:r w:rsidRPr="0050584D">
          <w:rPr>
            <w:noProof/>
            <w:webHidden/>
          </w:rPr>
          <w:tab/>
        </w:r>
        <w:r w:rsidRPr="0050584D">
          <w:rPr>
            <w:noProof/>
            <w:webHidden/>
          </w:rPr>
          <w:fldChar w:fldCharType="begin"/>
        </w:r>
        <w:r w:rsidRPr="0050584D">
          <w:rPr>
            <w:noProof/>
            <w:webHidden/>
          </w:rPr>
          <w:instrText xml:space="preserve"> PAGEREF _Toc3399102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103" w:history="1">
        <w:r w:rsidRPr="0050584D">
          <w:rPr>
            <w:rStyle w:val="Hyperlink"/>
            <w:rFonts w:ascii="Times New Roman" w:hAnsi="Times New Roman" w:cs="Times New Roman"/>
            <w:noProof/>
            <w:color w:val="auto"/>
          </w:rPr>
          <w:t>Статья 14. Приобретение, предоставление прав на земельные участки, находящиеся в государственной или муниципальной собственности</w:t>
        </w:r>
        <w:r w:rsidRPr="0050584D">
          <w:rPr>
            <w:noProof/>
            <w:webHidden/>
          </w:rPr>
          <w:tab/>
        </w:r>
        <w:r w:rsidRPr="0050584D">
          <w:rPr>
            <w:noProof/>
            <w:webHidden/>
          </w:rPr>
          <w:fldChar w:fldCharType="begin"/>
        </w:r>
        <w:r w:rsidRPr="0050584D">
          <w:rPr>
            <w:noProof/>
            <w:webHidden/>
          </w:rPr>
          <w:instrText xml:space="preserve"> PAGEREF _Toc3399103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104" w:history="1">
        <w:r w:rsidRPr="0050584D">
          <w:rPr>
            <w:rStyle w:val="Hyperlink"/>
            <w:rFonts w:ascii="Times New Roman" w:hAnsi="Times New Roman" w:cs="Times New Roman"/>
            <w:noProof/>
            <w:color w:val="auto"/>
          </w:rPr>
          <w:t>Статья 15. Переоформление прав на земельные участки</w:t>
        </w:r>
        <w:r w:rsidRPr="0050584D">
          <w:rPr>
            <w:noProof/>
            <w:webHidden/>
          </w:rPr>
          <w:tab/>
        </w:r>
        <w:r w:rsidRPr="0050584D">
          <w:rPr>
            <w:noProof/>
            <w:webHidden/>
          </w:rPr>
          <w:fldChar w:fldCharType="begin"/>
        </w:r>
        <w:r w:rsidRPr="0050584D">
          <w:rPr>
            <w:noProof/>
            <w:webHidden/>
          </w:rPr>
          <w:instrText xml:space="preserve"> PAGEREF _Toc3399104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rsidP="00777515">
      <w:pPr>
        <w:pStyle w:val="TOC1"/>
        <w:rPr>
          <w:rFonts w:ascii="Calibri" w:hAnsi="Calibri" w:cs="Calibri"/>
          <w:noProof/>
          <w:sz w:val="22"/>
          <w:szCs w:val="22"/>
          <w:lang w:val="ru-RU" w:eastAsia="ru-RU"/>
        </w:rPr>
      </w:pPr>
      <w:hyperlink w:anchor="_Toc3399105" w:history="1">
        <w:r w:rsidRPr="0050584D">
          <w:rPr>
            <w:rStyle w:val="Hyperlink"/>
            <w:rFonts w:ascii="Times New Roman" w:hAnsi="Times New Roman" w:cs="Times New Roman"/>
            <w:noProof/>
            <w:color w:val="auto"/>
          </w:rPr>
          <w:t>Глава 5. Прекращение и ограничение прав на земельные участки. Сервитуты. Резервирование и изъятие земельных участков для муниципальных нужд</w:t>
        </w:r>
        <w:r w:rsidRPr="0050584D">
          <w:rPr>
            <w:rFonts w:cs="Times New Roman"/>
            <w:noProof/>
            <w:webHidden/>
          </w:rPr>
          <w:tab/>
        </w:r>
        <w:r w:rsidRPr="0050584D">
          <w:rPr>
            <w:noProof/>
            <w:webHidden/>
          </w:rPr>
          <w:fldChar w:fldCharType="begin"/>
        </w:r>
        <w:r w:rsidRPr="0050584D">
          <w:rPr>
            <w:noProof/>
            <w:webHidden/>
          </w:rPr>
          <w:instrText xml:space="preserve"> PAGEREF _Toc3399105 \h </w:instrText>
        </w:r>
        <w:r>
          <w:rPr>
            <w:rFonts w:cs="Times New Roman"/>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106" w:history="1">
        <w:r w:rsidRPr="0050584D">
          <w:rPr>
            <w:rStyle w:val="Hyperlink"/>
            <w:rFonts w:ascii="Times New Roman" w:hAnsi="Times New Roman" w:cs="Times New Roman"/>
            <w:noProof/>
            <w:color w:val="auto"/>
          </w:rPr>
          <w:t>Статья 16. Прекращение прав на земельные участки</w:t>
        </w:r>
        <w:r w:rsidRPr="0050584D">
          <w:rPr>
            <w:noProof/>
            <w:webHidden/>
          </w:rPr>
          <w:tab/>
        </w:r>
        <w:r w:rsidRPr="0050584D">
          <w:rPr>
            <w:noProof/>
            <w:webHidden/>
          </w:rPr>
          <w:fldChar w:fldCharType="begin"/>
        </w:r>
        <w:r w:rsidRPr="0050584D">
          <w:rPr>
            <w:noProof/>
            <w:webHidden/>
          </w:rPr>
          <w:instrText xml:space="preserve"> PAGEREF _Toc3399106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107" w:history="1">
        <w:r w:rsidRPr="0050584D">
          <w:rPr>
            <w:rStyle w:val="Hyperlink"/>
            <w:rFonts w:ascii="Times New Roman" w:hAnsi="Times New Roman" w:cs="Times New Roman"/>
            <w:noProof/>
            <w:color w:val="auto"/>
          </w:rPr>
          <w:t>Статья 17. Ограничение прав на землю</w:t>
        </w:r>
        <w:r w:rsidRPr="0050584D">
          <w:rPr>
            <w:noProof/>
            <w:webHidden/>
          </w:rPr>
          <w:tab/>
        </w:r>
        <w:r w:rsidRPr="0050584D">
          <w:rPr>
            <w:noProof/>
            <w:webHidden/>
          </w:rPr>
          <w:fldChar w:fldCharType="begin"/>
        </w:r>
        <w:r w:rsidRPr="0050584D">
          <w:rPr>
            <w:noProof/>
            <w:webHidden/>
          </w:rPr>
          <w:instrText xml:space="preserve"> PAGEREF _Toc3399107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108" w:history="1">
        <w:r w:rsidRPr="0050584D">
          <w:rPr>
            <w:rStyle w:val="Hyperlink"/>
            <w:rFonts w:ascii="Times New Roman" w:hAnsi="Times New Roman" w:cs="Times New Roman"/>
            <w:noProof/>
            <w:color w:val="auto"/>
          </w:rPr>
          <w:t>Статья 18. Сервитуты</w:t>
        </w:r>
        <w:r w:rsidRPr="0050584D">
          <w:rPr>
            <w:noProof/>
            <w:webHidden/>
          </w:rPr>
          <w:tab/>
        </w:r>
        <w:r w:rsidRPr="0050584D">
          <w:rPr>
            <w:noProof/>
            <w:webHidden/>
          </w:rPr>
          <w:fldChar w:fldCharType="begin"/>
        </w:r>
        <w:r w:rsidRPr="0050584D">
          <w:rPr>
            <w:noProof/>
            <w:webHidden/>
          </w:rPr>
          <w:instrText xml:space="preserve"> PAGEREF _Toc3399108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109" w:history="1">
        <w:r w:rsidRPr="0050584D">
          <w:rPr>
            <w:rStyle w:val="Hyperlink"/>
            <w:rFonts w:ascii="Times New Roman" w:hAnsi="Times New Roman" w:cs="Times New Roman"/>
            <w:noProof/>
            <w:color w:val="auto"/>
          </w:rPr>
          <w:t>Статья 19. Резервирование и изъятие земельных участков для муниципальных нужд</w:t>
        </w:r>
        <w:r w:rsidRPr="0050584D">
          <w:rPr>
            <w:noProof/>
            <w:webHidden/>
          </w:rPr>
          <w:tab/>
        </w:r>
        <w:r w:rsidRPr="0050584D">
          <w:rPr>
            <w:noProof/>
            <w:webHidden/>
          </w:rPr>
          <w:fldChar w:fldCharType="begin"/>
        </w:r>
        <w:r w:rsidRPr="0050584D">
          <w:rPr>
            <w:noProof/>
            <w:webHidden/>
          </w:rPr>
          <w:instrText xml:space="preserve"> PAGEREF _Toc3399109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rsidP="00777515">
      <w:pPr>
        <w:pStyle w:val="TOC1"/>
        <w:rPr>
          <w:rFonts w:ascii="Calibri" w:hAnsi="Calibri" w:cs="Calibri"/>
          <w:noProof/>
          <w:sz w:val="22"/>
          <w:szCs w:val="22"/>
          <w:lang w:val="ru-RU" w:eastAsia="ru-RU"/>
        </w:rPr>
      </w:pPr>
      <w:hyperlink w:anchor="_Toc3399110" w:history="1">
        <w:r w:rsidRPr="0050584D">
          <w:rPr>
            <w:rStyle w:val="Hyperlink"/>
            <w:rFonts w:ascii="Times New Roman" w:hAnsi="Times New Roman" w:cs="Times New Roman"/>
            <w:noProof/>
            <w:color w:val="auto"/>
          </w:rPr>
          <w:t>Глава 6. Изменение видов разрешённого использования земельных участков и объектов капитального строительства физическими и юридическими лицами</w:t>
        </w:r>
        <w:r w:rsidRPr="0050584D">
          <w:rPr>
            <w:rFonts w:cs="Times New Roman"/>
            <w:noProof/>
            <w:webHidden/>
          </w:rPr>
          <w:tab/>
        </w:r>
        <w:r w:rsidRPr="0050584D">
          <w:rPr>
            <w:noProof/>
            <w:webHidden/>
          </w:rPr>
          <w:fldChar w:fldCharType="begin"/>
        </w:r>
        <w:r w:rsidRPr="0050584D">
          <w:rPr>
            <w:noProof/>
            <w:webHidden/>
          </w:rPr>
          <w:instrText xml:space="preserve"> PAGEREF _Toc3399110 \h </w:instrText>
        </w:r>
        <w:r>
          <w:rPr>
            <w:rFonts w:cs="Times New Roman"/>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111" w:history="1">
        <w:r w:rsidRPr="0050584D">
          <w:rPr>
            <w:rStyle w:val="Hyperlink"/>
            <w:rFonts w:ascii="Times New Roman" w:hAnsi="Times New Roman" w:cs="Times New Roman"/>
            <w:noProof/>
            <w:color w:val="auto"/>
          </w:rPr>
          <w:t>Статья 20. Градостроительный регламент</w:t>
        </w:r>
        <w:r w:rsidRPr="0050584D">
          <w:rPr>
            <w:noProof/>
            <w:webHidden/>
          </w:rPr>
          <w:tab/>
        </w:r>
        <w:r w:rsidRPr="0050584D">
          <w:rPr>
            <w:noProof/>
            <w:webHidden/>
          </w:rPr>
          <w:fldChar w:fldCharType="begin"/>
        </w:r>
        <w:r w:rsidRPr="0050584D">
          <w:rPr>
            <w:noProof/>
            <w:webHidden/>
          </w:rPr>
          <w:instrText xml:space="preserve"> PAGEREF _Toc3399111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112" w:history="1">
        <w:r w:rsidRPr="0050584D">
          <w:rPr>
            <w:rStyle w:val="Hyperlink"/>
            <w:rFonts w:ascii="Times New Roman" w:hAnsi="Times New Roman" w:cs="Times New Roman"/>
            <w:noProof/>
            <w:color w:val="auto"/>
          </w:rPr>
          <w:t>Статья 21. Виды разрешенного использования земельных участков и объектов капитального строительства</w:t>
        </w:r>
        <w:r w:rsidRPr="0050584D">
          <w:rPr>
            <w:noProof/>
            <w:webHidden/>
          </w:rPr>
          <w:tab/>
        </w:r>
        <w:r w:rsidRPr="0050584D">
          <w:rPr>
            <w:noProof/>
            <w:webHidden/>
          </w:rPr>
          <w:fldChar w:fldCharType="begin"/>
        </w:r>
        <w:r w:rsidRPr="0050584D">
          <w:rPr>
            <w:noProof/>
            <w:webHidden/>
          </w:rPr>
          <w:instrText xml:space="preserve"> PAGEREF _Toc3399112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113" w:history="1">
        <w:r w:rsidRPr="0050584D">
          <w:rPr>
            <w:rStyle w:val="Hyperlink"/>
            <w:rFonts w:ascii="Times New Roman" w:hAnsi="Times New Roman" w:cs="Times New Roman"/>
            <w:noProof/>
            <w:color w:val="auto"/>
          </w:rPr>
          <w:t>Статья 22. Порядок изменения видов разрешенного использования земельных участков и объектов капитального строительства</w:t>
        </w:r>
        <w:r w:rsidRPr="0050584D">
          <w:rPr>
            <w:noProof/>
            <w:webHidden/>
          </w:rPr>
          <w:tab/>
        </w:r>
        <w:r w:rsidRPr="0050584D">
          <w:rPr>
            <w:noProof/>
            <w:webHidden/>
          </w:rPr>
          <w:fldChar w:fldCharType="begin"/>
        </w:r>
        <w:r w:rsidRPr="0050584D">
          <w:rPr>
            <w:noProof/>
            <w:webHidden/>
          </w:rPr>
          <w:instrText xml:space="preserve"> PAGEREF _Toc3399113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114" w:history="1">
        <w:r w:rsidRPr="0050584D">
          <w:rPr>
            <w:rStyle w:val="Hyperlink"/>
            <w:rFonts w:ascii="Times New Roman" w:hAnsi="Times New Roman" w:cs="Times New Roman"/>
            <w:noProof/>
            <w:color w:val="auto"/>
          </w:rPr>
          <w:t>Статья 23. Порядок предоставления разрешения на условно разрешенный вид использования земельного участка или объекта капитального строительства</w:t>
        </w:r>
        <w:r w:rsidRPr="0050584D">
          <w:rPr>
            <w:noProof/>
            <w:webHidden/>
          </w:rPr>
          <w:tab/>
        </w:r>
        <w:r w:rsidRPr="0050584D">
          <w:rPr>
            <w:noProof/>
            <w:webHidden/>
          </w:rPr>
          <w:fldChar w:fldCharType="begin"/>
        </w:r>
        <w:r w:rsidRPr="0050584D">
          <w:rPr>
            <w:noProof/>
            <w:webHidden/>
          </w:rPr>
          <w:instrText xml:space="preserve"> PAGEREF _Toc3399114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115" w:history="1">
        <w:r w:rsidRPr="0050584D">
          <w:rPr>
            <w:rStyle w:val="Hyperlink"/>
            <w:rFonts w:ascii="Times New Roman" w:hAnsi="Times New Roman" w:cs="Times New Roman"/>
            <w:noProof/>
            <w:color w:val="auto"/>
          </w:rPr>
          <w:t>Статья 24. Порядок получения разрешения на отклонение от предельных параметров разрешенного строительства, реконструкции объектов капитального строительства</w:t>
        </w:r>
        <w:r w:rsidRPr="0050584D">
          <w:rPr>
            <w:noProof/>
            <w:webHidden/>
          </w:rPr>
          <w:tab/>
        </w:r>
        <w:r w:rsidRPr="0050584D">
          <w:rPr>
            <w:noProof/>
            <w:webHidden/>
          </w:rPr>
          <w:fldChar w:fldCharType="begin"/>
        </w:r>
        <w:r w:rsidRPr="0050584D">
          <w:rPr>
            <w:noProof/>
            <w:webHidden/>
          </w:rPr>
          <w:instrText xml:space="preserve"> PAGEREF _Toc3399115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116" w:history="1">
        <w:r w:rsidRPr="0050584D">
          <w:rPr>
            <w:rStyle w:val="Hyperlink"/>
            <w:rFonts w:ascii="Times New Roman" w:hAnsi="Times New Roman" w:cs="Times New Roman"/>
            <w:noProof/>
            <w:color w:val="auto"/>
          </w:rPr>
          <w:t>Статья 25. Использование объектов недвижимости, не соответствующих установленному градостроительному регламенту</w:t>
        </w:r>
        <w:r w:rsidRPr="0050584D">
          <w:rPr>
            <w:noProof/>
            <w:webHidden/>
          </w:rPr>
          <w:tab/>
        </w:r>
        <w:r w:rsidRPr="0050584D">
          <w:rPr>
            <w:noProof/>
            <w:webHidden/>
          </w:rPr>
          <w:fldChar w:fldCharType="begin"/>
        </w:r>
        <w:r w:rsidRPr="0050584D">
          <w:rPr>
            <w:noProof/>
            <w:webHidden/>
          </w:rPr>
          <w:instrText xml:space="preserve"> PAGEREF _Toc3399116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rsidP="00777515">
      <w:pPr>
        <w:pStyle w:val="TOC1"/>
        <w:rPr>
          <w:rFonts w:ascii="Calibri" w:hAnsi="Calibri" w:cs="Calibri"/>
          <w:noProof/>
          <w:sz w:val="22"/>
          <w:szCs w:val="22"/>
          <w:lang w:val="ru-RU" w:eastAsia="ru-RU"/>
        </w:rPr>
      </w:pPr>
      <w:hyperlink w:anchor="_Toc3399117" w:history="1">
        <w:r w:rsidRPr="0050584D">
          <w:rPr>
            <w:rStyle w:val="Hyperlink"/>
            <w:rFonts w:ascii="Times New Roman" w:hAnsi="Times New Roman" w:cs="Times New Roman"/>
            <w:noProof/>
            <w:color w:val="auto"/>
          </w:rPr>
          <w:t>Глава 7. Подготовка документации  по планировке территории</w:t>
        </w:r>
        <w:r w:rsidRPr="0050584D">
          <w:rPr>
            <w:rFonts w:cs="Times New Roman"/>
            <w:noProof/>
            <w:webHidden/>
          </w:rPr>
          <w:tab/>
        </w:r>
        <w:r w:rsidRPr="0050584D">
          <w:rPr>
            <w:noProof/>
            <w:webHidden/>
          </w:rPr>
          <w:fldChar w:fldCharType="begin"/>
        </w:r>
        <w:r w:rsidRPr="0050584D">
          <w:rPr>
            <w:noProof/>
            <w:webHidden/>
          </w:rPr>
          <w:instrText xml:space="preserve"> PAGEREF _Toc3399117 \h </w:instrText>
        </w:r>
        <w:r>
          <w:rPr>
            <w:rFonts w:cs="Times New Roman"/>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118" w:history="1">
        <w:r w:rsidRPr="0050584D">
          <w:rPr>
            <w:rStyle w:val="Hyperlink"/>
            <w:rFonts w:ascii="Times New Roman" w:hAnsi="Times New Roman" w:cs="Times New Roman"/>
            <w:noProof/>
            <w:color w:val="auto"/>
          </w:rPr>
          <w:t>Статья 26. Назначение и виды документации по планировке территории поселения</w:t>
        </w:r>
        <w:r w:rsidRPr="0050584D">
          <w:rPr>
            <w:noProof/>
            <w:webHidden/>
          </w:rPr>
          <w:tab/>
        </w:r>
        <w:r w:rsidRPr="0050584D">
          <w:rPr>
            <w:noProof/>
            <w:webHidden/>
          </w:rPr>
          <w:fldChar w:fldCharType="begin"/>
        </w:r>
        <w:r w:rsidRPr="0050584D">
          <w:rPr>
            <w:noProof/>
            <w:webHidden/>
          </w:rPr>
          <w:instrText xml:space="preserve"> PAGEREF _Toc3399118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119" w:history="1">
        <w:r w:rsidRPr="0050584D">
          <w:rPr>
            <w:rStyle w:val="Hyperlink"/>
            <w:rFonts w:ascii="Times New Roman" w:hAnsi="Times New Roman" w:cs="Times New Roman"/>
            <w:noProof/>
            <w:color w:val="auto"/>
          </w:rPr>
          <w:t>Статья 27. Содержание проектов планировки территории</w:t>
        </w:r>
        <w:r w:rsidRPr="0050584D">
          <w:rPr>
            <w:noProof/>
            <w:webHidden/>
          </w:rPr>
          <w:tab/>
        </w:r>
        <w:r w:rsidRPr="0050584D">
          <w:rPr>
            <w:noProof/>
            <w:webHidden/>
          </w:rPr>
          <w:fldChar w:fldCharType="begin"/>
        </w:r>
        <w:r w:rsidRPr="0050584D">
          <w:rPr>
            <w:noProof/>
            <w:webHidden/>
          </w:rPr>
          <w:instrText xml:space="preserve"> PAGEREF _Toc3399119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120" w:history="1">
        <w:r w:rsidRPr="0050584D">
          <w:rPr>
            <w:rStyle w:val="Hyperlink"/>
            <w:rFonts w:ascii="Times New Roman" w:hAnsi="Times New Roman" w:cs="Times New Roman"/>
            <w:noProof/>
            <w:color w:val="auto"/>
          </w:rPr>
          <w:t>Статья 28. Содержание проектов межевания территорий</w:t>
        </w:r>
        <w:r w:rsidRPr="0050584D">
          <w:rPr>
            <w:noProof/>
            <w:webHidden/>
          </w:rPr>
          <w:tab/>
        </w:r>
        <w:r w:rsidRPr="0050584D">
          <w:rPr>
            <w:noProof/>
            <w:webHidden/>
          </w:rPr>
          <w:fldChar w:fldCharType="begin"/>
        </w:r>
        <w:r w:rsidRPr="0050584D">
          <w:rPr>
            <w:noProof/>
            <w:webHidden/>
          </w:rPr>
          <w:instrText xml:space="preserve"> PAGEREF _Toc3399120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121" w:history="1">
        <w:r w:rsidRPr="0050584D">
          <w:rPr>
            <w:rStyle w:val="Hyperlink"/>
            <w:rFonts w:ascii="Times New Roman" w:hAnsi="Times New Roman" w:cs="Times New Roman"/>
            <w:noProof/>
            <w:color w:val="auto"/>
          </w:rPr>
          <w:t>Статья 29. Содержание градостроительных планов земельных участков</w:t>
        </w:r>
        <w:r w:rsidRPr="0050584D">
          <w:rPr>
            <w:noProof/>
            <w:webHidden/>
          </w:rPr>
          <w:tab/>
        </w:r>
        <w:r w:rsidRPr="0050584D">
          <w:rPr>
            <w:noProof/>
            <w:webHidden/>
          </w:rPr>
          <w:fldChar w:fldCharType="begin"/>
        </w:r>
        <w:r w:rsidRPr="0050584D">
          <w:rPr>
            <w:noProof/>
            <w:webHidden/>
          </w:rPr>
          <w:instrText xml:space="preserve"> PAGEREF _Toc3399121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122" w:history="1">
        <w:r w:rsidRPr="0050584D">
          <w:rPr>
            <w:rStyle w:val="Hyperlink"/>
            <w:rFonts w:ascii="Times New Roman" w:hAnsi="Times New Roman" w:cs="Times New Roman"/>
            <w:noProof/>
            <w:color w:val="auto"/>
          </w:rPr>
          <w:t>Статья 30. Подготовка и утверждение документации по планировке территории</w:t>
        </w:r>
        <w:r w:rsidRPr="0050584D">
          <w:rPr>
            <w:noProof/>
            <w:webHidden/>
          </w:rPr>
          <w:tab/>
        </w:r>
        <w:r w:rsidRPr="0050584D">
          <w:rPr>
            <w:noProof/>
            <w:webHidden/>
          </w:rPr>
          <w:fldChar w:fldCharType="begin"/>
        </w:r>
        <w:r w:rsidRPr="0050584D">
          <w:rPr>
            <w:noProof/>
            <w:webHidden/>
          </w:rPr>
          <w:instrText xml:space="preserve"> PAGEREF _Toc3399122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123" w:history="1">
        <w:r w:rsidRPr="0050584D">
          <w:rPr>
            <w:rStyle w:val="Hyperlink"/>
            <w:rFonts w:ascii="Times New Roman" w:hAnsi="Times New Roman" w:cs="Times New Roman"/>
            <w:noProof/>
            <w:color w:val="auto"/>
          </w:rPr>
          <w:t>Статья 31. Согласование архитектурно-градостроительного облика</w:t>
        </w:r>
        <w:r w:rsidRPr="0050584D">
          <w:rPr>
            <w:noProof/>
            <w:webHidden/>
          </w:rPr>
          <w:tab/>
        </w:r>
        <w:r w:rsidRPr="0050584D">
          <w:rPr>
            <w:noProof/>
            <w:webHidden/>
          </w:rPr>
          <w:fldChar w:fldCharType="begin"/>
        </w:r>
        <w:r w:rsidRPr="0050584D">
          <w:rPr>
            <w:noProof/>
            <w:webHidden/>
          </w:rPr>
          <w:instrText xml:space="preserve"> PAGEREF _Toc3399123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rsidP="00777515">
      <w:pPr>
        <w:pStyle w:val="TOC1"/>
        <w:rPr>
          <w:rFonts w:ascii="Calibri" w:hAnsi="Calibri" w:cs="Calibri"/>
          <w:noProof/>
          <w:sz w:val="22"/>
          <w:szCs w:val="22"/>
          <w:lang w:val="ru-RU" w:eastAsia="ru-RU"/>
        </w:rPr>
      </w:pPr>
      <w:hyperlink w:anchor="_Toc3399124" w:history="1">
        <w:r w:rsidRPr="0050584D">
          <w:rPr>
            <w:rStyle w:val="Hyperlink"/>
            <w:rFonts w:ascii="Times New Roman" w:hAnsi="Times New Roman" w:cs="Times New Roman"/>
            <w:noProof/>
            <w:color w:val="auto"/>
          </w:rPr>
          <w:t>Глава 8. Публичные слушания и общественные обсуждения по вопросам землепользования и застройки</w:t>
        </w:r>
        <w:r w:rsidRPr="0050584D">
          <w:rPr>
            <w:rFonts w:cs="Times New Roman"/>
            <w:noProof/>
            <w:webHidden/>
          </w:rPr>
          <w:tab/>
        </w:r>
        <w:r w:rsidRPr="0050584D">
          <w:rPr>
            <w:noProof/>
            <w:webHidden/>
          </w:rPr>
          <w:fldChar w:fldCharType="begin"/>
        </w:r>
        <w:r w:rsidRPr="0050584D">
          <w:rPr>
            <w:noProof/>
            <w:webHidden/>
          </w:rPr>
          <w:instrText xml:space="preserve"> PAGEREF _Toc3399124 \h </w:instrText>
        </w:r>
        <w:r>
          <w:rPr>
            <w:rFonts w:cs="Times New Roman"/>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125" w:history="1">
        <w:r w:rsidRPr="0050584D">
          <w:rPr>
            <w:rStyle w:val="Hyperlink"/>
            <w:rFonts w:ascii="Times New Roman" w:hAnsi="Times New Roman" w:cs="Times New Roman"/>
            <w:noProof/>
            <w:color w:val="auto"/>
          </w:rPr>
          <w:t>Статья 32. Общественные обсуждения и публичные слушания по вопросам землепользования и застройки</w:t>
        </w:r>
        <w:r w:rsidRPr="0050584D">
          <w:rPr>
            <w:noProof/>
            <w:webHidden/>
          </w:rPr>
          <w:tab/>
        </w:r>
        <w:r w:rsidRPr="0050584D">
          <w:rPr>
            <w:noProof/>
            <w:webHidden/>
          </w:rPr>
          <w:fldChar w:fldCharType="begin"/>
        </w:r>
        <w:r w:rsidRPr="0050584D">
          <w:rPr>
            <w:noProof/>
            <w:webHidden/>
          </w:rPr>
          <w:instrText xml:space="preserve"> PAGEREF _Toc3399125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126" w:history="1">
        <w:r w:rsidRPr="0050584D">
          <w:rPr>
            <w:rStyle w:val="Hyperlink"/>
            <w:rFonts w:ascii="Times New Roman" w:hAnsi="Times New Roman" w:cs="Times New Roman"/>
            <w:noProof/>
            <w:color w:val="auto"/>
          </w:rPr>
          <w:t>Статья 33. Утратила силу.</w:t>
        </w:r>
        <w:r w:rsidRPr="0050584D">
          <w:rPr>
            <w:noProof/>
            <w:webHidden/>
          </w:rPr>
          <w:tab/>
        </w:r>
        <w:r w:rsidRPr="0050584D">
          <w:rPr>
            <w:noProof/>
            <w:webHidden/>
          </w:rPr>
          <w:fldChar w:fldCharType="begin"/>
        </w:r>
        <w:r w:rsidRPr="0050584D">
          <w:rPr>
            <w:noProof/>
            <w:webHidden/>
          </w:rPr>
          <w:instrText xml:space="preserve"> PAGEREF _Toc3399126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127" w:history="1">
        <w:r w:rsidRPr="0050584D">
          <w:rPr>
            <w:rStyle w:val="Hyperlink"/>
            <w:rFonts w:ascii="Times New Roman" w:hAnsi="Times New Roman" w:cs="Times New Roman"/>
            <w:noProof/>
            <w:color w:val="auto"/>
          </w:rPr>
          <w:t>Статья 34. Утратила силу.</w:t>
        </w:r>
        <w:r w:rsidRPr="0050584D">
          <w:rPr>
            <w:noProof/>
            <w:webHidden/>
          </w:rPr>
          <w:tab/>
        </w:r>
        <w:r w:rsidRPr="0050584D">
          <w:rPr>
            <w:noProof/>
            <w:webHidden/>
          </w:rPr>
          <w:fldChar w:fldCharType="begin"/>
        </w:r>
        <w:r w:rsidRPr="0050584D">
          <w:rPr>
            <w:noProof/>
            <w:webHidden/>
          </w:rPr>
          <w:instrText xml:space="preserve"> PAGEREF _Toc3399127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128" w:history="1">
        <w:r w:rsidRPr="0050584D">
          <w:rPr>
            <w:rStyle w:val="Hyperlink"/>
            <w:rFonts w:ascii="Times New Roman" w:hAnsi="Times New Roman" w:cs="Times New Roman"/>
            <w:noProof/>
            <w:color w:val="auto"/>
          </w:rPr>
          <w:t>Статья 35. Утратила силу.</w:t>
        </w:r>
        <w:r w:rsidRPr="0050584D">
          <w:rPr>
            <w:noProof/>
            <w:webHidden/>
          </w:rPr>
          <w:tab/>
        </w:r>
        <w:r w:rsidRPr="0050584D">
          <w:rPr>
            <w:noProof/>
            <w:webHidden/>
          </w:rPr>
          <w:fldChar w:fldCharType="begin"/>
        </w:r>
        <w:r w:rsidRPr="0050584D">
          <w:rPr>
            <w:noProof/>
            <w:webHidden/>
          </w:rPr>
          <w:instrText xml:space="preserve"> PAGEREF _Toc3399128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129" w:history="1">
        <w:r w:rsidRPr="0050584D">
          <w:rPr>
            <w:rStyle w:val="Hyperlink"/>
            <w:rFonts w:ascii="Times New Roman" w:hAnsi="Times New Roman" w:cs="Times New Roman"/>
            <w:noProof/>
            <w:color w:val="auto"/>
          </w:rPr>
          <w:t>Статья 36. Утратила силу.</w:t>
        </w:r>
        <w:r w:rsidRPr="0050584D">
          <w:rPr>
            <w:noProof/>
            <w:webHidden/>
          </w:rPr>
          <w:tab/>
        </w:r>
        <w:r w:rsidRPr="0050584D">
          <w:rPr>
            <w:noProof/>
            <w:webHidden/>
          </w:rPr>
          <w:fldChar w:fldCharType="begin"/>
        </w:r>
        <w:r w:rsidRPr="0050584D">
          <w:rPr>
            <w:noProof/>
            <w:webHidden/>
          </w:rPr>
          <w:instrText xml:space="preserve"> PAGEREF _Toc3399129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rsidP="00777515">
      <w:pPr>
        <w:pStyle w:val="TOC1"/>
        <w:rPr>
          <w:rFonts w:ascii="Calibri" w:hAnsi="Calibri" w:cs="Calibri"/>
          <w:noProof/>
          <w:sz w:val="22"/>
          <w:szCs w:val="22"/>
          <w:lang w:val="ru-RU" w:eastAsia="ru-RU"/>
        </w:rPr>
      </w:pPr>
      <w:hyperlink w:anchor="_Toc3399130" w:history="1">
        <w:r w:rsidRPr="0050584D">
          <w:rPr>
            <w:rStyle w:val="Hyperlink"/>
            <w:rFonts w:ascii="Times New Roman" w:hAnsi="Times New Roman" w:cs="Times New Roman"/>
            <w:noProof/>
            <w:color w:val="auto"/>
          </w:rPr>
          <w:t>Глава 9. Внесение изменений в правила землепользования и застройки</w:t>
        </w:r>
        <w:r w:rsidRPr="0050584D">
          <w:rPr>
            <w:rFonts w:cs="Times New Roman"/>
            <w:noProof/>
            <w:webHidden/>
          </w:rPr>
          <w:tab/>
        </w:r>
        <w:r w:rsidRPr="0050584D">
          <w:rPr>
            <w:noProof/>
            <w:webHidden/>
          </w:rPr>
          <w:fldChar w:fldCharType="begin"/>
        </w:r>
        <w:r w:rsidRPr="0050584D">
          <w:rPr>
            <w:noProof/>
            <w:webHidden/>
          </w:rPr>
          <w:instrText xml:space="preserve"> PAGEREF _Toc3399130 \h </w:instrText>
        </w:r>
        <w:r>
          <w:rPr>
            <w:rFonts w:cs="Times New Roman"/>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131" w:history="1">
        <w:r w:rsidRPr="0050584D">
          <w:rPr>
            <w:rStyle w:val="Hyperlink"/>
            <w:rFonts w:ascii="Times New Roman" w:hAnsi="Times New Roman" w:cs="Times New Roman"/>
            <w:noProof/>
            <w:color w:val="auto"/>
          </w:rPr>
          <w:t>Статья 37. Действие Правил по отношению к генеральному плану Стародеревянковского сельского поселения и документации по планировке территории</w:t>
        </w:r>
        <w:r w:rsidRPr="0050584D">
          <w:rPr>
            <w:noProof/>
            <w:webHidden/>
          </w:rPr>
          <w:tab/>
        </w:r>
        <w:r w:rsidRPr="0050584D">
          <w:rPr>
            <w:noProof/>
            <w:webHidden/>
          </w:rPr>
          <w:fldChar w:fldCharType="begin"/>
        </w:r>
        <w:r w:rsidRPr="0050584D">
          <w:rPr>
            <w:noProof/>
            <w:webHidden/>
          </w:rPr>
          <w:instrText xml:space="preserve"> PAGEREF _Toc3399131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132" w:history="1">
        <w:r w:rsidRPr="0050584D">
          <w:rPr>
            <w:rStyle w:val="Hyperlink"/>
            <w:rFonts w:ascii="Times New Roman" w:hAnsi="Times New Roman" w:cs="Times New Roman"/>
            <w:noProof/>
            <w:color w:val="auto"/>
          </w:rPr>
          <w:t>Статья 38. Основание и право инициативы внесения изменений в Правила</w:t>
        </w:r>
        <w:r w:rsidRPr="0050584D">
          <w:rPr>
            <w:noProof/>
            <w:webHidden/>
          </w:rPr>
          <w:tab/>
        </w:r>
        <w:r w:rsidRPr="0050584D">
          <w:rPr>
            <w:noProof/>
            <w:webHidden/>
          </w:rPr>
          <w:fldChar w:fldCharType="begin"/>
        </w:r>
        <w:r w:rsidRPr="0050584D">
          <w:rPr>
            <w:noProof/>
            <w:webHidden/>
          </w:rPr>
          <w:instrText xml:space="preserve"> PAGEREF _Toc3399132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133" w:history="1">
        <w:r w:rsidRPr="0050584D">
          <w:rPr>
            <w:rStyle w:val="Hyperlink"/>
            <w:rFonts w:ascii="Times New Roman" w:hAnsi="Times New Roman" w:cs="Times New Roman"/>
            <w:noProof/>
            <w:color w:val="auto"/>
          </w:rPr>
          <w:t>Статья 39. Внесение изменений в Правила</w:t>
        </w:r>
        <w:r w:rsidRPr="0050584D">
          <w:rPr>
            <w:noProof/>
            <w:webHidden/>
          </w:rPr>
          <w:tab/>
        </w:r>
        <w:r w:rsidRPr="0050584D">
          <w:rPr>
            <w:noProof/>
            <w:webHidden/>
          </w:rPr>
          <w:fldChar w:fldCharType="begin"/>
        </w:r>
        <w:r w:rsidRPr="0050584D">
          <w:rPr>
            <w:noProof/>
            <w:webHidden/>
          </w:rPr>
          <w:instrText xml:space="preserve"> PAGEREF _Toc3399133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rsidP="00777515">
      <w:pPr>
        <w:pStyle w:val="TOC1"/>
        <w:rPr>
          <w:rFonts w:ascii="Calibri" w:hAnsi="Calibri" w:cs="Calibri"/>
          <w:noProof/>
          <w:sz w:val="22"/>
          <w:szCs w:val="22"/>
          <w:lang w:val="ru-RU" w:eastAsia="ru-RU"/>
        </w:rPr>
      </w:pPr>
      <w:hyperlink w:anchor="_Toc3399134" w:history="1">
        <w:r w:rsidRPr="0050584D">
          <w:rPr>
            <w:rStyle w:val="Hyperlink"/>
            <w:rFonts w:ascii="Times New Roman" w:hAnsi="Times New Roman" w:cs="Times New Roman"/>
            <w:noProof/>
            <w:color w:val="auto"/>
          </w:rPr>
          <w:t>Глава 10. Строительные изменения недвижимости</w:t>
        </w:r>
        <w:r w:rsidRPr="0050584D">
          <w:rPr>
            <w:rFonts w:cs="Times New Roman"/>
            <w:noProof/>
            <w:webHidden/>
          </w:rPr>
          <w:tab/>
        </w:r>
        <w:r w:rsidRPr="0050584D">
          <w:rPr>
            <w:noProof/>
            <w:webHidden/>
          </w:rPr>
          <w:fldChar w:fldCharType="begin"/>
        </w:r>
        <w:r w:rsidRPr="0050584D">
          <w:rPr>
            <w:noProof/>
            <w:webHidden/>
          </w:rPr>
          <w:instrText xml:space="preserve"> PAGEREF _Toc3399134 \h </w:instrText>
        </w:r>
        <w:r>
          <w:rPr>
            <w:rFonts w:cs="Times New Roman"/>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135" w:history="1">
        <w:r w:rsidRPr="0050584D">
          <w:rPr>
            <w:rStyle w:val="Hyperlink"/>
            <w:rFonts w:ascii="Times New Roman" w:hAnsi="Times New Roman" w:cs="Times New Roman"/>
            <w:noProof/>
            <w:color w:val="auto"/>
          </w:rPr>
          <w:t>Статья 40. Право на строительные изменения недвижимости и основание для его реализации. Виды строительных изменений недвижимости</w:t>
        </w:r>
        <w:r w:rsidRPr="0050584D">
          <w:rPr>
            <w:noProof/>
            <w:webHidden/>
          </w:rPr>
          <w:tab/>
        </w:r>
        <w:r w:rsidRPr="0050584D">
          <w:rPr>
            <w:noProof/>
            <w:webHidden/>
          </w:rPr>
          <w:fldChar w:fldCharType="begin"/>
        </w:r>
        <w:r w:rsidRPr="0050584D">
          <w:rPr>
            <w:noProof/>
            <w:webHidden/>
          </w:rPr>
          <w:instrText xml:space="preserve"> PAGEREF _Toc3399135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136" w:history="1">
        <w:r w:rsidRPr="0050584D">
          <w:rPr>
            <w:rStyle w:val="Hyperlink"/>
            <w:rFonts w:ascii="Times New Roman" w:hAnsi="Times New Roman" w:cs="Times New Roman"/>
            <w:noProof/>
            <w:color w:val="auto"/>
          </w:rPr>
          <w:t>Статья 41. Подготовка проектной документации</w:t>
        </w:r>
        <w:r w:rsidRPr="0050584D">
          <w:rPr>
            <w:noProof/>
            <w:webHidden/>
          </w:rPr>
          <w:tab/>
        </w:r>
        <w:r w:rsidRPr="0050584D">
          <w:rPr>
            <w:noProof/>
            <w:webHidden/>
          </w:rPr>
          <w:fldChar w:fldCharType="begin"/>
        </w:r>
        <w:r w:rsidRPr="0050584D">
          <w:rPr>
            <w:noProof/>
            <w:webHidden/>
          </w:rPr>
          <w:instrText xml:space="preserve"> PAGEREF _Toc3399136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137" w:history="1">
        <w:r w:rsidRPr="0050584D">
          <w:rPr>
            <w:rStyle w:val="Hyperlink"/>
            <w:rFonts w:ascii="Times New Roman" w:hAnsi="Times New Roman" w:cs="Times New Roman"/>
            <w:noProof/>
            <w:color w:val="auto"/>
          </w:rPr>
          <w:t>Статья 42. Выдача разрешения на строительство</w:t>
        </w:r>
        <w:r w:rsidRPr="0050584D">
          <w:rPr>
            <w:noProof/>
            <w:webHidden/>
          </w:rPr>
          <w:tab/>
        </w:r>
        <w:r w:rsidRPr="0050584D">
          <w:rPr>
            <w:noProof/>
            <w:webHidden/>
          </w:rPr>
          <w:fldChar w:fldCharType="begin"/>
        </w:r>
        <w:r w:rsidRPr="0050584D">
          <w:rPr>
            <w:noProof/>
            <w:webHidden/>
          </w:rPr>
          <w:instrText xml:space="preserve"> PAGEREF _Toc3399137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138" w:history="1">
        <w:r w:rsidRPr="0050584D">
          <w:rPr>
            <w:rStyle w:val="Hyperlink"/>
            <w:rFonts w:ascii="Times New Roman" w:hAnsi="Times New Roman" w:cs="Times New Roman"/>
            <w:noProof/>
            <w:color w:val="auto"/>
          </w:rPr>
          <w:t>Статья 42.1. Уведомление о планируемых строительстве или реконструкции объекта индивидуального жилищного строительства или садового дома</w:t>
        </w:r>
        <w:r w:rsidRPr="0050584D">
          <w:rPr>
            <w:noProof/>
            <w:webHidden/>
          </w:rPr>
          <w:tab/>
        </w:r>
        <w:r w:rsidRPr="0050584D">
          <w:rPr>
            <w:noProof/>
            <w:webHidden/>
          </w:rPr>
          <w:fldChar w:fldCharType="begin"/>
        </w:r>
        <w:r w:rsidRPr="0050584D">
          <w:rPr>
            <w:noProof/>
            <w:webHidden/>
          </w:rPr>
          <w:instrText xml:space="preserve"> PAGEREF _Toc3399138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139" w:history="1">
        <w:r w:rsidRPr="0050584D">
          <w:rPr>
            <w:rStyle w:val="Hyperlink"/>
            <w:rFonts w:ascii="Times New Roman" w:hAnsi="Times New Roman" w:cs="Times New Roman"/>
            <w:noProof/>
            <w:color w:val="auto"/>
          </w:rPr>
          <w:t>Статья 43. Строительство, возведение строений, сооружений в случаях, когда законодательством о градостроительной деятельности не предусмотрена выдача разрешений на строительство</w:t>
        </w:r>
        <w:r w:rsidRPr="0050584D">
          <w:rPr>
            <w:noProof/>
            <w:webHidden/>
          </w:rPr>
          <w:tab/>
        </w:r>
        <w:r w:rsidRPr="0050584D">
          <w:rPr>
            <w:noProof/>
            <w:webHidden/>
          </w:rPr>
          <w:fldChar w:fldCharType="begin"/>
        </w:r>
        <w:r w:rsidRPr="0050584D">
          <w:rPr>
            <w:noProof/>
            <w:webHidden/>
          </w:rPr>
          <w:instrText xml:space="preserve"> PAGEREF _Toc3399139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140" w:history="1">
        <w:r w:rsidRPr="0050584D">
          <w:rPr>
            <w:rStyle w:val="Hyperlink"/>
            <w:rFonts w:ascii="Times New Roman" w:hAnsi="Times New Roman" w:cs="Times New Roman"/>
            <w:noProof/>
            <w:color w:val="auto"/>
          </w:rPr>
          <w:t>Статья 44. Строительство, реконструкция,  капитальный ремонт  объектов  капитального  строительства</w:t>
        </w:r>
        <w:r w:rsidRPr="0050584D">
          <w:rPr>
            <w:noProof/>
            <w:webHidden/>
          </w:rPr>
          <w:tab/>
        </w:r>
        <w:r w:rsidRPr="0050584D">
          <w:rPr>
            <w:noProof/>
            <w:webHidden/>
          </w:rPr>
          <w:fldChar w:fldCharType="begin"/>
        </w:r>
        <w:r w:rsidRPr="0050584D">
          <w:rPr>
            <w:noProof/>
            <w:webHidden/>
          </w:rPr>
          <w:instrText xml:space="preserve"> PAGEREF _Toc3399140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141" w:history="1">
        <w:r w:rsidRPr="0050584D">
          <w:rPr>
            <w:rStyle w:val="Hyperlink"/>
            <w:rFonts w:ascii="Times New Roman" w:hAnsi="Times New Roman" w:cs="Times New Roman"/>
            <w:noProof/>
            <w:color w:val="auto"/>
          </w:rPr>
          <w:t>Статья 45. Выдача разрешения на ввод объекта в эксплуатацию</w:t>
        </w:r>
        <w:r w:rsidRPr="0050584D">
          <w:rPr>
            <w:noProof/>
            <w:webHidden/>
          </w:rPr>
          <w:tab/>
        </w:r>
        <w:r w:rsidRPr="0050584D">
          <w:rPr>
            <w:noProof/>
            <w:webHidden/>
          </w:rPr>
          <w:fldChar w:fldCharType="begin"/>
        </w:r>
        <w:r w:rsidRPr="0050584D">
          <w:rPr>
            <w:noProof/>
            <w:webHidden/>
          </w:rPr>
          <w:instrText xml:space="preserve"> PAGEREF _Toc3399141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142" w:history="1">
        <w:r w:rsidRPr="0050584D">
          <w:rPr>
            <w:rStyle w:val="Hyperlink"/>
            <w:rFonts w:ascii="Times New Roman" w:hAnsi="Times New Roman" w:cs="Times New Roman"/>
            <w:noProof/>
            <w:color w:val="auto"/>
          </w:rPr>
          <w:t>Статья 45.1. Самовольная постройка</w:t>
        </w:r>
        <w:r w:rsidRPr="0050584D">
          <w:rPr>
            <w:noProof/>
            <w:webHidden/>
          </w:rPr>
          <w:tab/>
        </w:r>
        <w:r w:rsidRPr="0050584D">
          <w:rPr>
            <w:noProof/>
            <w:webHidden/>
          </w:rPr>
          <w:fldChar w:fldCharType="begin"/>
        </w:r>
        <w:r w:rsidRPr="0050584D">
          <w:rPr>
            <w:noProof/>
            <w:webHidden/>
          </w:rPr>
          <w:instrText xml:space="preserve"> PAGEREF _Toc3399142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143" w:history="1">
        <w:r w:rsidRPr="0050584D">
          <w:rPr>
            <w:rStyle w:val="Hyperlink"/>
            <w:rFonts w:ascii="Times New Roman" w:hAnsi="Times New Roman" w:cs="Times New Roman"/>
            <w:noProof/>
            <w:color w:val="auto"/>
          </w:rPr>
          <w:t>Статья 45.2. Снос объектов капитального строительства</w:t>
        </w:r>
        <w:r w:rsidRPr="0050584D">
          <w:rPr>
            <w:noProof/>
            <w:webHidden/>
          </w:rPr>
          <w:tab/>
        </w:r>
        <w:r w:rsidRPr="0050584D">
          <w:rPr>
            <w:noProof/>
            <w:webHidden/>
          </w:rPr>
          <w:fldChar w:fldCharType="begin"/>
        </w:r>
        <w:r w:rsidRPr="0050584D">
          <w:rPr>
            <w:noProof/>
            <w:webHidden/>
          </w:rPr>
          <w:instrText xml:space="preserve"> PAGEREF _Toc3399143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rsidP="00777515">
      <w:pPr>
        <w:pStyle w:val="TOC1"/>
        <w:rPr>
          <w:rFonts w:ascii="Calibri" w:hAnsi="Calibri" w:cs="Calibri"/>
          <w:noProof/>
          <w:sz w:val="22"/>
          <w:szCs w:val="22"/>
          <w:lang w:val="ru-RU" w:eastAsia="ru-RU"/>
        </w:rPr>
      </w:pPr>
      <w:hyperlink w:anchor="_Toc3399144" w:history="1">
        <w:r w:rsidRPr="0050584D">
          <w:rPr>
            <w:rStyle w:val="Hyperlink"/>
            <w:rFonts w:ascii="Times New Roman" w:hAnsi="Times New Roman" w:cs="Times New Roman"/>
            <w:noProof/>
            <w:color w:val="auto"/>
          </w:rPr>
          <w:t>Глава 11. Благоустройство и дизайн материально-пространственной среды поселения</w:t>
        </w:r>
        <w:r w:rsidRPr="0050584D">
          <w:rPr>
            <w:rFonts w:cs="Times New Roman"/>
            <w:noProof/>
            <w:webHidden/>
          </w:rPr>
          <w:tab/>
        </w:r>
        <w:r w:rsidRPr="0050584D">
          <w:rPr>
            <w:noProof/>
            <w:webHidden/>
          </w:rPr>
          <w:fldChar w:fldCharType="begin"/>
        </w:r>
        <w:r w:rsidRPr="0050584D">
          <w:rPr>
            <w:noProof/>
            <w:webHidden/>
          </w:rPr>
          <w:instrText xml:space="preserve"> PAGEREF _Toc3399144 \h </w:instrText>
        </w:r>
        <w:r>
          <w:rPr>
            <w:rFonts w:cs="Times New Roman"/>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145" w:history="1">
        <w:r w:rsidRPr="0050584D">
          <w:rPr>
            <w:rStyle w:val="Hyperlink"/>
            <w:rFonts w:ascii="Times New Roman" w:hAnsi="Times New Roman" w:cs="Times New Roman"/>
            <w:noProof/>
            <w:color w:val="auto"/>
          </w:rPr>
          <w:t>Статья 46. Общее описание объектов благоустройства и дизайна материально-пространственной среды поселения</w:t>
        </w:r>
        <w:r w:rsidRPr="0050584D">
          <w:rPr>
            <w:noProof/>
            <w:webHidden/>
          </w:rPr>
          <w:tab/>
        </w:r>
        <w:r w:rsidRPr="0050584D">
          <w:rPr>
            <w:noProof/>
            <w:webHidden/>
          </w:rPr>
          <w:fldChar w:fldCharType="begin"/>
        </w:r>
        <w:r w:rsidRPr="0050584D">
          <w:rPr>
            <w:noProof/>
            <w:webHidden/>
          </w:rPr>
          <w:instrText xml:space="preserve"> PAGEREF _Toc3399145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146" w:history="1">
        <w:r w:rsidRPr="0050584D">
          <w:rPr>
            <w:rStyle w:val="Hyperlink"/>
            <w:rFonts w:ascii="Times New Roman" w:hAnsi="Times New Roman" w:cs="Times New Roman"/>
            <w:noProof/>
            <w:color w:val="auto"/>
          </w:rPr>
          <w:t>Статья 47. Порядок создания, изменения (реконструкции) объектов благоустройства</w:t>
        </w:r>
        <w:r w:rsidRPr="0050584D">
          <w:rPr>
            <w:noProof/>
            <w:webHidden/>
          </w:rPr>
          <w:tab/>
        </w:r>
        <w:r w:rsidRPr="0050584D">
          <w:rPr>
            <w:noProof/>
            <w:webHidden/>
          </w:rPr>
          <w:fldChar w:fldCharType="begin"/>
        </w:r>
        <w:r w:rsidRPr="0050584D">
          <w:rPr>
            <w:noProof/>
            <w:webHidden/>
          </w:rPr>
          <w:instrText xml:space="preserve"> PAGEREF _Toc3399146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147" w:history="1">
        <w:r w:rsidRPr="0050584D">
          <w:rPr>
            <w:rStyle w:val="Hyperlink"/>
            <w:rFonts w:ascii="Times New Roman" w:hAnsi="Times New Roman" w:cs="Times New Roman"/>
            <w:noProof/>
            <w:color w:val="auto"/>
          </w:rPr>
          <w:t>Статья 48. Порядок содержания, ремонта и изменения фасадов зданий, сооружений</w:t>
        </w:r>
        <w:r w:rsidRPr="0050584D">
          <w:rPr>
            <w:noProof/>
            <w:webHidden/>
          </w:rPr>
          <w:tab/>
        </w:r>
        <w:r w:rsidRPr="0050584D">
          <w:rPr>
            <w:noProof/>
            <w:webHidden/>
          </w:rPr>
          <w:fldChar w:fldCharType="begin"/>
        </w:r>
        <w:r w:rsidRPr="0050584D">
          <w:rPr>
            <w:noProof/>
            <w:webHidden/>
          </w:rPr>
          <w:instrText xml:space="preserve"> PAGEREF _Toc3399147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148" w:history="1">
        <w:r w:rsidRPr="0050584D">
          <w:rPr>
            <w:rStyle w:val="Hyperlink"/>
            <w:rFonts w:ascii="Times New Roman" w:hAnsi="Times New Roman" w:cs="Times New Roman"/>
            <w:noProof/>
            <w:color w:val="auto"/>
          </w:rPr>
          <w:t>Статья 49. Элементы благоустройства и дизайна материально-пространственной среды</w:t>
        </w:r>
        <w:r w:rsidRPr="0050584D">
          <w:rPr>
            <w:noProof/>
            <w:webHidden/>
          </w:rPr>
          <w:tab/>
        </w:r>
        <w:r w:rsidRPr="0050584D">
          <w:rPr>
            <w:noProof/>
            <w:webHidden/>
          </w:rPr>
          <w:fldChar w:fldCharType="begin"/>
        </w:r>
        <w:r w:rsidRPr="0050584D">
          <w:rPr>
            <w:noProof/>
            <w:webHidden/>
          </w:rPr>
          <w:instrText xml:space="preserve"> PAGEREF _Toc3399148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149" w:history="1">
        <w:r w:rsidRPr="0050584D">
          <w:rPr>
            <w:rStyle w:val="Hyperlink"/>
            <w:rFonts w:ascii="Times New Roman" w:hAnsi="Times New Roman" w:cs="Times New Roman"/>
            <w:noProof/>
            <w:color w:val="auto"/>
          </w:rPr>
          <w:t>Статья 50. Порядок создания, изменения, обновления или замены элементов благоустройства</w:t>
        </w:r>
        <w:r w:rsidRPr="0050584D">
          <w:rPr>
            <w:noProof/>
            <w:webHidden/>
          </w:rPr>
          <w:tab/>
        </w:r>
        <w:r w:rsidRPr="0050584D">
          <w:rPr>
            <w:noProof/>
            <w:webHidden/>
          </w:rPr>
          <w:fldChar w:fldCharType="begin"/>
        </w:r>
        <w:r w:rsidRPr="0050584D">
          <w:rPr>
            <w:noProof/>
            <w:webHidden/>
          </w:rPr>
          <w:instrText xml:space="preserve"> PAGEREF _Toc3399149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150" w:history="1">
        <w:r w:rsidRPr="0050584D">
          <w:rPr>
            <w:rStyle w:val="Hyperlink"/>
            <w:rFonts w:ascii="Times New Roman" w:hAnsi="Times New Roman" w:cs="Times New Roman"/>
            <w:noProof/>
            <w:color w:val="auto"/>
          </w:rPr>
          <w:t>Статья 51. Общие требования, предъявляемые к элементам благоустройства</w:t>
        </w:r>
        <w:r w:rsidRPr="0050584D">
          <w:rPr>
            <w:noProof/>
            <w:webHidden/>
          </w:rPr>
          <w:tab/>
        </w:r>
        <w:r w:rsidRPr="0050584D">
          <w:rPr>
            <w:noProof/>
            <w:webHidden/>
          </w:rPr>
          <w:fldChar w:fldCharType="begin"/>
        </w:r>
        <w:r w:rsidRPr="0050584D">
          <w:rPr>
            <w:noProof/>
            <w:webHidden/>
          </w:rPr>
          <w:instrText xml:space="preserve"> PAGEREF _Toc3399150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151" w:history="1">
        <w:r w:rsidRPr="0050584D">
          <w:rPr>
            <w:rStyle w:val="Hyperlink"/>
            <w:rFonts w:ascii="Times New Roman" w:hAnsi="Times New Roman" w:cs="Times New Roman"/>
            <w:noProof/>
            <w:color w:val="auto"/>
          </w:rPr>
          <w:t>Статья 52. Благоустройство и озеленение урбанизированных территорий</w:t>
        </w:r>
        <w:r w:rsidRPr="0050584D">
          <w:rPr>
            <w:noProof/>
            <w:webHidden/>
          </w:rPr>
          <w:tab/>
        </w:r>
        <w:r w:rsidRPr="0050584D">
          <w:rPr>
            <w:noProof/>
            <w:webHidden/>
          </w:rPr>
          <w:fldChar w:fldCharType="begin"/>
        </w:r>
        <w:r w:rsidRPr="0050584D">
          <w:rPr>
            <w:noProof/>
            <w:webHidden/>
          </w:rPr>
          <w:instrText xml:space="preserve"> PAGEREF _Toc3399151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152" w:history="1">
        <w:r w:rsidRPr="0050584D">
          <w:rPr>
            <w:rStyle w:val="Hyperlink"/>
            <w:rFonts w:ascii="Times New Roman" w:hAnsi="Times New Roman" w:cs="Times New Roman"/>
            <w:noProof/>
            <w:color w:val="auto"/>
          </w:rPr>
          <w:t>Статья 53. Требования к инженерной подготовке и инженерной защите территории</w:t>
        </w:r>
        <w:r w:rsidRPr="0050584D">
          <w:rPr>
            <w:noProof/>
            <w:webHidden/>
          </w:rPr>
          <w:tab/>
        </w:r>
        <w:r w:rsidRPr="0050584D">
          <w:rPr>
            <w:noProof/>
            <w:webHidden/>
          </w:rPr>
          <w:fldChar w:fldCharType="begin"/>
        </w:r>
        <w:r w:rsidRPr="0050584D">
          <w:rPr>
            <w:noProof/>
            <w:webHidden/>
          </w:rPr>
          <w:instrText xml:space="preserve"> PAGEREF _Toc3399152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rsidP="00777515">
      <w:pPr>
        <w:pStyle w:val="TOC1"/>
        <w:rPr>
          <w:rFonts w:ascii="Calibri" w:hAnsi="Calibri" w:cs="Calibri"/>
          <w:noProof/>
          <w:sz w:val="22"/>
          <w:szCs w:val="22"/>
          <w:lang w:val="ru-RU" w:eastAsia="ru-RU"/>
        </w:rPr>
      </w:pPr>
      <w:hyperlink w:anchor="_Toc3399153" w:history="1">
        <w:r w:rsidRPr="0050584D">
          <w:rPr>
            <w:rStyle w:val="Hyperlink"/>
            <w:rFonts w:ascii="Times New Roman" w:hAnsi="Times New Roman" w:cs="Times New Roman"/>
            <w:noProof/>
            <w:color w:val="auto"/>
          </w:rPr>
          <w:t>Глава 12. Контроль за осуществлением застройки и муниципальный земельный контроль за использованием земель на территории поселения</w:t>
        </w:r>
        <w:r w:rsidRPr="0050584D">
          <w:rPr>
            <w:rFonts w:cs="Times New Roman"/>
            <w:noProof/>
            <w:webHidden/>
          </w:rPr>
          <w:tab/>
        </w:r>
        <w:r w:rsidRPr="0050584D">
          <w:rPr>
            <w:noProof/>
            <w:webHidden/>
          </w:rPr>
          <w:fldChar w:fldCharType="begin"/>
        </w:r>
        <w:r w:rsidRPr="0050584D">
          <w:rPr>
            <w:noProof/>
            <w:webHidden/>
          </w:rPr>
          <w:instrText xml:space="preserve"> PAGEREF _Toc3399153 \h </w:instrText>
        </w:r>
        <w:r>
          <w:rPr>
            <w:rFonts w:cs="Times New Roman"/>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154" w:history="1">
        <w:r w:rsidRPr="0050584D">
          <w:rPr>
            <w:rStyle w:val="Hyperlink"/>
            <w:rFonts w:ascii="Times New Roman" w:hAnsi="Times New Roman" w:cs="Times New Roman"/>
            <w:noProof/>
            <w:color w:val="auto"/>
          </w:rPr>
          <w:t>Статья 54. Контроль за осуществлением застройки и муниципальный земельный контроль за использованием земель на территории поселения</w:t>
        </w:r>
        <w:r w:rsidRPr="0050584D">
          <w:rPr>
            <w:noProof/>
            <w:webHidden/>
          </w:rPr>
          <w:tab/>
        </w:r>
        <w:r w:rsidRPr="0050584D">
          <w:rPr>
            <w:noProof/>
            <w:webHidden/>
          </w:rPr>
          <w:fldChar w:fldCharType="begin"/>
        </w:r>
        <w:r w:rsidRPr="0050584D">
          <w:rPr>
            <w:noProof/>
            <w:webHidden/>
          </w:rPr>
          <w:instrText xml:space="preserve"> PAGEREF _Toc3399154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rsidP="00777515">
      <w:pPr>
        <w:pStyle w:val="TOC1"/>
        <w:rPr>
          <w:rFonts w:ascii="Calibri" w:hAnsi="Calibri" w:cs="Calibri"/>
          <w:noProof/>
          <w:sz w:val="22"/>
          <w:szCs w:val="22"/>
          <w:lang w:val="ru-RU" w:eastAsia="ru-RU"/>
        </w:rPr>
      </w:pPr>
      <w:hyperlink w:anchor="_Toc3399155" w:history="1">
        <w:r w:rsidRPr="0050584D">
          <w:rPr>
            <w:rStyle w:val="Hyperlink"/>
            <w:rFonts w:ascii="Times New Roman" w:hAnsi="Times New Roman" w:cs="Times New Roman"/>
            <w:noProof/>
            <w:color w:val="auto"/>
          </w:rPr>
          <w:t>ЧАСТЬ 2. КАРТЫ ГРАДОСТРОИТЕЛЬНОГО ЗОНИРОВАНИЯ</w:t>
        </w:r>
        <w:r w:rsidRPr="0050584D">
          <w:rPr>
            <w:rFonts w:cs="Times New Roman"/>
            <w:noProof/>
            <w:webHidden/>
          </w:rPr>
          <w:tab/>
        </w:r>
        <w:r w:rsidRPr="0050584D">
          <w:rPr>
            <w:noProof/>
            <w:webHidden/>
          </w:rPr>
          <w:fldChar w:fldCharType="begin"/>
        </w:r>
        <w:r w:rsidRPr="0050584D">
          <w:rPr>
            <w:noProof/>
            <w:webHidden/>
          </w:rPr>
          <w:instrText xml:space="preserve"> PAGEREF _Toc3399155 \h </w:instrText>
        </w:r>
        <w:r>
          <w:rPr>
            <w:rFonts w:cs="Times New Roman"/>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156" w:history="1">
        <w:r w:rsidRPr="0050584D">
          <w:rPr>
            <w:rStyle w:val="Hyperlink"/>
            <w:rFonts w:ascii="Times New Roman" w:hAnsi="Times New Roman" w:cs="Times New Roman"/>
            <w:noProof/>
            <w:color w:val="auto"/>
          </w:rPr>
          <w:t>Статья 55. Карты градостроительного зонирования Стародеревянковского сельского поселения Каневского района.</w:t>
        </w:r>
        <w:r w:rsidRPr="0050584D">
          <w:rPr>
            <w:noProof/>
            <w:webHidden/>
          </w:rPr>
          <w:tab/>
        </w:r>
        <w:r w:rsidRPr="0050584D">
          <w:rPr>
            <w:noProof/>
            <w:webHidden/>
          </w:rPr>
          <w:fldChar w:fldCharType="begin"/>
        </w:r>
        <w:r w:rsidRPr="0050584D">
          <w:rPr>
            <w:noProof/>
            <w:webHidden/>
          </w:rPr>
          <w:instrText xml:space="preserve"> PAGEREF _Toc3399156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rsidP="00777515">
      <w:pPr>
        <w:pStyle w:val="TOC1"/>
        <w:rPr>
          <w:rFonts w:ascii="Calibri" w:hAnsi="Calibri" w:cs="Calibri"/>
          <w:noProof/>
          <w:sz w:val="22"/>
          <w:szCs w:val="22"/>
          <w:lang w:val="ru-RU" w:eastAsia="ru-RU"/>
        </w:rPr>
      </w:pPr>
      <w:hyperlink w:anchor="_Toc3399157" w:history="1">
        <w:r w:rsidRPr="0050584D">
          <w:rPr>
            <w:rStyle w:val="Hyperlink"/>
            <w:rFonts w:ascii="Times New Roman" w:hAnsi="Times New Roman" w:cs="Times New Roman"/>
            <w:noProof/>
            <w:color w:val="auto"/>
          </w:rPr>
          <w:t>ЧАСТЬ 3. ГРАДОСТРОИТЕЛЬНЫЕ РЕГЛАМЕНТЫ</w:t>
        </w:r>
        <w:r w:rsidRPr="0050584D">
          <w:rPr>
            <w:rFonts w:cs="Times New Roman"/>
            <w:noProof/>
            <w:webHidden/>
          </w:rPr>
          <w:tab/>
        </w:r>
        <w:r w:rsidRPr="0050584D">
          <w:rPr>
            <w:noProof/>
            <w:webHidden/>
          </w:rPr>
          <w:fldChar w:fldCharType="begin"/>
        </w:r>
        <w:r w:rsidRPr="0050584D">
          <w:rPr>
            <w:noProof/>
            <w:webHidden/>
          </w:rPr>
          <w:instrText xml:space="preserve"> PAGEREF _Toc3399157 \h </w:instrText>
        </w:r>
        <w:r>
          <w:rPr>
            <w:rFonts w:cs="Times New Roman"/>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158" w:history="1">
        <w:r w:rsidRPr="0050584D">
          <w:rPr>
            <w:rStyle w:val="Hyperlink"/>
            <w:rFonts w:ascii="Times New Roman" w:hAnsi="Times New Roman" w:cs="Times New Roman"/>
            <w:noProof/>
            <w:color w:val="auto"/>
          </w:rPr>
          <w:t>Статья 56. Виды территориальных зон, выделенных на картах градостроительного зонирования  Стародеревянковского сельского поселения</w:t>
        </w:r>
        <w:r w:rsidRPr="0050584D">
          <w:rPr>
            <w:noProof/>
            <w:webHidden/>
          </w:rPr>
          <w:tab/>
        </w:r>
        <w:r w:rsidRPr="0050584D">
          <w:rPr>
            <w:noProof/>
            <w:webHidden/>
          </w:rPr>
          <w:fldChar w:fldCharType="begin"/>
        </w:r>
        <w:r w:rsidRPr="0050584D">
          <w:rPr>
            <w:noProof/>
            <w:webHidden/>
          </w:rPr>
          <w:instrText xml:space="preserve"> PAGEREF _Toc3399158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159" w:history="1">
        <w:r w:rsidRPr="0050584D">
          <w:rPr>
            <w:rStyle w:val="Hyperlink"/>
            <w:rFonts w:ascii="Times New Roman" w:hAnsi="Times New Roman" w:cs="Times New Roman"/>
            <w:noProof/>
            <w:color w:val="auto"/>
          </w:rPr>
          <w:t>Статья 57. Виды разрешенного использования земельных участков и объектов капитального строительства на территории Стародеревянковского сельского поселения</w:t>
        </w:r>
        <w:r w:rsidRPr="0050584D">
          <w:rPr>
            <w:noProof/>
            <w:webHidden/>
          </w:rPr>
          <w:tab/>
        </w:r>
        <w:r w:rsidRPr="0050584D">
          <w:rPr>
            <w:noProof/>
            <w:webHidden/>
          </w:rPr>
          <w:fldChar w:fldCharType="begin"/>
        </w:r>
        <w:r w:rsidRPr="0050584D">
          <w:rPr>
            <w:noProof/>
            <w:webHidden/>
          </w:rPr>
          <w:instrText xml:space="preserve"> PAGEREF _Toc3399159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160" w:history="1">
        <w:r w:rsidRPr="0050584D">
          <w:rPr>
            <w:rStyle w:val="Hyperlink"/>
            <w:rFonts w:ascii="Times New Roman" w:hAnsi="Times New Roman" w:cs="Times New Roman"/>
            <w:noProof/>
            <w:color w:val="auto"/>
          </w:rPr>
          <w:t>Статья 58. Градостроительные регламенты в отношении земельных участков и объектов капитального строительства, расположенных в пределах жилых зон.</w:t>
        </w:r>
        <w:r w:rsidRPr="0050584D">
          <w:rPr>
            <w:noProof/>
            <w:webHidden/>
          </w:rPr>
          <w:tab/>
        </w:r>
        <w:r w:rsidRPr="0050584D">
          <w:rPr>
            <w:noProof/>
            <w:webHidden/>
          </w:rPr>
          <w:fldChar w:fldCharType="begin"/>
        </w:r>
        <w:r w:rsidRPr="0050584D">
          <w:rPr>
            <w:noProof/>
            <w:webHidden/>
          </w:rPr>
          <w:instrText xml:space="preserve"> PAGEREF _Toc3399160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169" w:history="1">
        <w:r w:rsidRPr="0050584D">
          <w:rPr>
            <w:rStyle w:val="Hyperlink"/>
            <w:rFonts w:ascii="Times New Roman" w:hAnsi="Times New Roman" w:cs="Times New Roman"/>
            <w:noProof/>
            <w:color w:val="auto"/>
          </w:rPr>
          <w:t>Статья 58.1. Иные параметры разрешённого строительства, реконструкции объектов капитального строительства и ограничения использования земельных участков, расположенных в пределах жилой зоны.</w:t>
        </w:r>
        <w:r w:rsidRPr="0050584D">
          <w:rPr>
            <w:noProof/>
            <w:webHidden/>
          </w:rPr>
          <w:tab/>
        </w:r>
        <w:r w:rsidRPr="0050584D">
          <w:rPr>
            <w:noProof/>
            <w:webHidden/>
          </w:rPr>
          <w:fldChar w:fldCharType="begin"/>
        </w:r>
        <w:r w:rsidRPr="0050584D">
          <w:rPr>
            <w:noProof/>
            <w:webHidden/>
          </w:rPr>
          <w:instrText xml:space="preserve"> PAGEREF _Toc3399169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170" w:history="1">
        <w:r w:rsidRPr="0050584D">
          <w:rPr>
            <w:rStyle w:val="Hyperlink"/>
            <w:rFonts w:ascii="Times New Roman" w:hAnsi="Times New Roman" w:cs="Times New Roman"/>
            <w:noProof/>
            <w:color w:val="auto"/>
          </w:rPr>
          <w:t>Статья 59. Градостроительные регламенты в отношении земельных участков и объектов капитального строительства, расположенных в пределах общественно-деловых зон.</w:t>
        </w:r>
        <w:r w:rsidRPr="0050584D">
          <w:rPr>
            <w:noProof/>
            <w:webHidden/>
          </w:rPr>
          <w:tab/>
        </w:r>
        <w:r w:rsidRPr="0050584D">
          <w:rPr>
            <w:noProof/>
            <w:webHidden/>
          </w:rPr>
          <w:fldChar w:fldCharType="begin"/>
        </w:r>
        <w:r w:rsidRPr="0050584D">
          <w:rPr>
            <w:noProof/>
            <w:webHidden/>
          </w:rPr>
          <w:instrText xml:space="preserve"> PAGEREF _Toc3399170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194" w:history="1">
        <w:r w:rsidRPr="0050584D">
          <w:rPr>
            <w:rStyle w:val="Hyperlink"/>
            <w:rFonts w:ascii="Times New Roman" w:hAnsi="Times New Roman" w:cs="Times New Roman"/>
            <w:noProof/>
            <w:color w:val="auto"/>
          </w:rPr>
          <w:t>Статья 59.1. Иные параметры разрешённого строительства, реконструкции объектов капитального строительства и ограничения использования земельных участков, расположенных в пределах общественно-деловых зон.</w:t>
        </w:r>
        <w:r w:rsidRPr="0050584D">
          <w:rPr>
            <w:noProof/>
            <w:webHidden/>
          </w:rPr>
          <w:tab/>
        </w:r>
        <w:r w:rsidRPr="0050584D">
          <w:rPr>
            <w:noProof/>
            <w:webHidden/>
          </w:rPr>
          <w:fldChar w:fldCharType="begin"/>
        </w:r>
        <w:r w:rsidRPr="0050584D">
          <w:rPr>
            <w:noProof/>
            <w:webHidden/>
          </w:rPr>
          <w:instrText xml:space="preserve"> PAGEREF _Toc3399194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195" w:history="1">
        <w:r w:rsidRPr="0050584D">
          <w:rPr>
            <w:rStyle w:val="Hyperlink"/>
            <w:rFonts w:ascii="Times New Roman" w:hAnsi="Times New Roman" w:cs="Times New Roman"/>
            <w:noProof/>
            <w:color w:val="auto"/>
          </w:rPr>
          <w:t>Статья 60. Градостроительные регламенты в отношении земельных участков и объектов капитального строительства, расположенных в пределах производственных зон, зон инженерной и транспортной инфраструктур.</w:t>
        </w:r>
        <w:r w:rsidRPr="0050584D">
          <w:rPr>
            <w:noProof/>
            <w:webHidden/>
          </w:rPr>
          <w:tab/>
        </w:r>
        <w:r w:rsidRPr="0050584D">
          <w:rPr>
            <w:noProof/>
            <w:webHidden/>
          </w:rPr>
          <w:fldChar w:fldCharType="begin"/>
        </w:r>
        <w:r w:rsidRPr="0050584D">
          <w:rPr>
            <w:noProof/>
            <w:webHidden/>
          </w:rPr>
          <w:instrText xml:space="preserve"> PAGEREF _Toc3399195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230" w:history="1">
        <w:r w:rsidRPr="0050584D">
          <w:rPr>
            <w:rStyle w:val="Hyperlink"/>
            <w:rFonts w:ascii="Times New Roman" w:hAnsi="Times New Roman" w:cs="Times New Roman"/>
            <w:noProof/>
            <w:color w:val="auto"/>
          </w:rPr>
          <w:t>Статья 61. Иные параметры разрешённого строительства, реконструкции объектов капитального строительства и ограничения использования земельных участков, расположенных в пределах производственных зон, зон инженерной и транспортной инфраструктур.</w:t>
        </w:r>
        <w:r w:rsidRPr="0050584D">
          <w:rPr>
            <w:noProof/>
            <w:webHidden/>
          </w:rPr>
          <w:tab/>
        </w:r>
        <w:r w:rsidRPr="0050584D">
          <w:rPr>
            <w:noProof/>
            <w:webHidden/>
          </w:rPr>
          <w:fldChar w:fldCharType="begin"/>
        </w:r>
        <w:r w:rsidRPr="0050584D">
          <w:rPr>
            <w:noProof/>
            <w:webHidden/>
          </w:rPr>
          <w:instrText xml:space="preserve"> PAGEREF _Toc3399230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231" w:history="1">
        <w:r w:rsidRPr="0050584D">
          <w:rPr>
            <w:rStyle w:val="Hyperlink"/>
            <w:rFonts w:ascii="Times New Roman" w:hAnsi="Times New Roman" w:cs="Times New Roman"/>
            <w:noProof/>
            <w:color w:val="auto"/>
          </w:rPr>
          <w:t>Статья 62. Градостроительные регламенты в отношении земельных участков и объектов капитального строительства, расположенных в пределах зон рекреационного назначения.</w:t>
        </w:r>
        <w:r w:rsidRPr="0050584D">
          <w:rPr>
            <w:noProof/>
            <w:webHidden/>
          </w:rPr>
          <w:tab/>
        </w:r>
        <w:r w:rsidRPr="0050584D">
          <w:rPr>
            <w:noProof/>
            <w:webHidden/>
          </w:rPr>
          <w:fldChar w:fldCharType="begin"/>
        </w:r>
        <w:r w:rsidRPr="0050584D">
          <w:rPr>
            <w:noProof/>
            <w:webHidden/>
          </w:rPr>
          <w:instrText xml:space="preserve"> PAGEREF _Toc3399231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240" w:history="1">
        <w:r w:rsidRPr="0050584D">
          <w:rPr>
            <w:rStyle w:val="Hyperlink"/>
            <w:rFonts w:ascii="Times New Roman" w:hAnsi="Times New Roman" w:cs="Times New Roman"/>
            <w:noProof/>
            <w:color w:val="auto"/>
          </w:rPr>
          <w:t>Статья 62.1. Иные параметры разрешённого строительства, реконструкции объектов капитального строительства и ограничения использования земельных участков, расположенных в пределах зон рекреационного назначения.</w:t>
        </w:r>
        <w:r w:rsidRPr="0050584D">
          <w:rPr>
            <w:noProof/>
            <w:webHidden/>
          </w:rPr>
          <w:tab/>
        </w:r>
        <w:r w:rsidRPr="0050584D">
          <w:rPr>
            <w:noProof/>
            <w:webHidden/>
          </w:rPr>
          <w:fldChar w:fldCharType="begin"/>
        </w:r>
        <w:r w:rsidRPr="0050584D">
          <w:rPr>
            <w:noProof/>
            <w:webHidden/>
          </w:rPr>
          <w:instrText xml:space="preserve"> PAGEREF _Toc3399240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241" w:history="1">
        <w:r w:rsidRPr="0050584D">
          <w:rPr>
            <w:rStyle w:val="Hyperlink"/>
            <w:rFonts w:ascii="Times New Roman" w:hAnsi="Times New Roman" w:cs="Times New Roman"/>
            <w:noProof/>
            <w:color w:val="auto"/>
          </w:rPr>
          <w:t>Статья 63. Градостроительные регламенты в отношении земельных участков и объектов капитального строительства, расположенных в пределах зон сельскохозяйственного использования.</w:t>
        </w:r>
        <w:r w:rsidRPr="0050584D">
          <w:rPr>
            <w:noProof/>
            <w:webHidden/>
          </w:rPr>
          <w:tab/>
        </w:r>
        <w:r w:rsidRPr="0050584D">
          <w:rPr>
            <w:noProof/>
            <w:webHidden/>
          </w:rPr>
          <w:fldChar w:fldCharType="begin"/>
        </w:r>
        <w:r w:rsidRPr="0050584D">
          <w:rPr>
            <w:noProof/>
            <w:webHidden/>
          </w:rPr>
          <w:instrText xml:space="preserve"> PAGEREF _Toc3399241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254" w:history="1">
        <w:r w:rsidRPr="0050584D">
          <w:rPr>
            <w:rStyle w:val="Hyperlink"/>
            <w:rFonts w:ascii="Times New Roman" w:hAnsi="Times New Roman" w:cs="Times New Roman"/>
            <w:noProof/>
            <w:color w:val="auto"/>
          </w:rPr>
          <w:t>Статья 63.1. Иные параметры разрешённого строительства, реконструкции объектов капитального строительства и ограничения использования земельных участков, расположенных в пределах зон сельскохозяйственного использования.</w:t>
        </w:r>
        <w:r w:rsidRPr="0050584D">
          <w:rPr>
            <w:noProof/>
            <w:webHidden/>
          </w:rPr>
          <w:tab/>
        </w:r>
        <w:r w:rsidRPr="0050584D">
          <w:rPr>
            <w:noProof/>
            <w:webHidden/>
          </w:rPr>
          <w:fldChar w:fldCharType="begin"/>
        </w:r>
        <w:r w:rsidRPr="0050584D">
          <w:rPr>
            <w:noProof/>
            <w:webHidden/>
          </w:rPr>
          <w:instrText xml:space="preserve"> PAGEREF _Toc3399254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rsidP="00777515">
      <w:pPr>
        <w:pStyle w:val="TOC1"/>
        <w:rPr>
          <w:rStyle w:val="Hyperlink"/>
          <w:rFonts w:ascii="Times New Roman" w:hAnsi="Times New Roman" w:cs="Times New Roman"/>
          <w:noProof/>
          <w:color w:val="auto"/>
        </w:rPr>
      </w:pPr>
      <w:hyperlink w:anchor="_Toc3399255" w:history="1">
        <w:r w:rsidRPr="0050584D">
          <w:rPr>
            <w:rStyle w:val="Hyperlink"/>
            <w:rFonts w:ascii="Times New Roman" w:hAnsi="Times New Roman" w:cs="Times New Roman"/>
            <w:b w:val="0"/>
            <w:bCs w:val="0"/>
            <w:caps w:val="0"/>
            <w:noProof/>
            <w:color w:val="auto"/>
            <w:sz w:val="22"/>
            <w:szCs w:val="22"/>
            <w:lang w:val="ru-RU"/>
          </w:rPr>
          <w:t>Статья 64. Градостроительные регламенты в отношении земельных участков и объектов капитального строительства, расположенных в пределах зон специального назначения.</w:t>
        </w:r>
        <w:r w:rsidRPr="0050584D">
          <w:rPr>
            <w:rStyle w:val="Hyperlink"/>
            <w:rFonts w:ascii="Times New Roman" w:hAnsi="Times New Roman" w:cs="Times New Roman"/>
            <w:b w:val="0"/>
            <w:bCs w:val="0"/>
            <w:caps w:val="0"/>
            <w:noProof/>
            <w:webHidden/>
            <w:color w:val="auto"/>
            <w:sz w:val="22"/>
            <w:szCs w:val="22"/>
            <w:lang w:val="ru-RU"/>
          </w:rPr>
          <w:tab/>
        </w:r>
        <w:r w:rsidRPr="0050584D">
          <w:rPr>
            <w:rStyle w:val="Hyperlink"/>
            <w:rFonts w:ascii="Times New Roman" w:hAnsi="Times New Roman" w:cs="Times New Roman"/>
            <w:b w:val="0"/>
            <w:bCs w:val="0"/>
            <w:caps w:val="0"/>
            <w:noProof/>
            <w:webHidden/>
            <w:color w:val="auto"/>
            <w:sz w:val="22"/>
            <w:szCs w:val="22"/>
            <w:lang w:val="ru-RU"/>
          </w:rPr>
          <w:fldChar w:fldCharType="begin"/>
        </w:r>
        <w:r w:rsidRPr="0050584D">
          <w:rPr>
            <w:rStyle w:val="Hyperlink"/>
            <w:rFonts w:ascii="Times New Roman" w:hAnsi="Times New Roman" w:cs="Times New Roman"/>
            <w:b w:val="0"/>
            <w:bCs w:val="0"/>
            <w:caps w:val="0"/>
            <w:noProof/>
            <w:webHidden/>
            <w:color w:val="auto"/>
            <w:sz w:val="22"/>
            <w:szCs w:val="22"/>
            <w:lang w:val="ru-RU"/>
          </w:rPr>
          <w:instrText xml:space="preserve"> PAGEREF _Toc3399255 \h </w:instrText>
        </w:r>
        <w:r w:rsidRPr="00AF28A8">
          <w:rPr>
            <w:rFonts w:ascii="Times New Roman" w:hAnsi="Times New Roman" w:cs="Times New Roman"/>
            <w:b w:val="0"/>
            <w:bCs w:val="0"/>
            <w:caps w:val="0"/>
            <w:noProof/>
            <w:sz w:val="22"/>
            <w:szCs w:val="22"/>
            <w:lang w:val="ru-RU"/>
          </w:rPr>
        </w:r>
        <w:r w:rsidRPr="0050584D">
          <w:rPr>
            <w:rStyle w:val="Hyperlink"/>
            <w:rFonts w:ascii="Times New Roman" w:hAnsi="Times New Roman" w:cs="Times New Roman"/>
            <w:b w:val="0"/>
            <w:bCs w:val="0"/>
            <w:caps w:val="0"/>
            <w:noProof/>
            <w:webHidden/>
            <w:color w:val="auto"/>
            <w:sz w:val="22"/>
            <w:szCs w:val="22"/>
            <w:lang w:val="ru-RU"/>
          </w:rPr>
          <w:fldChar w:fldCharType="separate"/>
        </w:r>
        <w:r>
          <w:rPr>
            <w:rStyle w:val="Hyperlink"/>
            <w:rFonts w:ascii="Times New Roman" w:hAnsi="Times New Roman" w:cs="Times New Roman"/>
            <w:b w:val="0"/>
            <w:bCs w:val="0"/>
            <w:caps w:val="0"/>
            <w:noProof/>
            <w:webHidden/>
            <w:color w:val="auto"/>
            <w:sz w:val="22"/>
            <w:szCs w:val="22"/>
            <w:lang w:val="ru-RU"/>
          </w:rPr>
          <w:t>2</w:t>
        </w:r>
        <w:r w:rsidRPr="0050584D">
          <w:rPr>
            <w:rStyle w:val="Hyperlink"/>
            <w:rFonts w:ascii="Times New Roman" w:hAnsi="Times New Roman" w:cs="Times New Roman"/>
            <w:b w:val="0"/>
            <w:bCs w:val="0"/>
            <w:caps w:val="0"/>
            <w:noProof/>
            <w:webHidden/>
            <w:color w:val="auto"/>
            <w:sz w:val="22"/>
            <w:szCs w:val="22"/>
            <w:lang w:val="ru-RU"/>
          </w:rPr>
          <w:fldChar w:fldCharType="end"/>
        </w:r>
      </w:hyperlink>
    </w:p>
    <w:p w:rsidR="006365FC" w:rsidRPr="0050584D" w:rsidRDefault="006365FC">
      <w:pPr>
        <w:pStyle w:val="TOC2"/>
        <w:rPr>
          <w:noProof/>
          <w:lang w:eastAsia="ru-RU"/>
        </w:rPr>
      </w:pPr>
      <w:hyperlink w:anchor="_Toc3399260" w:history="1">
        <w:r w:rsidRPr="0050584D">
          <w:rPr>
            <w:rStyle w:val="Hyperlink"/>
            <w:rFonts w:ascii="Times New Roman" w:hAnsi="Times New Roman" w:cs="Times New Roman"/>
            <w:noProof/>
            <w:color w:val="auto"/>
          </w:rPr>
          <w:t>Статья 64.1. Иные параметры разрешённого строительства, реконструкции объектов капитального строительства и ограничения использования земельных участков, расположенных в пределах зон специального назначения.</w:t>
        </w:r>
        <w:r w:rsidRPr="0050584D">
          <w:rPr>
            <w:noProof/>
            <w:webHidden/>
          </w:rPr>
          <w:tab/>
        </w:r>
        <w:r w:rsidRPr="0050584D">
          <w:rPr>
            <w:noProof/>
            <w:webHidden/>
          </w:rPr>
          <w:fldChar w:fldCharType="begin"/>
        </w:r>
        <w:r w:rsidRPr="0050584D">
          <w:rPr>
            <w:noProof/>
            <w:webHidden/>
          </w:rPr>
          <w:instrText xml:space="preserve"> PAGEREF _Toc3399260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261" w:history="1">
        <w:r w:rsidRPr="0050584D">
          <w:rPr>
            <w:rStyle w:val="Hyperlink"/>
            <w:rFonts w:ascii="Times New Roman" w:hAnsi="Times New Roman" w:cs="Times New Roman"/>
            <w:noProof/>
            <w:color w:val="auto"/>
          </w:rPr>
          <w:t>Статья 65. Градостроительные регламенты в отношении земельных участков и объектов капитального строительства, расположенных в пределах иных видов территориальных зон.</w:t>
        </w:r>
        <w:r w:rsidRPr="0050584D">
          <w:rPr>
            <w:noProof/>
            <w:webHidden/>
          </w:rPr>
          <w:tab/>
        </w:r>
        <w:r w:rsidRPr="0050584D">
          <w:rPr>
            <w:noProof/>
            <w:webHidden/>
          </w:rPr>
          <w:fldChar w:fldCharType="begin"/>
        </w:r>
        <w:r w:rsidRPr="0050584D">
          <w:rPr>
            <w:noProof/>
            <w:webHidden/>
          </w:rPr>
          <w:instrText xml:space="preserve"> PAGEREF _Toc3399261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270" w:history="1">
        <w:r w:rsidRPr="0050584D">
          <w:rPr>
            <w:rStyle w:val="Hyperlink"/>
            <w:rFonts w:ascii="Times New Roman" w:hAnsi="Times New Roman" w:cs="Times New Roman"/>
            <w:noProof/>
            <w:color w:val="auto"/>
          </w:rPr>
          <w:t>Статья 66. Параметры разрешенного использования земельных участков и иных объектов недвижимости в различных территориальных зонах</w:t>
        </w:r>
        <w:r w:rsidRPr="0050584D">
          <w:rPr>
            <w:noProof/>
            <w:webHidden/>
          </w:rPr>
          <w:tab/>
        </w:r>
        <w:r w:rsidRPr="0050584D">
          <w:rPr>
            <w:noProof/>
            <w:webHidden/>
          </w:rPr>
          <w:fldChar w:fldCharType="begin"/>
        </w:r>
        <w:r w:rsidRPr="0050584D">
          <w:rPr>
            <w:noProof/>
            <w:webHidden/>
          </w:rPr>
          <w:instrText xml:space="preserve"> PAGEREF _Toc3399270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272" w:history="1">
        <w:r w:rsidRPr="0050584D">
          <w:rPr>
            <w:rStyle w:val="Hyperlink"/>
            <w:rFonts w:ascii="Times New Roman" w:hAnsi="Times New Roman" w:cs="Times New Roman"/>
            <w:noProof/>
            <w:color w:val="auto"/>
          </w:rPr>
          <w:t>Статья 66.1. Использование земельных участков и объектов капитального строительства в границах зон комплексного развития территории.</w:t>
        </w:r>
        <w:r w:rsidRPr="0050584D">
          <w:rPr>
            <w:noProof/>
            <w:webHidden/>
          </w:rPr>
          <w:tab/>
        </w:r>
        <w:r w:rsidRPr="0050584D">
          <w:rPr>
            <w:noProof/>
            <w:webHidden/>
          </w:rPr>
          <w:fldChar w:fldCharType="begin"/>
        </w:r>
        <w:r w:rsidRPr="0050584D">
          <w:rPr>
            <w:noProof/>
            <w:webHidden/>
          </w:rPr>
          <w:instrText xml:space="preserve"> PAGEREF _Toc3399272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273" w:history="1">
        <w:r w:rsidRPr="0050584D">
          <w:rPr>
            <w:rStyle w:val="Hyperlink"/>
            <w:rFonts w:ascii="Times New Roman" w:hAnsi="Times New Roman" w:cs="Times New Roman"/>
            <w:noProof/>
            <w:color w:val="auto"/>
          </w:rPr>
          <w:t>Статья 66.2.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r w:rsidRPr="0050584D">
          <w:rPr>
            <w:noProof/>
            <w:webHidden/>
          </w:rPr>
          <w:tab/>
        </w:r>
        <w:r w:rsidRPr="0050584D">
          <w:rPr>
            <w:noProof/>
            <w:webHidden/>
          </w:rPr>
          <w:fldChar w:fldCharType="begin"/>
        </w:r>
        <w:r w:rsidRPr="0050584D">
          <w:rPr>
            <w:noProof/>
            <w:webHidden/>
          </w:rPr>
          <w:instrText xml:space="preserve"> PAGEREF _Toc3399273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274" w:history="1">
        <w:r w:rsidRPr="0050584D">
          <w:rPr>
            <w:rStyle w:val="Hyperlink"/>
            <w:rFonts w:ascii="Times New Roman" w:hAnsi="Times New Roman" w:cs="Times New Roman"/>
            <w:noProof/>
            <w:color w:val="auto"/>
          </w:rPr>
          <w:t>Статья 67. Ограничения в использовании земельных участков и объектов капитального строительства по условиям охраны объектов культурного наследия</w:t>
        </w:r>
        <w:r w:rsidRPr="0050584D">
          <w:rPr>
            <w:noProof/>
            <w:webHidden/>
          </w:rPr>
          <w:tab/>
        </w:r>
        <w:r w:rsidRPr="0050584D">
          <w:rPr>
            <w:noProof/>
            <w:webHidden/>
          </w:rPr>
          <w:fldChar w:fldCharType="begin"/>
        </w:r>
        <w:r w:rsidRPr="0050584D">
          <w:rPr>
            <w:noProof/>
            <w:webHidden/>
          </w:rPr>
          <w:instrText xml:space="preserve"> PAGEREF _Toc3399274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275" w:history="1">
        <w:r w:rsidRPr="0050584D">
          <w:rPr>
            <w:rStyle w:val="Hyperlink"/>
            <w:rFonts w:ascii="Times New Roman" w:hAnsi="Times New Roman" w:cs="Times New Roman"/>
            <w:noProof/>
            <w:color w:val="auto"/>
          </w:rPr>
          <w:t>Статья 68. Ограничения в использовании земельных участков и объектов капитального строительства по экологическим и санитарно-эпидемиологическим условиям</w:t>
        </w:r>
        <w:r w:rsidRPr="0050584D">
          <w:rPr>
            <w:noProof/>
            <w:webHidden/>
          </w:rPr>
          <w:tab/>
        </w:r>
        <w:r w:rsidRPr="0050584D">
          <w:rPr>
            <w:noProof/>
            <w:webHidden/>
          </w:rPr>
          <w:fldChar w:fldCharType="begin"/>
        </w:r>
        <w:r w:rsidRPr="0050584D">
          <w:rPr>
            <w:noProof/>
            <w:webHidden/>
          </w:rPr>
          <w:instrText xml:space="preserve"> PAGEREF _Toc3399275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276" w:history="1">
        <w:r w:rsidRPr="0050584D">
          <w:rPr>
            <w:rStyle w:val="Hyperlink"/>
            <w:rFonts w:ascii="Times New Roman" w:hAnsi="Times New Roman" w:cs="Times New Roman"/>
            <w:noProof/>
            <w:color w:val="auto"/>
          </w:rPr>
          <w:t>Статья 69. Ограничения использования земельных участков и объектов капитального строительства на территории охранных коридоров транспортных и инженерных коммуникаций.</w:t>
        </w:r>
        <w:r w:rsidRPr="0050584D">
          <w:rPr>
            <w:noProof/>
            <w:webHidden/>
          </w:rPr>
          <w:tab/>
        </w:r>
        <w:r w:rsidRPr="0050584D">
          <w:rPr>
            <w:noProof/>
            <w:webHidden/>
          </w:rPr>
          <w:fldChar w:fldCharType="begin"/>
        </w:r>
        <w:r w:rsidRPr="0050584D">
          <w:rPr>
            <w:noProof/>
            <w:webHidden/>
          </w:rPr>
          <w:instrText xml:space="preserve"> PAGEREF _Toc3399276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277" w:history="1">
        <w:r w:rsidRPr="0050584D">
          <w:rPr>
            <w:rStyle w:val="Hyperlink"/>
            <w:rFonts w:ascii="Times New Roman" w:hAnsi="Times New Roman" w:cs="Times New Roman"/>
            <w:noProof/>
            <w:color w:val="auto"/>
          </w:rPr>
          <w:t>Статья 70. Использование земельных участков в границах горных отводов</w:t>
        </w:r>
        <w:r w:rsidRPr="0050584D">
          <w:rPr>
            <w:noProof/>
            <w:webHidden/>
          </w:rPr>
          <w:tab/>
        </w:r>
        <w:r w:rsidRPr="0050584D">
          <w:rPr>
            <w:noProof/>
            <w:webHidden/>
          </w:rPr>
          <w:fldChar w:fldCharType="begin"/>
        </w:r>
        <w:r w:rsidRPr="0050584D">
          <w:rPr>
            <w:noProof/>
            <w:webHidden/>
          </w:rPr>
          <w:instrText xml:space="preserve"> PAGEREF _Toc3399277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pPr>
        <w:pStyle w:val="TOC2"/>
        <w:rPr>
          <w:noProof/>
          <w:lang w:eastAsia="ru-RU"/>
        </w:rPr>
      </w:pPr>
      <w:hyperlink w:anchor="_Toc3399278" w:history="1">
        <w:r w:rsidRPr="0050584D">
          <w:rPr>
            <w:rStyle w:val="Hyperlink"/>
            <w:rFonts w:ascii="Times New Roman" w:hAnsi="Times New Roman" w:cs="Times New Roman"/>
            <w:noProof/>
            <w:color w:val="auto"/>
          </w:rPr>
          <w:t>Статья 71. Использование земельных участков в границах рыбоохранных зон и водных объектов, имеющих рыбохозяйственное назначение</w:t>
        </w:r>
        <w:r w:rsidRPr="0050584D">
          <w:rPr>
            <w:noProof/>
            <w:webHidden/>
          </w:rPr>
          <w:tab/>
        </w:r>
        <w:r w:rsidRPr="0050584D">
          <w:rPr>
            <w:noProof/>
            <w:webHidden/>
          </w:rPr>
          <w:fldChar w:fldCharType="begin"/>
        </w:r>
        <w:r w:rsidRPr="0050584D">
          <w:rPr>
            <w:noProof/>
            <w:webHidden/>
          </w:rPr>
          <w:instrText xml:space="preserve"> PAGEREF _Toc3399278 \h </w:instrText>
        </w:r>
        <w:r>
          <w:rPr>
            <w:noProof/>
          </w:rPr>
        </w:r>
        <w:r w:rsidRPr="0050584D">
          <w:rPr>
            <w:noProof/>
            <w:webHidden/>
          </w:rPr>
          <w:fldChar w:fldCharType="separate"/>
        </w:r>
        <w:r>
          <w:rPr>
            <w:noProof/>
            <w:webHidden/>
          </w:rPr>
          <w:t>2</w:t>
        </w:r>
        <w:r w:rsidRPr="0050584D">
          <w:rPr>
            <w:noProof/>
            <w:webHidden/>
          </w:rPr>
          <w:fldChar w:fldCharType="end"/>
        </w:r>
      </w:hyperlink>
    </w:p>
    <w:p w:rsidR="006365FC" w:rsidRPr="0050584D" w:rsidRDefault="006365FC" w:rsidP="00BB2225">
      <w:pPr>
        <w:pStyle w:val="Heading1"/>
        <w:spacing w:afterLines="20"/>
        <w:rPr>
          <w:rFonts w:ascii="Times New Roman" w:hAnsi="Times New Roman" w:cs="Times New Roman"/>
          <w:sz w:val="24"/>
          <w:szCs w:val="24"/>
        </w:rPr>
        <w:sectPr w:rsidR="006365FC" w:rsidRPr="0050584D" w:rsidSect="001779FB">
          <w:headerReference w:type="default" r:id="rId7"/>
          <w:footerReference w:type="default" r:id="rId8"/>
          <w:footerReference w:type="first" r:id="rId9"/>
          <w:pgSz w:w="11906" w:h="16838"/>
          <w:pgMar w:top="568" w:right="680" w:bottom="680" w:left="1418" w:header="709" w:footer="227" w:gutter="0"/>
          <w:pgNumType w:start="1"/>
          <w:cols w:space="708"/>
          <w:titlePg/>
          <w:docGrid w:linePitch="360"/>
        </w:sectPr>
      </w:pPr>
      <w:r w:rsidRPr="0050584D">
        <w:rPr>
          <w:sz w:val="22"/>
          <w:szCs w:val="22"/>
        </w:rPr>
        <w:fldChar w:fldCharType="end"/>
      </w:r>
    </w:p>
    <w:p w:rsidR="006365FC" w:rsidRPr="0050584D" w:rsidRDefault="006365FC" w:rsidP="004416DC">
      <w:pPr>
        <w:pStyle w:val="Heading1"/>
        <w:rPr>
          <w:rFonts w:ascii="Times New Roman" w:hAnsi="Times New Roman" w:cs="Times New Roman"/>
          <w:sz w:val="28"/>
          <w:szCs w:val="28"/>
        </w:rPr>
      </w:pPr>
      <w:bookmarkStart w:id="14" w:name="_Toc536808395"/>
      <w:bookmarkStart w:id="15" w:name="_Toc2849182"/>
      <w:bookmarkStart w:id="16" w:name="_Toc3399085"/>
      <w:r w:rsidRPr="0050584D">
        <w:rPr>
          <w:rFonts w:ascii="Times New Roman" w:hAnsi="Times New Roman" w:cs="Times New Roman"/>
          <w:sz w:val="28"/>
          <w:szCs w:val="28"/>
        </w:rPr>
        <w:t>ЧАСТЬ 1. ПОРЯДОК ПРИМЕНЕНИЯ И ВНЕСЕНИЯ ИЗМЕНЕНИЙ В ПРАВИЛА ЗЕМЛЕПОЛЬЗОВАНИЯ И ЗАСТРОЙКИ</w:t>
      </w:r>
      <w:bookmarkEnd w:id="14"/>
      <w:bookmarkEnd w:id="15"/>
      <w:bookmarkEnd w:id="16"/>
    </w:p>
    <w:p w:rsidR="006365FC" w:rsidRPr="0050584D" w:rsidRDefault="006365FC" w:rsidP="004416DC">
      <w:pPr>
        <w:pStyle w:val="Heading1"/>
        <w:spacing w:before="0" w:after="0"/>
        <w:rPr>
          <w:rFonts w:ascii="Times New Roman" w:hAnsi="Times New Roman" w:cs="Times New Roman"/>
          <w:sz w:val="28"/>
          <w:szCs w:val="28"/>
        </w:rPr>
      </w:pPr>
      <w:bookmarkStart w:id="17" w:name="_Toc3399086"/>
      <w:r w:rsidRPr="0050584D">
        <w:rPr>
          <w:rFonts w:ascii="Times New Roman" w:hAnsi="Times New Roman" w:cs="Times New Roman"/>
          <w:sz w:val="28"/>
          <w:szCs w:val="28"/>
        </w:rPr>
        <w:t>Глава 1. Общие положения</w:t>
      </w:r>
      <w:bookmarkEnd w:id="17"/>
    </w:p>
    <w:p w:rsidR="006365FC" w:rsidRPr="0050584D" w:rsidRDefault="006365FC" w:rsidP="00BB2225">
      <w:pPr>
        <w:pStyle w:val="Heading2"/>
        <w:spacing w:afterLines="40"/>
        <w:rPr>
          <w:rFonts w:ascii="Times New Roman" w:hAnsi="Times New Roman" w:cs="Times New Roman"/>
          <w:color w:val="auto"/>
          <w:sz w:val="24"/>
          <w:szCs w:val="24"/>
        </w:rPr>
      </w:pPr>
      <w:bookmarkStart w:id="18" w:name="_Toc332875193"/>
      <w:bookmarkStart w:id="19" w:name="_Toc470251796"/>
      <w:bookmarkStart w:id="20" w:name="_Toc3399087"/>
      <w:r w:rsidRPr="0050584D">
        <w:rPr>
          <w:rFonts w:ascii="Times New Roman" w:hAnsi="Times New Roman" w:cs="Times New Roman"/>
          <w:color w:val="auto"/>
          <w:sz w:val="24"/>
          <w:szCs w:val="24"/>
        </w:rPr>
        <w:t>Статья 1. Основные понятия, используемые в настоящих Правилах</w:t>
      </w:r>
      <w:bookmarkEnd w:id="18"/>
      <w:bookmarkEnd w:id="19"/>
      <w:bookmarkEnd w:id="20"/>
      <w:r w:rsidRPr="0050584D">
        <w:rPr>
          <w:rFonts w:ascii="Times New Roman" w:hAnsi="Times New Roman" w:cs="Times New Roman"/>
          <w:color w:val="auto"/>
          <w:sz w:val="24"/>
          <w:szCs w:val="24"/>
        </w:rPr>
        <w:t xml:space="preserve"> </w:t>
      </w:r>
    </w:p>
    <w:p w:rsidR="006365FC" w:rsidRPr="00E375EE" w:rsidRDefault="006365FC" w:rsidP="00E375EE">
      <w:pPr>
        <w:rPr>
          <w:rFonts w:ascii="Times New Roman" w:hAnsi="Times New Roman" w:cs="Times New Roman"/>
          <w:b/>
          <w:bCs/>
          <w:kern w:val="1"/>
          <w:sz w:val="24"/>
          <w:szCs w:val="24"/>
          <w:lang w:eastAsia="ar-SA"/>
        </w:rPr>
      </w:pPr>
      <w:bookmarkStart w:id="21" w:name="_Toc332875194"/>
      <w:bookmarkStart w:id="22" w:name="_Toc387084690"/>
      <w:bookmarkStart w:id="23" w:name="_Toc3399088"/>
      <w:r w:rsidRPr="00E375EE">
        <w:rPr>
          <w:rFonts w:ascii="Times New Roman" w:hAnsi="Times New Roman" w:cs="Times New Roman"/>
          <w:kern w:val="1"/>
          <w:sz w:val="24"/>
          <w:szCs w:val="24"/>
          <w:lang w:eastAsia="ar-SA"/>
        </w:rPr>
        <w:t>Понятия, используемые в настоящих Правилах, применяются в следующем значении:</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Муниципальное образование</w:t>
      </w:r>
      <w:r w:rsidRPr="00E375EE">
        <w:rPr>
          <w:rFonts w:ascii="Times New Roman" w:hAnsi="Times New Roman" w:cs="Times New Roman"/>
          <w:kern w:val="1"/>
          <w:sz w:val="24"/>
          <w:szCs w:val="24"/>
          <w:lang w:eastAsia="ar-SA"/>
        </w:rPr>
        <w:t xml:space="preserve"> - городское или сельское поселение, муниципальный район либо городской округ, городской округ с внутригородским делением, внутригородской район.</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Муниципальный район</w:t>
      </w:r>
      <w:r w:rsidRPr="00E375EE">
        <w:rPr>
          <w:rFonts w:ascii="Times New Roman" w:hAnsi="Times New Roman" w:cs="Times New Roman"/>
          <w:kern w:val="1"/>
          <w:sz w:val="24"/>
          <w:szCs w:val="24"/>
          <w:lang w:eastAsia="ar-SA"/>
        </w:rPr>
        <w:t xml:space="preserve"> - несколько поселений, </w:t>
      </w:r>
      <w:r w:rsidRPr="00E375EE">
        <w:rPr>
          <w:rFonts w:ascii="Times New Roman" w:hAnsi="Times New Roman" w:cs="Times New Roman"/>
          <w:b/>
          <w:bCs/>
          <w:kern w:val="1"/>
          <w:sz w:val="24"/>
          <w:szCs w:val="24"/>
          <w:lang w:eastAsia="ar-SA"/>
        </w:rPr>
        <w:t>объединенных</w:t>
      </w:r>
      <w:r w:rsidRPr="00E375EE">
        <w:rPr>
          <w:rFonts w:ascii="Times New Roman" w:hAnsi="Times New Roman" w:cs="Times New Roman"/>
          <w:kern w:val="1"/>
          <w:sz w:val="24"/>
          <w:szCs w:val="24"/>
          <w:lang w:eastAsia="ar-SA"/>
        </w:rPr>
        <w:t xml:space="preserve"> общей территорией, в границах которой местное самоуправление осуществляется в целях решения вопросов местного значения меж поселенческого характера населением непосредственно и (или) через выборные органы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Краснодарского края;</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Поселение</w:t>
      </w:r>
      <w:r w:rsidRPr="00E375EE">
        <w:rPr>
          <w:rFonts w:ascii="Times New Roman" w:hAnsi="Times New Roman" w:cs="Times New Roman"/>
          <w:kern w:val="1"/>
          <w:sz w:val="24"/>
          <w:szCs w:val="24"/>
          <w:lang w:eastAsia="ar-SA"/>
        </w:rPr>
        <w:t xml:space="preserve"> - городское или сельское поселение;</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Сельское поселение</w:t>
      </w:r>
      <w:r w:rsidRPr="00E375EE">
        <w:rPr>
          <w:rFonts w:ascii="Times New Roman" w:hAnsi="Times New Roman" w:cs="Times New Roman"/>
          <w:kern w:val="1"/>
          <w:sz w:val="24"/>
          <w:szCs w:val="24"/>
          <w:lang w:eastAsia="ar-SA"/>
        </w:rPr>
        <w:t xml:space="preserve"> -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Населенный пункт</w:t>
      </w:r>
      <w:r w:rsidRPr="00E375EE">
        <w:rPr>
          <w:rFonts w:ascii="Times New Roman" w:hAnsi="Times New Roman" w:cs="Times New Roman"/>
          <w:kern w:val="1"/>
          <w:sz w:val="24"/>
          <w:szCs w:val="24"/>
          <w:lang w:eastAsia="ar-SA"/>
        </w:rPr>
        <w:t xml:space="preserve"> - часть территории Краснодарского края,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Вопросы местного значения</w:t>
      </w:r>
      <w:r w:rsidRPr="00E375EE">
        <w:rPr>
          <w:rFonts w:ascii="Times New Roman" w:hAnsi="Times New Roman" w:cs="Times New Roman"/>
          <w:kern w:val="1"/>
          <w:sz w:val="24"/>
          <w:szCs w:val="24"/>
          <w:lang w:eastAsia="ar-SA"/>
        </w:rPr>
        <w:t xml:space="preserve"> - вопросы непосредственного обеспечения жизнедеятельности населения муниципального образования, решение которых в соответствии с Конституцией Российской Федерации и настоящим Федеральным законом осуществляется населением и (или) органами местного самоуправления самостоятельно.</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Устойчивое развитие территорий</w:t>
      </w:r>
      <w:r w:rsidRPr="00E375EE">
        <w:rPr>
          <w:rFonts w:ascii="Times New Roman" w:hAnsi="Times New Roman" w:cs="Times New Roman"/>
          <w:kern w:val="1"/>
          <w:sz w:val="24"/>
          <w:szCs w:val="24"/>
          <w:lang w:eastAsia="ar-SA"/>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Градостроительная деятельность</w:t>
      </w:r>
      <w:r w:rsidRPr="00E375EE">
        <w:rPr>
          <w:rFonts w:ascii="Times New Roman" w:hAnsi="Times New Roman" w:cs="Times New Roman"/>
          <w:kern w:val="1"/>
          <w:sz w:val="24"/>
          <w:szCs w:val="24"/>
          <w:lang w:eastAsia="ar-SA"/>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Территориальное планирование</w:t>
      </w:r>
      <w:r w:rsidRPr="00E375EE">
        <w:rPr>
          <w:rFonts w:ascii="Times New Roman" w:hAnsi="Times New Roman" w:cs="Times New Roman"/>
          <w:kern w:val="1"/>
          <w:sz w:val="24"/>
          <w:szCs w:val="24"/>
          <w:lang w:eastAsia="ar-SA"/>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Генеральный план</w:t>
      </w:r>
      <w:r w:rsidRPr="00E375EE">
        <w:rPr>
          <w:rFonts w:ascii="Times New Roman" w:hAnsi="Times New Roman" w:cs="Times New Roman"/>
          <w:kern w:val="1"/>
          <w:sz w:val="24"/>
          <w:szCs w:val="24"/>
          <w:lang w:eastAsia="ar-SA"/>
        </w:rPr>
        <w:t xml:space="preserve"> – вид документа территориального планирования муниципального образования, определяющий цели, задачи и направления территориального планирования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Функциональное зонирование территории</w:t>
      </w:r>
      <w:r w:rsidRPr="00E375EE">
        <w:rPr>
          <w:rFonts w:ascii="Times New Roman" w:hAnsi="Times New Roman" w:cs="Times New Roman"/>
          <w:kern w:val="1"/>
          <w:sz w:val="24"/>
          <w:szCs w:val="24"/>
          <w:lang w:eastAsia="ar-SA"/>
        </w:rPr>
        <w:t xml:space="preserve">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Функциональные зоны</w:t>
      </w:r>
      <w:r w:rsidRPr="00E375EE">
        <w:rPr>
          <w:rFonts w:ascii="Times New Roman" w:hAnsi="Times New Roman" w:cs="Times New Roman"/>
          <w:kern w:val="1"/>
          <w:sz w:val="24"/>
          <w:szCs w:val="24"/>
          <w:lang w:eastAsia="ar-SA"/>
        </w:rPr>
        <w:t xml:space="preserve"> - зоны, для которых документами территориального планирования определены границы и функциональное назначение.</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Зоны с особыми условиями использования территорий</w:t>
      </w:r>
      <w:r w:rsidRPr="00E375EE">
        <w:rPr>
          <w:rFonts w:ascii="Times New Roman" w:hAnsi="Times New Roman" w:cs="Times New Roman"/>
          <w:kern w:val="1"/>
          <w:sz w:val="24"/>
          <w:szCs w:val="24"/>
          <w:lang w:eastAsia="ar-SA"/>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Территории общего пользования</w:t>
      </w:r>
      <w:r w:rsidRPr="00E375EE">
        <w:rPr>
          <w:rFonts w:ascii="Times New Roman" w:hAnsi="Times New Roman" w:cs="Times New Roman"/>
          <w:kern w:val="1"/>
          <w:sz w:val="24"/>
          <w:szCs w:val="24"/>
          <w:lang w:eastAsia="ar-SA"/>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Линии градостроительного регулирования</w:t>
      </w:r>
      <w:r w:rsidRPr="00E375EE">
        <w:rPr>
          <w:rFonts w:ascii="Times New Roman" w:hAnsi="Times New Roman" w:cs="Times New Roman"/>
          <w:kern w:val="1"/>
          <w:sz w:val="24"/>
          <w:szCs w:val="24"/>
          <w:lang w:eastAsia="ar-SA"/>
        </w:rPr>
        <w:t xml:space="preserve"> – красные линии, границы земельных участков, линии застройки, отступ застройки, синие линии, границы полосы отвода железных дорог, границы полосы отвода автомобильных дорог, границы технических (охранных) зон инженерных сооружений и коммуникаций, границы территорий памятников и ансамблей; границы зон охраны объекта культурного наследия, границы историко-культурного заповедника, границы охранных зон особо охраняемых природных территорий,  границы территорий природного комплекса Краснодарского края, не являющихся особо охраняемыми, границы озелененных территорий, не входящих в природный комплекс городских округов и поселений Краснодарского края, границы водоохранных зон, границы прибрежных зон (полос), границы зон санитарной охраны источников питьевого водоснабжения, границы санитарно-защитных зон и иных зон ограничений использования земельных участков, зданий, строений, сооружений.</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Красные линии</w:t>
      </w:r>
      <w:r w:rsidRPr="00E375EE">
        <w:rPr>
          <w:rFonts w:ascii="Times New Roman" w:hAnsi="Times New Roman" w:cs="Times New Roman"/>
          <w:kern w:val="1"/>
          <w:sz w:val="24"/>
          <w:szCs w:val="24"/>
          <w:lang w:eastAsia="ar-SA"/>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Линии застройки</w:t>
      </w:r>
      <w:r w:rsidRPr="00E375EE">
        <w:rPr>
          <w:rFonts w:ascii="Times New Roman" w:hAnsi="Times New Roman" w:cs="Times New Roman"/>
          <w:kern w:val="1"/>
          <w:sz w:val="24"/>
          <w:szCs w:val="24"/>
          <w:lang w:eastAsia="ar-SA"/>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Отступ застройки</w:t>
      </w:r>
      <w:r w:rsidRPr="00E375EE">
        <w:rPr>
          <w:rFonts w:ascii="Times New Roman" w:hAnsi="Times New Roman" w:cs="Times New Roman"/>
          <w:kern w:val="1"/>
          <w:sz w:val="24"/>
          <w:szCs w:val="24"/>
          <w:lang w:eastAsia="ar-SA"/>
        </w:rPr>
        <w:t xml:space="preserve"> - расстояние между красной линией или границей земельного участка и стеной здания, строения, сооружения.</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Синие линии</w:t>
      </w:r>
      <w:r w:rsidRPr="00E375EE">
        <w:rPr>
          <w:rFonts w:ascii="Times New Roman" w:hAnsi="Times New Roman" w:cs="Times New Roman"/>
          <w:kern w:val="1"/>
          <w:sz w:val="24"/>
          <w:szCs w:val="24"/>
          <w:lang w:eastAsia="ar-SA"/>
        </w:rPr>
        <w:t xml:space="preserve"> - границы акваторий рек, а также существующих и проектируемых открытых водоемов, устанавливаемые по нормальному подпорному горизонту.</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Границы полосы отвода железных дорог</w:t>
      </w:r>
      <w:r w:rsidRPr="00E375EE">
        <w:rPr>
          <w:rFonts w:ascii="Times New Roman" w:hAnsi="Times New Roman" w:cs="Times New Roman"/>
          <w:kern w:val="1"/>
          <w:sz w:val="24"/>
          <w:szCs w:val="24"/>
          <w:lang w:eastAsia="ar-SA"/>
        </w:rPr>
        <w:t xml:space="preserve"> - границы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других и на которой не допускается строительство зданий и сооружений, не имеющих отношения к эксплуатации железнодорожного транспорта.</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Границы полосы отвода автомобильных дорог</w:t>
      </w:r>
      <w:r w:rsidRPr="00E375EE">
        <w:rPr>
          <w:rFonts w:ascii="Times New Roman" w:hAnsi="Times New Roman" w:cs="Times New Roman"/>
          <w:kern w:val="1"/>
          <w:sz w:val="24"/>
          <w:szCs w:val="24"/>
          <w:lang w:eastAsia="ar-SA"/>
        </w:rPr>
        <w:t xml:space="preserve"> - 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 xml:space="preserve">Границы технических (охранных) зон инженерных сооружений и коммуникаций </w:t>
      </w:r>
      <w:r w:rsidRPr="00E375EE">
        <w:rPr>
          <w:rFonts w:ascii="Times New Roman" w:hAnsi="Times New Roman" w:cs="Times New Roman"/>
          <w:kern w:val="1"/>
          <w:sz w:val="24"/>
          <w:szCs w:val="24"/>
          <w:lang w:eastAsia="ar-SA"/>
        </w:rPr>
        <w:t>-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 xml:space="preserve">Границы территорий памятников и ансамблей </w:t>
      </w:r>
      <w:r w:rsidRPr="00E375EE">
        <w:rPr>
          <w:rFonts w:ascii="Times New Roman" w:hAnsi="Times New Roman" w:cs="Times New Roman"/>
          <w:kern w:val="1"/>
          <w:sz w:val="24"/>
          <w:szCs w:val="24"/>
          <w:lang w:eastAsia="ar-SA"/>
        </w:rPr>
        <w:t>-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Границы зон охраны объекта культурного наследия</w:t>
      </w:r>
      <w:r w:rsidRPr="00E375EE">
        <w:rPr>
          <w:rFonts w:ascii="Times New Roman" w:hAnsi="Times New Roman" w:cs="Times New Roman"/>
          <w:kern w:val="1"/>
          <w:sz w:val="24"/>
          <w:szCs w:val="24"/>
          <w:lang w:eastAsia="ar-SA"/>
        </w:rPr>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законодательства Российской Федерации об охране объектов культурного наследия.</w:t>
      </w:r>
    </w:p>
    <w:p w:rsidR="006365FC" w:rsidRPr="00E375EE" w:rsidRDefault="006365FC" w:rsidP="00E375EE">
      <w:pPr>
        <w:rPr>
          <w:rFonts w:ascii="Times New Roman" w:hAnsi="Times New Roman" w:cs="Times New Roman"/>
          <w:kern w:val="1"/>
          <w:sz w:val="24"/>
          <w:szCs w:val="24"/>
          <w:shd w:val="clear" w:color="auto" w:fill="FFFF00"/>
          <w:lang w:eastAsia="ar-SA"/>
        </w:rPr>
      </w:pPr>
      <w:r w:rsidRPr="00E375EE">
        <w:rPr>
          <w:rFonts w:ascii="Times New Roman" w:hAnsi="Times New Roman" w:cs="Times New Roman"/>
          <w:b/>
          <w:bCs/>
          <w:kern w:val="1"/>
          <w:sz w:val="24"/>
          <w:szCs w:val="24"/>
          <w:lang w:eastAsia="ar-SA"/>
        </w:rPr>
        <w:t>Охранная зона объекта культурного наследия</w:t>
      </w:r>
      <w:r w:rsidRPr="00E375EE">
        <w:rPr>
          <w:rFonts w:ascii="Times New Roman" w:hAnsi="Times New Roman" w:cs="Times New Roman"/>
          <w:kern w:val="1"/>
          <w:sz w:val="24"/>
          <w:szCs w:val="24"/>
          <w:lang w:eastAsia="ar-SA"/>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 Зоны охраны памятников устанавливаются как для отдельных памятников истории и культуры, так и для их ансамблей и комплексов, а также при особых обоснованиях - для целостных памятников градостроительства (исторических зон сельских поселений и других объектов). </w:t>
      </w:r>
    </w:p>
    <w:p w:rsidR="006365FC" w:rsidRPr="00E375EE" w:rsidRDefault="006365FC" w:rsidP="00E375EE">
      <w:pPr>
        <w:rPr>
          <w:rFonts w:ascii="Times New Roman" w:hAnsi="Times New Roman" w:cs="Times New Roman"/>
          <w:kern w:val="1"/>
          <w:sz w:val="24"/>
          <w:szCs w:val="24"/>
          <w:lang w:eastAsia="ar-SA"/>
        </w:rPr>
      </w:pPr>
      <w:r w:rsidRPr="00E375EE">
        <w:rPr>
          <w:rFonts w:ascii="Times New Roman" w:hAnsi="Times New Roman" w:cs="Times New Roman"/>
          <w:b/>
          <w:bCs/>
          <w:kern w:val="1"/>
          <w:sz w:val="24"/>
          <w:szCs w:val="24"/>
          <w:lang w:eastAsia="ar-SA"/>
        </w:rPr>
        <w:t>Защитной зоной объекта культурного наследия</w:t>
      </w:r>
      <w:r w:rsidRPr="00E375EE">
        <w:rPr>
          <w:rFonts w:ascii="Times New Roman" w:hAnsi="Times New Roman" w:cs="Times New Roman"/>
          <w:kern w:val="1"/>
          <w:sz w:val="24"/>
          <w:szCs w:val="24"/>
          <w:lang w:eastAsia="ar-SA"/>
        </w:rPr>
        <w:t xml:space="preserve"> является территория, которая прилегает к включенным в реестр памятникам и ансамблям (за исключением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и в границах которой в целях обеспечения сохранности объекта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Границы охранных зон особо охраняемых природных территорий</w:t>
      </w:r>
      <w:r w:rsidRPr="00E375EE">
        <w:rPr>
          <w:rFonts w:ascii="Times New Roman" w:hAnsi="Times New Roman" w:cs="Times New Roman"/>
          <w:kern w:val="1"/>
          <w:sz w:val="24"/>
          <w:szCs w:val="24"/>
          <w:lang w:eastAsia="ar-SA"/>
        </w:rPr>
        <w:t xml:space="preserve"> - границы зон с ограниченным режимом природопользования, устанавливаемые на особо охраняемых природных территориях, участках земли и водного пространства.</w:t>
      </w:r>
    </w:p>
    <w:p w:rsidR="006365FC" w:rsidRPr="00E375EE" w:rsidRDefault="006365FC" w:rsidP="00E375EE">
      <w:pPr>
        <w:rPr>
          <w:rFonts w:ascii="Times New Roman" w:hAnsi="Times New Roman" w:cs="Times New Roman"/>
          <w:kern w:val="1"/>
          <w:sz w:val="24"/>
          <w:szCs w:val="24"/>
          <w:lang w:eastAsia="ar-SA"/>
        </w:rPr>
      </w:pPr>
      <w:r w:rsidRPr="00E375EE">
        <w:rPr>
          <w:rFonts w:ascii="Times New Roman" w:hAnsi="Times New Roman" w:cs="Times New Roman"/>
          <w:b/>
          <w:bCs/>
          <w:kern w:val="1"/>
          <w:sz w:val="24"/>
          <w:szCs w:val="24"/>
          <w:lang w:eastAsia="ar-SA"/>
        </w:rPr>
        <w:t xml:space="preserve">Границы территорий природного комплекса Краснодарского края, не являющихся особо охраняемыми </w:t>
      </w:r>
      <w:r w:rsidRPr="00E375EE">
        <w:rPr>
          <w:rFonts w:ascii="Times New Roman" w:hAnsi="Times New Roman" w:cs="Times New Roman"/>
          <w:kern w:val="1"/>
          <w:sz w:val="24"/>
          <w:szCs w:val="24"/>
          <w:lang w:eastAsia="ar-SA"/>
        </w:rPr>
        <w:t>-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территорий, предназначенных для воссоздания утраченных или формирования новых территорий природного комплекса.</w:t>
      </w:r>
    </w:p>
    <w:p w:rsidR="006365FC" w:rsidRPr="00E375EE" w:rsidRDefault="006365FC" w:rsidP="00E375EE">
      <w:pPr>
        <w:rPr>
          <w:rFonts w:ascii="Times New Roman" w:hAnsi="Times New Roman" w:cs="Times New Roman"/>
          <w:kern w:val="1"/>
          <w:sz w:val="24"/>
          <w:szCs w:val="24"/>
          <w:lang w:eastAsia="ar-SA"/>
        </w:rPr>
      </w:pPr>
      <w:r w:rsidRPr="00E375EE">
        <w:rPr>
          <w:rFonts w:ascii="Times New Roman" w:hAnsi="Times New Roman" w:cs="Times New Roman"/>
          <w:b/>
          <w:bCs/>
          <w:kern w:val="1"/>
          <w:sz w:val="24"/>
          <w:szCs w:val="24"/>
          <w:lang w:eastAsia="ar-SA"/>
        </w:rPr>
        <w:t xml:space="preserve">Градостроительная емкость территории (интенсивность использования, застройки) - </w:t>
      </w:r>
      <w:r w:rsidRPr="00E375EE">
        <w:rPr>
          <w:rFonts w:ascii="Times New Roman" w:hAnsi="Times New Roman" w:cs="Times New Roman"/>
          <w:kern w:val="1"/>
          <w:sz w:val="24"/>
          <w:szCs w:val="24"/>
          <w:lang w:eastAsia="ar-SA"/>
        </w:rPr>
        <w:t>объем застройки, который соответствует роли и месту территории в планировочной структуре населенного пункта.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Границы озелененных территорий, не входящих в природный комплекс городских округов и поселений Краснодарского края</w:t>
      </w:r>
      <w:r w:rsidRPr="00E375EE">
        <w:rPr>
          <w:rFonts w:ascii="Times New Roman" w:hAnsi="Times New Roman" w:cs="Times New Roman"/>
          <w:kern w:val="1"/>
          <w:sz w:val="24"/>
          <w:szCs w:val="24"/>
          <w:lang w:eastAsia="ar-SA"/>
        </w:rPr>
        <w:t xml:space="preserve"> - границы участков внутриквартального озеленения общего пользования и трасс внутриквартальных транспортных коммуникаций.</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Границы водоохранных зон</w:t>
      </w:r>
      <w:r w:rsidRPr="00E375EE">
        <w:rPr>
          <w:rFonts w:ascii="Times New Roman" w:hAnsi="Times New Roman" w:cs="Times New Roman"/>
          <w:kern w:val="1"/>
          <w:sz w:val="24"/>
          <w:szCs w:val="24"/>
          <w:lang w:eastAsia="ar-SA"/>
        </w:rPr>
        <w:t xml:space="preserve"> - границы территорий, прилегающих к акваториям рек, озер и других поверхностных водных объектов, на которых устанавливается специальный режим хозяйственной и иных видов деятельности в целях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Границы прибрежных зон (полос)</w:t>
      </w:r>
      <w:r w:rsidRPr="00E375EE">
        <w:rPr>
          <w:rFonts w:ascii="Times New Roman" w:hAnsi="Times New Roman" w:cs="Times New Roman"/>
          <w:kern w:val="1"/>
          <w:sz w:val="24"/>
          <w:szCs w:val="24"/>
          <w:lang w:eastAsia="ar-SA"/>
        </w:rPr>
        <w:t xml:space="preserve"> - границы территорий внутри водоохранных зон, на которых в соответствии с Водным кодексом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rsidR="006365FC" w:rsidRPr="00E375EE" w:rsidRDefault="006365FC" w:rsidP="00E375EE">
      <w:pPr>
        <w:rPr>
          <w:rFonts w:ascii="Times New Roman" w:hAnsi="Times New Roman" w:cs="Times New Roman"/>
          <w:kern w:val="1"/>
          <w:sz w:val="24"/>
          <w:szCs w:val="24"/>
          <w:lang w:eastAsia="ar-SA"/>
        </w:rPr>
      </w:pPr>
      <w:r w:rsidRPr="00E375EE">
        <w:rPr>
          <w:rFonts w:ascii="Times New Roman" w:hAnsi="Times New Roman" w:cs="Times New Roman"/>
          <w:b/>
          <w:bCs/>
          <w:kern w:val="1"/>
          <w:sz w:val="24"/>
          <w:szCs w:val="24"/>
          <w:lang w:eastAsia="ar-SA"/>
        </w:rPr>
        <w:t>Воохранная зона</w:t>
      </w:r>
      <w:r w:rsidRPr="00E375EE">
        <w:rPr>
          <w:rFonts w:ascii="Times New Roman" w:hAnsi="Times New Roman" w:cs="Times New Roman"/>
          <w:kern w:val="1"/>
          <w:sz w:val="24"/>
          <w:szCs w:val="24"/>
          <w:lang w:eastAsia="ar-SA"/>
        </w:rPr>
        <w:t xml:space="preserve"> – территория, примыкающая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 xml:space="preserve">Береговая полоса – </w:t>
      </w:r>
      <w:r w:rsidRPr="00E375EE">
        <w:rPr>
          <w:rFonts w:ascii="Times New Roman" w:hAnsi="Times New Roman" w:cs="Times New Roman"/>
          <w:kern w:val="1"/>
          <w:sz w:val="24"/>
          <w:szCs w:val="24"/>
          <w:lang w:eastAsia="ar-SA"/>
        </w:rPr>
        <w:t>полоса земли вдоль береговой линии водного объекта, предназначена для общего пользования.</w:t>
      </w:r>
    </w:p>
    <w:p w:rsidR="006365FC" w:rsidRPr="00E375EE" w:rsidRDefault="006365FC" w:rsidP="00E375EE">
      <w:pPr>
        <w:rPr>
          <w:rFonts w:ascii="Times New Roman" w:hAnsi="Times New Roman" w:cs="Times New Roman"/>
          <w:kern w:val="1"/>
          <w:sz w:val="24"/>
          <w:szCs w:val="24"/>
          <w:lang w:eastAsia="ar-SA"/>
        </w:rPr>
      </w:pPr>
      <w:r w:rsidRPr="00E375EE">
        <w:rPr>
          <w:rFonts w:ascii="Times New Roman" w:hAnsi="Times New Roman" w:cs="Times New Roman"/>
          <w:b/>
          <w:bCs/>
          <w:kern w:val="1"/>
          <w:sz w:val="24"/>
          <w:szCs w:val="24"/>
          <w:lang w:eastAsia="ar-SA"/>
        </w:rPr>
        <w:t>Границы зон санитарной охраны источников питьевого водоснабжения - границы зон I и II поясов, а также жесткой зоны II пояса</w:t>
      </w:r>
      <w:r w:rsidRPr="00E375EE">
        <w:rPr>
          <w:rFonts w:ascii="Times New Roman" w:hAnsi="Times New Roman" w:cs="Times New Roman"/>
          <w:kern w:val="1"/>
          <w:sz w:val="24"/>
          <w:szCs w:val="24"/>
          <w:lang w:eastAsia="ar-SA"/>
        </w:rPr>
        <w:t>:</w:t>
      </w:r>
    </w:p>
    <w:p w:rsidR="006365FC" w:rsidRPr="00E375EE" w:rsidRDefault="006365FC" w:rsidP="00E375EE">
      <w:pPr>
        <w:rPr>
          <w:rFonts w:ascii="Times New Roman" w:hAnsi="Times New Roman" w:cs="Times New Roman"/>
          <w:kern w:val="1"/>
          <w:sz w:val="24"/>
          <w:szCs w:val="24"/>
          <w:lang w:eastAsia="ar-SA"/>
        </w:rPr>
      </w:pPr>
      <w:r w:rsidRPr="00E375EE">
        <w:rPr>
          <w:rFonts w:ascii="Times New Roman" w:hAnsi="Times New Roman" w:cs="Times New Roman"/>
          <w:kern w:val="1"/>
          <w:sz w:val="24"/>
          <w:szCs w:val="24"/>
          <w:lang w:eastAsia="ar-SA"/>
        </w:rPr>
        <w:t>1) 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rsidR="006365FC" w:rsidRPr="00E375EE" w:rsidRDefault="006365FC" w:rsidP="00E375EE">
      <w:pPr>
        <w:rPr>
          <w:rFonts w:ascii="Times New Roman" w:hAnsi="Times New Roman" w:cs="Times New Roman"/>
          <w:kern w:val="1"/>
          <w:sz w:val="24"/>
          <w:szCs w:val="24"/>
          <w:lang w:eastAsia="ar-SA"/>
        </w:rPr>
      </w:pPr>
      <w:r w:rsidRPr="00E375EE">
        <w:rPr>
          <w:rFonts w:ascii="Times New Roman" w:hAnsi="Times New Roman" w:cs="Times New Roman"/>
          <w:kern w:val="1"/>
          <w:sz w:val="24"/>
          <w:szCs w:val="24"/>
          <w:lang w:eastAsia="ar-SA"/>
        </w:rPr>
        <w:t>2) 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kern w:val="1"/>
          <w:sz w:val="24"/>
          <w:szCs w:val="24"/>
          <w:lang w:eastAsia="ar-SA"/>
        </w:rPr>
        <w:t>3) 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Границы санитарно-защитных зон</w:t>
      </w:r>
      <w:r w:rsidRPr="00E375EE">
        <w:rPr>
          <w:rFonts w:ascii="Times New Roman" w:hAnsi="Times New Roman" w:cs="Times New Roman"/>
          <w:kern w:val="1"/>
          <w:sz w:val="24"/>
          <w:szCs w:val="24"/>
          <w:lang w:eastAsia="ar-SA"/>
        </w:rPr>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законодательством о санитарно-эпидемиологическом благополучии населения.</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Правила землепользования и застройки</w:t>
      </w:r>
      <w:r w:rsidRPr="00E375EE">
        <w:rPr>
          <w:rFonts w:ascii="Times New Roman" w:hAnsi="Times New Roman" w:cs="Times New Roman"/>
          <w:kern w:val="1"/>
          <w:sz w:val="24"/>
          <w:szCs w:val="24"/>
          <w:lang w:eastAsia="ar-SA"/>
        </w:rPr>
        <w:t xml:space="preserve">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Градостроительное зонирование</w:t>
      </w:r>
      <w:r w:rsidRPr="00E375EE">
        <w:rPr>
          <w:rFonts w:ascii="Times New Roman" w:hAnsi="Times New Roman" w:cs="Times New Roman"/>
          <w:kern w:val="1"/>
          <w:sz w:val="24"/>
          <w:szCs w:val="24"/>
          <w:lang w:eastAsia="ar-SA"/>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Территориальные зоны</w:t>
      </w:r>
      <w:r w:rsidRPr="00E375EE">
        <w:rPr>
          <w:rFonts w:ascii="Times New Roman" w:hAnsi="Times New Roman" w:cs="Times New Roman"/>
          <w:kern w:val="1"/>
          <w:sz w:val="24"/>
          <w:szCs w:val="24"/>
          <w:lang w:eastAsia="ar-SA"/>
        </w:rPr>
        <w:t xml:space="preserve"> - зоны, для которых в правилах землепользования и застройки определены границы и установлены градостроительные регламенты.</w:t>
      </w:r>
    </w:p>
    <w:p w:rsidR="006365FC" w:rsidRPr="00E375EE" w:rsidRDefault="006365FC" w:rsidP="00E375EE">
      <w:pPr>
        <w:rPr>
          <w:rFonts w:ascii="Times New Roman" w:hAnsi="Times New Roman" w:cs="Times New Roman"/>
          <w:kern w:val="1"/>
          <w:sz w:val="24"/>
          <w:szCs w:val="24"/>
          <w:lang w:eastAsia="ar-SA"/>
        </w:rPr>
      </w:pPr>
      <w:r w:rsidRPr="00E375EE">
        <w:rPr>
          <w:rFonts w:ascii="Times New Roman" w:hAnsi="Times New Roman" w:cs="Times New Roman"/>
          <w:b/>
          <w:bCs/>
          <w:kern w:val="1"/>
          <w:sz w:val="24"/>
          <w:szCs w:val="24"/>
          <w:lang w:eastAsia="ar-SA"/>
        </w:rPr>
        <w:t>Градостроительный регламент</w:t>
      </w:r>
      <w:r w:rsidRPr="00E375EE">
        <w:rPr>
          <w:rFonts w:ascii="Times New Roman" w:hAnsi="Times New Roman" w:cs="Times New Roman"/>
          <w:kern w:val="1"/>
          <w:sz w:val="24"/>
          <w:szCs w:val="24"/>
          <w:lang w:eastAsia="ar-SA"/>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6365FC" w:rsidRPr="00E375EE" w:rsidRDefault="006365FC" w:rsidP="00E375EE">
      <w:pPr>
        <w:rPr>
          <w:rFonts w:ascii="Times New Roman" w:hAnsi="Times New Roman" w:cs="Times New Roman"/>
          <w:kern w:val="1"/>
          <w:sz w:val="24"/>
          <w:szCs w:val="24"/>
          <w:lang w:eastAsia="ar-SA"/>
        </w:rPr>
      </w:pPr>
      <w:r w:rsidRPr="00E375EE">
        <w:rPr>
          <w:rFonts w:ascii="Times New Roman" w:hAnsi="Times New Roman" w:cs="Times New Roman"/>
          <w:b/>
          <w:bCs/>
          <w:kern w:val="1"/>
          <w:sz w:val="24"/>
          <w:szCs w:val="24"/>
          <w:lang w:eastAsia="ar-SA"/>
        </w:rPr>
        <w:t xml:space="preserve">Разрешенное использование земельных участков и иных объектов недвижимости – </w:t>
      </w:r>
      <w:r w:rsidRPr="00E375EE">
        <w:rPr>
          <w:rFonts w:ascii="Times New Roman" w:hAnsi="Times New Roman" w:cs="Times New Roman"/>
          <w:kern w:val="1"/>
          <w:sz w:val="24"/>
          <w:szCs w:val="24"/>
          <w:lang w:eastAsia="ar-SA"/>
        </w:rPr>
        <w:t>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rsidR="006365FC" w:rsidRPr="00E375EE" w:rsidRDefault="006365FC" w:rsidP="00E375EE">
      <w:pPr>
        <w:rPr>
          <w:rFonts w:ascii="Times New Roman" w:hAnsi="Times New Roman" w:cs="Times New Roman"/>
          <w:kern w:val="1"/>
          <w:sz w:val="24"/>
          <w:szCs w:val="24"/>
          <w:lang w:eastAsia="ar-SA"/>
        </w:rPr>
      </w:pPr>
      <w:r w:rsidRPr="00E375EE">
        <w:rPr>
          <w:rFonts w:ascii="Times New Roman" w:hAnsi="Times New Roman" w:cs="Times New Roman"/>
          <w:b/>
          <w:bCs/>
          <w:kern w:val="1"/>
          <w:sz w:val="24"/>
          <w:szCs w:val="24"/>
          <w:lang w:eastAsia="ar-SA"/>
        </w:rPr>
        <w:t xml:space="preserve">Благоустройство территории </w:t>
      </w:r>
      <w:r w:rsidRPr="00E375EE">
        <w:rPr>
          <w:rFonts w:ascii="Times New Roman" w:hAnsi="Times New Roman" w:cs="Times New Roman"/>
          <w:kern w:val="1"/>
          <w:sz w:val="24"/>
          <w:szCs w:val="24"/>
          <w:lang w:eastAsia="ar-SA"/>
        </w:rPr>
        <w:t>-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6365FC" w:rsidRPr="00E375EE" w:rsidRDefault="006365FC" w:rsidP="00E375EE">
      <w:pPr>
        <w:rPr>
          <w:rFonts w:ascii="Times New Roman" w:hAnsi="Times New Roman" w:cs="Times New Roman"/>
          <w:kern w:val="1"/>
          <w:sz w:val="24"/>
          <w:szCs w:val="24"/>
          <w:lang w:eastAsia="ar-SA"/>
        </w:rPr>
      </w:pPr>
      <w:r w:rsidRPr="00E375EE">
        <w:rPr>
          <w:rFonts w:ascii="Times New Roman" w:hAnsi="Times New Roman" w:cs="Times New Roman"/>
          <w:b/>
          <w:bCs/>
          <w:kern w:val="1"/>
          <w:sz w:val="24"/>
          <w:szCs w:val="24"/>
          <w:lang w:eastAsia="ar-SA"/>
        </w:rPr>
        <w:t xml:space="preserve">Квартал сохраняемой застройки - </w:t>
      </w:r>
      <w:r w:rsidRPr="00E375EE">
        <w:rPr>
          <w:rFonts w:ascii="Times New Roman" w:hAnsi="Times New Roman" w:cs="Times New Roman"/>
          <w:kern w:val="1"/>
          <w:sz w:val="24"/>
          <w:szCs w:val="24"/>
          <w:lang w:eastAsia="ar-SA"/>
        </w:rPr>
        <w:t>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застройки.</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Земельный участок</w:t>
      </w:r>
      <w:r w:rsidRPr="00E375EE">
        <w:rPr>
          <w:rFonts w:ascii="Times New Roman" w:hAnsi="Times New Roman" w:cs="Times New Roman"/>
          <w:kern w:val="1"/>
          <w:sz w:val="24"/>
          <w:szCs w:val="24"/>
          <w:lang w:eastAsia="ar-SA"/>
        </w:rPr>
        <w:t xml:space="preserve"> - недвижимая вещь, которая представляет собой часть земной поверхности и имеет характеристики, позволяющие определить ее в качестве индивидуально определенной вещи. </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Градостроительный план земельного участка</w:t>
      </w:r>
      <w:r w:rsidRPr="00E375EE">
        <w:rPr>
          <w:rFonts w:ascii="Times New Roman" w:hAnsi="Times New Roman" w:cs="Times New Roman"/>
          <w:kern w:val="1"/>
          <w:sz w:val="24"/>
          <w:szCs w:val="24"/>
          <w:lang w:eastAsia="ar-SA"/>
        </w:rPr>
        <w:t xml:space="preserve"> - документ, который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Коэффициент застройки (Кз)</w:t>
      </w:r>
      <w:r w:rsidRPr="00E375EE">
        <w:rPr>
          <w:rFonts w:ascii="Times New Roman" w:hAnsi="Times New Roman" w:cs="Times New Roman"/>
          <w:kern w:val="1"/>
          <w:sz w:val="24"/>
          <w:szCs w:val="24"/>
          <w:lang w:eastAsia="ar-SA"/>
        </w:rPr>
        <w:t xml:space="preserve"> - отношение территории земельного участка, которая может быть занята зданиями, ко всей площади участка (в процентах).</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Коэффициент плотности застройки (Кпз)</w:t>
      </w:r>
      <w:r w:rsidRPr="00E375EE">
        <w:rPr>
          <w:rFonts w:ascii="Times New Roman" w:hAnsi="Times New Roman" w:cs="Times New Roman"/>
          <w:kern w:val="1"/>
          <w:sz w:val="24"/>
          <w:szCs w:val="24"/>
          <w:lang w:eastAsia="ar-SA"/>
        </w:rPr>
        <w:t xml:space="preserve"> - отношение  площади всех этажей зданий и сооружений к площади участка.</w:t>
      </w:r>
    </w:p>
    <w:p w:rsidR="006365FC" w:rsidRPr="00E375EE" w:rsidRDefault="006365FC" w:rsidP="00E375EE">
      <w:pPr>
        <w:ind w:firstLine="567"/>
        <w:rPr>
          <w:rFonts w:ascii="Times New Roman" w:hAnsi="Times New Roman" w:cs="Times New Roman"/>
          <w:b/>
          <w:bCs/>
          <w:sz w:val="24"/>
          <w:szCs w:val="24"/>
          <w:lang w:eastAsia="ru-RU"/>
        </w:rPr>
      </w:pPr>
      <w:r w:rsidRPr="00E375EE">
        <w:rPr>
          <w:rFonts w:ascii="Times New Roman" w:hAnsi="Times New Roman" w:cs="Times New Roman"/>
          <w:b/>
          <w:bCs/>
          <w:sz w:val="24"/>
          <w:szCs w:val="24"/>
          <w:lang w:eastAsia="ru-RU"/>
        </w:rPr>
        <w:t>Коэффициент использования территории (КИТ)</w:t>
      </w:r>
      <w:r w:rsidRPr="00E375EE">
        <w:rPr>
          <w:rFonts w:ascii="Times New Roman" w:hAnsi="Times New Roman" w:cs="Times New Roman"/>
          <w:sz w:val="24"/>
          <w:szCs w:val="24"/>
          <w:lang w:eastAsia="ru-RU"/>
        </w:rPr>
        <w:t xml:space="preserve"> –</w:t>
      </w:r>
      <w:r w:rsidRPr="00E375EE">
        <w:rPr>
          <w:rFonts w:ascii="Times New Roman" w:hAnsi="Times New Roman" w:cs="Times New Roman"/>
          <w:b/>
          <w:bCs/>
          <w:sz w:val="24"/>
          <w:szCs w:val="24"/>
          <w:lang w:eastAsia="ru-RU"/>
        </w:rPr>
        <w:t xml:space="preserve"> </w:t>
      </w:r>
      <w:r w:rsidRPr="00E375EE">
        <w:rPr>
          <w:rFonts w:ascii="Times New Roman" w:hAnsi="Times New Roman" w:cs="Times New Roman"/>
          <w:sz w:val="24"/>
          <w:szCs w:val="24"/>
          <w:lang w:eastAsia="ru-RU"/>
        </w:rPr>
        <w:t>вид ограничения, устанавливаемый градостроительным регламентом (в части предельных параметров разрешенного строительства, реконструкции объекта капитального строительства), определяемый как отношение суммарной общей площади надземной части здания,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Плотность застройки</w:t>
      </w:r>
      <w:r w:rsidRPr="00E375EE">
        <w:rPr>
          <w:rFonts w:ascii="Times New Roman" w:hAnsi="Times New Roman" w:cs="Times New Roman"/>
          <w:kern w:val="1"/>
          <w:sz w:val="24"/>
          <w:szCs w:val="24"/>
          <w:lang w:eastAsia="ar-SA"/>
        </w:rPr>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 </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Высота здания, строения, сооружения</w:t>
      </w:r>
      <w:r w:rsidRPr="00E375EE">
        <w:rPr>
          <w:rFonts w:ascii="Times New Roman" w:hAnsi="Times New Roman" w:cs="Times New Roman"/>
          <w:kern w:val="1"/>
          <w:sz w:val="24"/>
          <w:szCs w:val="24"/>
          <w:lang w:eastAsia="ar-SA"/>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Строительство</w:t>
      </w:r>
      <w:r w:rsidRPr="00E375EE">
        <w:rPr>
          <w:rFonts w:ascii="Times New Roman" w:hAnsi="Times New Roman" w:cs="Times New Roman"/>
          <w:kern w:val="1"/>
          <w:sz w:val="24"/>
          <w:szCs w:val="24"/>
          <w:lang w:eastAsia="ar-SA"/>
        </w:rPr>
        <w:t xml:space="preserve"> - создание зданий, строений, сооружений (в том числе на месте сносимых объектов капитального строительства).</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Объект капитального строительства</w:t>
      </w:r>
      <w:r w:rsidRPr="00E375EE">
        <w:rPr>
          <w:rFonts w:ascii="Times New Roman" w:hAnsi="Times New Roman" w:cs="Times New Roman"/>
          <w:kern w:val="1"/>
          <w:sz w:val="24"/>
          <w:szCs w:val="24"/>
          <w:lang w:eastAsia="ar-SA"/>
        </w:rP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6365FC" w:rsidRPr="00E375EE" w:rsidRDefault="006365FC" w:rsidP="00E375EE">
      <w:pPr>
        <w:rPr>
          <w:rFonts w:ascii="Times New Roman" w:hAnsi="Times New Roman" w:cs="Times New Roman"/>
          <w:kern w:val="1"/>
          <w:sz w:val="24"/>
          <w:szCs w:val="24"/>
          <w:shd w:val="clear" w:color="auto" w:fill="FFFF00"/>
          <w:lang w:eastAsia="ar-SA"/>
        </w:rPr>
      </w:pPr>
      <w:r w:rsidRPr="00E375EE">
        <w:rPr>
          <w:rFonts w:ascii="Times New Roman" w:hAnsi="Times New Roman" w:cs="Times New Roman"/>
          <w:b/>
          <w:bCs/>
          <w:kern w:val="1"/>
          <w:sz w:val="24"/>
          <w:szCs w:val="24"/>
          <w:lang w:eastAsia="ar-SA"/>
        </w:rPr>
        <w:t xml:space="preserve">Некапитальные строения, сооружения - </w:t>
      </w:r>
      <w:r w:rsidRPr="00E375EE">
        <w:rPr>
          <w:rFonts w:ascii="Times New Roman" w:hAnsi="Times New Roman" w:cs="Times New Roman"/>
          <w:kern w:val="1"/>
          <w:sz w:val="24"/>
          <w:szCs w:val="24"/>
          <w:lang w:eastAsia="ar-SA"/>
        </w:rPr>
        <w:t>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rsidR="006365FC" w:rsidRPr="00E375EE" w:rsidRDefault="006365FC" w:rsidP="00E375EE">
      <w:pPr>
        <w:rPr>
          <w:rFonts w:ascii="Times New Roman" w:hAnsi="Times New Roman" w:cs="Times New Roman"/>
          <w:kern w:val="1"/>
          <w:sz w:val="24"/>
          <w:szCs w:val="24"/>
          <w:lang w:eastAsia="ar-SA"/>
        </w:rPr>
      </w:pPr>
      <w:r w:rsidRPr="00E375EE">
        <w:rPr>
          <w:rFonts w:ascii="Times New Roman" w:hAnsi="Times New Roman" w:cs="Times New Roman"/>
          <w:b/>
          <w:bCs/>
          <w:kern w:val="1"/>
          <w:sz w:val="24"/>
          <w:szCs w:val="24"/>
          <w:lang w:eastAsia="ar-SA"/>
        </w:rPr>
        <w:t>Снос объекта капитального строительства</w:t>
      </w:r>
      <w:r w:rsidRPr="00E375EE">
        <w:rPr>
          <w:rFonts w:ascii="Times New Roman" w:hAnsi="Times New Roman" w:cs="Times New Roman"/>
          <w:kern w:val="1"/>
          <w:sz w:val="24"/>
          <w:szCs w:val="24"/>
          <w:lang w:eastAsia="ar-SA"/>
        </w:rPr>
        <w:t xml:space="preserve"> -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Линейные объекты</w:t>
      </w:r>
      <w:r w:rsidRPr="00E375EE">
        <w:rPr>
          <w:rFonts w:ascii="Times New Roman" w:hAnsi="Times New Roman" w:cs="Times New Roman"/>
          <w:kern w:val="1"/>
          <w:sz w:val="24"/>
          <w:szCs w:val="24"/>
          <w:lang w:eastAsia="ar-SA"/>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Реконструкция объектов капитального строительства (за исключением линейных объектов)</w:t>
      </w:r>
      <w:r w:rsidRPr="00E375EE">
        <w:rPr>
          <w:rFonts w:ascii="Times New Roman" w:hAnsi="Times New Roman" w:cs="Times New Roman"/>
          <w:kern w:val="1"/>
          <w:sz w:val="24"/>
          <w:szCs w:val="24"/>
          <w:lang w:eastAsia="ar-SA"/>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 </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Реконструкция линейных объектов</w:t>
      </w:r>
      <w:r w:rsidRPr="00E375EE">
        <w:rPr>
          <w:rFonts w:ascii="Times New Roman" w:hAnsi="Times New Roman" w:cs="Times New Roman"/>
          <w:kern w:val="1"/>
          <w:sz w:val="24"/>
          <w:szCs w:val="24"/>
          <w:lang w:eastAsia="ar-SA"/>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Капитальный ремонт объектов капитального строительства (за исключением линейных объектов)</w:t>
      </w:r>
      <w:r w:rsidRPr="00E375EE">
        <w:rPr>
          <w:rFonts w:ascii="Times New Roman" w:hAnsi="Times New Roman" w:cs="Times New Roman"/>
          <w:kern w:val="1"/>
          <w:sz w:val="24"/>
          <w:szCs w:val="24"/>
          <w:lang w:eastAsia="ar-SA"/>
        </w:rPr>
        <w:t xml:space="preserve">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Капитальный ремонт линейных объектов</w:t>
      </w:r>
      <w:r w:rsidRPr="00E375EE">
        <w:rPr>
          <w:rFonts w:ascii="Times New Roman" w:hAnsi="Times New Roman" w:cs="Times New Roman"/>
          <w:kern w:val="1"/>
          <w:sz w:val="24"/>
          <w:szCs w:val="24"/>
          <w:lang w:eastAsia="ar-SA"/>
        </w:rPr>
        <w:t xml:space="preserve">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 если иное не предусмотрено Градостроительным Кодексом Российской Федерации.</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Инженерные изыскания</w:t>
      </w:r>
      <w:r w:rsidRPr="00E375EE">
        <w:rPr>
          <w:rFonts w:ascii="Times New Roman" w:hAnsi="Times New Roman" w:cs="Times New Roman"/>
          <w:kern w:val="1"/>
          <w:sz w:val="24"/>
          <w:szCs w:val="24"/>
          <w:lang w:eastAsia="ar-SA"/>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Застройщик</w:t>
      </w:r>
      <w:r w:rsidRPr="00E375EE">
        <w:rPr>
          <w:rFonts w:ascii="Times New Roman" w:hAnsi="Times New Roman" w:cs="Times New Roman"/>
          <w:kern w:val="1"/>
          <w:sz w:val="24"/>
          <w:szCs w:val="24"/>
          <w:lang w:eastAsia="ar-SA"/>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статьей 13.3 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Объекты федерального значения</w:t>
      </w:r>
      <w:r w:rsidRPr="00E375EE">
        <w:rPr>
          <w:rFonts w:ascii="Times New Roman" w:hAnsi="Times New Roman" w:cs="Times New Roman"/>
          <w:kern w:val="1"/>
          <w:sz w:val="24"/>
          <w:szCs w:val="24"/>
          <w:lang w:eastAsia="ar-SA"/>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Градостроительного Кодекса Российской Федерации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Объекты регионального значения</w:t>
      </w:r>
      <w:r w:rsidRPr="00E375EE">
        <w:rPr>
          <w:rFonts w:ascii="Times New Roman" w:hAnsi="Times New Roman" w:cs="Times New Roman"/>
          <w:kern w:val="1"/>
          <w:sz w:val="24"/>
          <w:szCs w:val="24"/>
          <w:lang w:eastAsia="ar-SA"/>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части 3 статьи 14 Градостроительного Кодекса Российской Федерации областях, подлежащих отображению на схеме территориального планирования субъекта Российской Федерации, определяются законом субъекта Российской Федерации.</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Объекты местного значения</w:t>
      </w:r>
      <w:r w:rsidRPr="00E375EE">
        <w:rPr>
          <w:rFonts w:ascii="Times New Roman" w:hAnsi="Times New Roman" w:cs="Times New Roman"/>
          <w:kern w:val="1"/>
          <w:sz w:val="24"/>
          <w:szCs w:val="24"/>
          <w:lang w:eastAsia="ar-SA"/>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округа в указанных в пункте 1 части 3 статьи 19 и пункте 1 части 5 статьи 23 Градостроительного Кодекса Российской Федерации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субъекта Российской Федерации.</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Технический заказчик</w:t>
      </w:r>
      <w:r w:rsidRPr="00E375EE">
        <w:rPr>
          <w:rFonts w:ascii="Times New Roman" w:hAnsi="Times New Roman" w:cs="Times New Roman"/>
          <w:kern w:val="1"/>
          <w:sz w:val="24"/>
          <w:szCs w:val="24"/>
          <w:lang w:eastAsia="ar-SA"/>
        </w:rPr>
        <w:t xml:space="preserve">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 частью 2.1 статьи 47, частью 4.1 статьи 48, частями 2.1 и 2.2 статьи 52, частями 5 и 6 статьи 55.31 Градостроительного Кодекса Российской Федерации.</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 xml:space="preserve">Программы комплексного развития систем коммунальной инфраструктуры поселения </w:t>
      </w:r>
      <w:r w:rsidRPr="00E375EE">
        <w:rPr>
          <w:rFonts w:ascii="Times New Roman" w:hAnsi="Times New Roman" w:cs="Times New Roman"/>
          <w:kern w:val="1"/>
          <w:sz w:val="24"/>
          <w:szCs w:val="24"/>
          <w:lang w:eastAsia="ar-SA"/>
        </w:rPr>
        <w:t>-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Программы комплексного развития систем коммунальной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Градостроительным Кодексом Российской Федерации, генеральных планов таких поселения, городского округа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rsidR="006365FC" w:rsidRPr="00E375EE" w:rsidRDefault="006365FC" w:rsidP="00E375EE">
      <w:pPr>
        <w:rPr>
          <w:rFonts w:ascii="Times New Roman" w:hAnsi="Times New Roman" w:cs="Times New Roman"/>
          <w:kern w:val="1"/>
          <w:sz w:val="24"/>
          <w:szCs w:val="24"/>
          <w:lang w:eastAsia="ar-SA"/>
        </w:rPr>
      </w:pPr>
      <w:r w:rsidRPr="00E375EE">
        <w:rPr>
          <w:rFonts w:ascii="Times New Roman" w:hAnsi="Times New Roman" w:cs="Times New Roman"/>
          <w:b/>
          <w:bCs/>
          <w:kern w:val="1"/>
          <w:sz w:val="24"/>
          <w:szCs w:val="24"/>
          <w:lang w:eastAsia="ar-SA"/>
        </w:rPr>
        <w:t>Система коммунальной инфраструктуры</w:t>
      </w:r>
      <w:r w:rsidRPr="00E375EE">
        <w:rPr>
          <w:rFonts w:ascii="Times New Roman" w:hAnsi="Times New Roman" w:cs="Times New Roman"/>
          <w:kern w:val="1"/>
          <w:sz w:val="24"/>
          <w:szCs w:val="24"/>
          <w:lang w:eastAsia="ar-SA"/>
        </w:rPr>
        <w:t xml:space="preserve">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p>
    <w:p w:rsidR="006365FC" w:rsidRPr="00E375EE" w:rsidRDefault="006365FC" w:rsidP="00E375EE">
      <w:pPr>
        <w:rPr>
          <w:rFonts w:ascii="Times New Roman" w:hAnsi="Times New Roman" w:cs="Times New Roman"/>
          <w:kern w:val="1"/>
          <w:sz w:val="24"/>
          <w:szCs w:val="24"/>
          <w:lang w:eastAsia="ar-SA"/>
        </w:rPr>
      </w:pPr>
      <w:r w:rsidRPr="00E375EE">
        <w:rPr>
          <w:rFonts w:ascii="Times New Roman" w:hAnsi="Times New Roman" w:cs="Times New Roman"/>
          <w:b/>
          <w:bCs/>
          <w:kern w:val="1"/>
          <w:sz w:val="24"/>
          <w:szCs w:val="24"/>
          <w:lang w:eastAsia="ar-SA"/>
        </w:rPr>
        <w:t xml:space="preserve">Программы комплексного развития транспортной инфраструктуры поселения, городского округа - </w:t>
      </w:r>
      <w:r w:rsidRPr="00E375EE">
        <w:rPr>
          <w:rFonts w:ascii="Times New Roman" w:hAnsi="Times New Roman" w:cs="Times New Roman"/>
          <w:kern w:val="1"/>
          <w:sz w:val="24"/>
          <w:szCs w:val="24"/>
          <w:lang w:eastAsia="ar-SA"/>
        </w:rPr>
        <w:t>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Градостроительным кодексом Российской Федерации, генеральных планов поселения, городского округа и должны обеспечивать сбалансированное, перспективное развитие транспортной инфраструктуры поселения, городского округа в соответствии с потребностями в строительстве, реконструкции объектов транспортной инфраструктуры местного значения.</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 xml:space="preserve">Программы комплексного развития социальной инфраструктуры поселения, городского округа - </w:t>
      </w:r>
      <w:r w:rsidRPr="00E375EE">
        <w:rPr>
          <w:rFonts w:ascii="Times New Roman" w:hAnsi="Times New Roman" w:cs="Times New Roman"/>
          <w:kern w:val="1"/>
          <w:sz w:val="24"/>
          <w:szCs w:val="24"/>
          <w:lang w:eastAsia="ar-SA"/>
        </w:rPr>
        <w:t>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Программы комплексного развития социальной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Градостроительным кодексом Российской Федерации, генеральных планов поселения, городского округа и должны обеспечивать сбалансированное, перспективное развитие социальной инфраструктуры поселения, городского округа в соответствии с потребностями в строительстве объектов социальной инфраструктуры местного значения.</w:t>
      </w:r>
      <w:r w:rsidRPr="00E375EE">
        <w:rPr>
          <w:rFonts w:ascii="Times New Roman" w:hAnsi="Times New Roman" w:cs="Times New Roman"/>
          <w:b/>
          <w:bCs/>
          <w:kern w:val="1"/>
          <w:sz w:val="24"/>
          <w:szCs w:val="24"/>
          <w:lang w:eastAsia="ar-SA"/>
        </w:rPr>
        <w:t xml:space="preserve"> </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Транспортно-пересадочный узел</w:t>
      </w:r>
      <w:r w:rsidRPr="00E375EE">
        <w:rPr>
          <w:rFonts w:ascii="Times New Roman" w:hAnsi="Times New Roman" w:cs="Times New Roman"/>
          <w:kern w:val="1"/>
          <w:sz w:val="24"/>
          <w:szCs w:val="24"/>
          <w:lang w:eastAsia="ar-SA"/>
        </w:rPr>
        <w:t xml:space="preserve">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Нормативы градостроительного проектирования</w:t>
      </w:r>
      <w:r w:rsidRPr="00E375EE">
        <w:rPr>
          <w:rFonts w:ascii="Times New Roman" w:hAnsi="Times New Roman" w:cs="Times New Roman"/>
          <w:kern w:val="1"/>
          <w:sz w:val="24"/>
          <w:szCs w:val="24"/>
          <w:lang w:eastAsia="ar-SA"/>
        </w:rPr>
        <w:t xml:space="preserve"> - совокупность расчетных показателей, установленных в соответствии с Градостроительным Кодексом Российской Федерации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Машино-место</w:t>
      </w:r>
      <w:r w:rsidRPr="00E375EE">
        <w:rPr>
          <w:rFonts w:ascii="Times New Roman" w:hAnsi="Times New Roman" w:cs="Times New Roman"/>
          <w:kern w:val="1"/>
          <w:sz w:val="24"/>
          <w:szCs w:val="24"/>
          <w:lang w:eastAsia="ar-SA"/>
        </w:rPr>
        <w:t xml:space="preserve">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Комплексное развитие территорий</w:t>
      </w:r>
      <w:r w:rsidRPr="00E375EE">
        <w:rPr>
          <w:rFonts w:ascii="Times New Roman" w:hAnsi="Times New Roman" w:cs="Times New Roman"/>
          <w:kern w:val="1"/>
          <w:sz w:val="24"/>
          <w:szCs w:val="24"/>
          <w:lang w:eastAsia="ar-SA"/>
        </w:rPr>
        <w:t xml:space="preserve"> -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 городских округов.</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Элемент планировочной структуры</w:t>
      </w:r>
      <w:r w:rsidRPr="00E375EE">
        <w:rPr>
          <w:rFonts w:ascii="Times New Roman" w:hAnsi="Times New Roman" w:cs="Times New Roman"/>
          <w:kern w:val="1"/>
          <w:sz w:val="24"/>
          <w:szCs w:val="24"/>
          <w:lang w:eastAsia="ar-SA"/>
        </w:rPr>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Микрорайон (квартал)</w:t>
      </w:r>
      <w:r w:rsidRPr="00E375EE">
        <w:rPr>
          <w:rFonts w:ascii="Times New Roman" w:hAnsi="Times New Roman" w:cs="Times New Roman"/>
          <w:kern w:val="1"/>
          <w:sz w:val="24"/>
          <w:szCs w:val="24"/>
          <w:lang w:eastAsia="ar-SA"/>
        </w:rPr>
        <w:t xml:space="preserve"> - структурный элемент жилой застройки.</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Жилой район</w:t>
      </w:r>
      <w:r w:rsidRPr="00E375EE">
        <w:rPr>
          <w:rFonts w:ascii="Times New Roman" w:hAnsi="Times New Roman" w:cs="Times New Roman"/>
          <w:kern w:val="1"/>
          <w:sz w:val="24"/>
          <w:szCs w:val="24"/>
          <w:lang w:eastAsia="ar-SA"/>
        </w:rPr>
        <w:t xml:space="preserve"> - структурный элемент селитебной территории.</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Улица</w:t>
      </w:r>
      <w:r w:rsidRPr="00E375EE">
        <w:rPr>
          <w:rFonts w:ascii="Times New Roman" w:hAnsi="Times New Roman" w:cs="Times New Roman"/>
          <w:kern w:val="1"/>
          <w:sz w:val="24"/>
          <w:szCs w:val="24"/>
          <w:lang w:eastAsia="ar-SA"/>
        </w:rPr>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 xml:space="preserve">Дорога </w:t>
      </w:r>
      <w:r w:rsidRPr="00E375EE">
        <w:rPr>
          <w:rFonts w:ascii="Times New Roman" w:hAnsi="Times New Roman" w:cs="Times New Roman"/>
          <w:kern w:val="1"/>
          <w:sz w:val="24"/>
          <w:szCs w:val="24"/>
          <w:lang w:eastAsia="ar-SA"/>
        </w:rPr>
        <w:t>-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Пешеходная зона</w:t>
      </w:r>
      <w:r w:rsidRPr="00E375EE">
        <w:rPr>
          <w:rFonts w:ascii="Times New Roman" w:hAnsi="Times New Roman" w:cs="Times New Roman"/>
          <w:kern w:val="1"/>
          <w:sz w:val="24"/>
          <w:szCs w:val="24"/>
          <w:lang w:eastAsia="ar-SA"/>
        </w:rPr>
        <w:t xml:space="preserve"> - территория, предназначенная для передвижения пешеходов.</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Блокированный жилой дом (дом жилой блокированной застройки)</w:t>
      </w:r>
      <w:r w:rsidRPr="00E375EE">
        <w:rPr>
          <w:rFonts w:ascii="Times New Roman" w:hAnsi="Times New Roman" w:cs="Times New Roman"/>
          <w:kern w:val="1"/>
          <w:sz w:val="24"/>
          <w:szCs w:val="24"/>
          <w:lang w:eastAsia="ar-SA"/>
        </w:rPr>
        <w:t xml:space="preserve"> - Жилые дома блокированной застройки -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имеют общую стену (общие стены) без проемов с соседним блоком или соседними блоками, расположены на отдельном земельном участке и имеют выход на территорию общего пользования.</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Одноквартирный жилой дом</w:t>
      </w:r>
      <w:r w:rsidRPr="00E375EE">
        <w:rPr>
          <w:rFonts w:ascii="Times New Roman" w:hAnsi="Times New Roman" w:cs="Times New Roman"/>
          <w:kern w:val="1"/>
          <w:sz w:val="24"/>
          <w:szCs w:val="24"/>
          <w:lang w:eastAsia="ar-SA"/>
        </w:rPr>
        <w:t xml:space="preserve"> – жилой дом, предназначенный для проживания одной семьи и имеющий приквартирный участок.</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Приквартирный участок</w:t>
      </w:r>
      <w:r w:rsidRPr="00E375EE">
        <w:rPr>
          <w:rFonts w:ascii="Times New Roman" w:hAnsi="Times New Roman" w:cs="Times New Roman"/>
          <w:kern w:val="1"/>
          <w:sz w:val="24"/>
          <w:szCs w:val="24"/>
          <w:lang w:eastAsia="ar-SA"/>
        </w:rPr>
        <w:t xml:space="preserve"> - земельный участок, примыкающий к жилому зданию (квартире) с непосредственным выходом на него.</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 xml:space="preserve">Объект индивидуального жилищного строительства - </w:t>
      </w:r>
      <w:r w:rsidRPr="00E375EE">
        <w:rPr>
          <w:rFonts w:ascii="Times New Roman" w:hAnsi="Times New Roman" w:cs="Times New Roman"/>
          <w:kern w:val="1"/>
          <w:sz w:val="24"/>
          <w:szCs w:val="24"/>
          <w:lang w:eastAsia="ar-SA"/>
        </w:rPr>
        <w:t>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Градостроительном Кодексе Российской Федерации,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Градостроительным Кодексом Российской Федерации,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Этаж надземный</w:t>
      </w:r>
      <w:r w:rsidRPr="00E375EE">
        <w:rPr>
          <w:rFonts w:ascii="Times New Roman" w:hAnsi="Times New Roman" w:cs="Times New Roman"/>
          <w:kern w:val="1"/>
          <w:sz w:val="24"/>
          <w:szCs w:val="24"/>
          <w:lang w:eastAsia="ar-SA"/>
        </w:rPr>
        <w:t xml:space="preserve"> - этаж с отметкой пола помещений не ниже планировочной отметки земли.</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Этаж подземный</w:t>
      </w:r>
      <w:r w:rsidRPr="00E375EE">
        <w:rPr>
          <w:rFonts w:ascii="Times New Roman" w:hAnsi="Times New Roman" w:cs="Times New Roman"/>
          <w:kern w:val="1"/>
          <w:sz w:val="24"/>
          <w:szCs w:val="24"/>
          <w:lang w:eastAsia="ar-SA"/>
        </w:rPr>
        <w:t xml:space="preserve"> - этаж с отметкой пола помещений ниже планировочной отметки земли на всю высоту помещений.</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Этаж первый</w:t>
      </w:r>
      <w:r w:rsidRPr="00E375EE">
        <w:rPr>
          <w:rFonts w:ascii="Times New Roman" w:hAnsi="Times New Roman" w:cs="Times New Roman"/>
          <w:kern w:val="1"/>
          <w:sz w:val="24"/>
          <w:szCs w:val="24"/>
          <w:lang w:eastAsia="ar-SA"/>
        </w:rPr>
        <w:t xml:space="preserve"> - нижний надземный этаж здания.</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Этаж цокольный</w:t>
      </w:r>
      <w:r w:rsidRPr="00E375EE">
        <w:rPr>
          <w:rFonts w:ascii="Times New Roman" w:hAnsi="Times New Roman" w:cs="Times New Roman"/>
          <w:kern w:val="1"/>
          <w:sz w:val="24"/>
          <w:szCs w:val="24"/>
          <w:lang w:eastAsia="ar-SA"/>
        </w:rPr>
        <w:t xml:space="preserve"> - этаж с отметкой пола помещений ниже планировочной отметки земли на высоту не более половины высоты помещений.</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Этаж подвальный</w:t>
      </w:r>
      <w:r w:rsidRPr="00E375EE">
        <w:rPr>
          <w:rFonts w:ascii="Times New Roman" w:hAnsi="Times New Roman" w:cs="Times New Roman"/>
          <w:kern w:val="1"/>
          <w:sz w:val="24"/>
          <w:szCs w:val="24"/>
          <w:lang w:eastAsia="ar-SA"/>
        </w:rPr>
        <w:t xml:space="preserve"> - этаж с отметкой пола помещений ниже планировочной отметки земли более чем наполовину высоты помещений или первый подземный этаж.</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Этаж мансардный</w:t>
      </w:r>
      <w:r w:rsidRPr="00E375EE">
        <w:rPr>
          <w:rFonts w:ascii="Times New Roman" w:hAnsi="Times New Roman" w:cs="Times New Roman"/>
          <w:kern w:val="1"/>
          <w:sz w:val="24"/>
          <w:szCs w:val="24"/>
          <w:lang w:eastAsia="ar-SA"/>
        </w:rPr>
        <w:t xml:space="preserve"> - этаж в чердачном пространстве, фасад которого полностью или частично образован поверхностью (поверхностями) наклонной, ломаной или криволинейной крыши.</w:t>
      </w:r>
    </w:p>
    <w:p w:rsidR="006365FC" w:rsidRPr="00E375EE" w:rsidRDefault="006365FC" w:rsidP="00E375EE">
      <w:pPr>
        <w:rPr>
          <w:rFonts w:ascii="Times New Roman" w:hAnsi="Times New Roman" w:cs="Times New Roman"/>
          <w:kern w:val="1"/>
          <w:sz w:val="24"/>
          <w:szCs w:val="24"/>
          <w:lang w:eastAsia="ar-SA"/>
        </w:rPr>
      </w:pPr>
      <w:r w:rsidRPr="00E375EE">
        <w:rPr>
          <w:rFonts w:ascii="Times New Roman" w:hAnsi="Times New Roman" w:cs="Times New Roman"/>
          <w:b/>
          <w:bCs/>
          <w:kern w:val="1"/>
          <w:sz w:val="24"/>
          <w:szCs w:val="24"/>
          <w:lang w:eastAsia="ar-SA"/>
        </w:rPr>
        <w:t>Этаж технический</w:t>
      </w:r>
      <w:r w:rsidRPr="00E375EE">
        <w:rPr>
          <w:rFonts w:ascii="Times New Roman" w:hAnsi="Times New Roman" w:cs="Times New Roman"/>
          <w:kern w:val="1"/>
          <w:sz w:val="24"/>
          <w:szCs w:val="24"/>
          <w:lang w:eastAsia="ar-SA"/>
        </w:rPr>
        <w:t xml:space="preserve"> -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 Пространство высотой 1,8 м и менее, используемое только для прокладки коммуникаций, этажом не является.</w:t>
      </w:r>
    </w:p>
    <w:p w:rsidR="006365FC" w:rsidRPr="00E375EE" w:rsidRDefault="006365FC" w:rsidP="00E375EE">
      <w:pPr>
        <w:rPr>
          <w:rFonts w:ascii="Times New Roman" w:hAnsi="Times New Roman" w:cs="Times New Roman"/>
          <w:kern w:val="1"/>
          <w:sz w:val="24"/>
          <w:szCs w:val="24"/>
          <w:lang w:eastAsia="ar-SA"/>
        </w:rPr>
      </w:pPr>
      <w:r w:rsidRPr="00E375EE">
        <w:rPr>
          <w:rFonts w:ascii="Times New Roman" w:hAnsi="Times New Roman" w:cs="Times New Roman"/>
          <w:b/>
          <w:bCs/>
          <w:kern w:val="1"/>
          <w:sz w:val="24"/>
          <w:szCs w:val="24"/>
          <w:lang w:eastAsia="ar-SA"/>
        </w:rPr>
        <w:t xml:space="preserve">Суммарная поэтажная площадь - </w:t>
      </w:r>
      <w:r w:rsidRPr="00E375EE">
        <w:rPr>
          <w:rFonts w:ascii="Times New Roman" w:hAnsi="Times New Roman" w:cs="Times New Roman"/>
          <w:kern w:val="1"/>
          <w:sz w:val="24"/>
          <w:szCs w:val="24"/>
          <w:lang w:eastAsia="ar-SA"/>
        </w:rPr>
        <w:t>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p w:rsidR="006365FC" w:rsidRPr="00E375EE" w:rsidRDefault="006365FC" w:rsidP="00E375EE">
      <w:pPr>
        <w:rPr>
          <w:rFonts w:ascii="Times New Roman" w:hAnsi="Times New Roman" w:cs="Times New Roman"/>
          <w:kern w:val="1"/>
          <w:sz w:val="24"/>
          <w:szCs w:val="24"/>
          <w:lang w:eastAsia="ar-SA"/>
        </w:rPr>
      </w:pPr>
      <w:r w:rsidRPr="00E375EE">
        <w:rPr>
          <w:rFonts w:ascii="Times New Roman" w:hAnsi="Times New Roman" w:cs="Times New Roman"/>
          <w:b/>
          <w:bCs/>
          <w:kern w:val="1"/>
          <w:sz w:val="24"/>
          <w:szCs w:val="24"/>
          <w:lang w:eastAsia="ar-SA"/>
        </w:rPr>
        <w:t>Планировочная отметка земли</w:t>
      </w:r>
      <w:r w:rsidRPr="00E375EE">
        <w:rPr>
          <w:rFonts w:ascii="Times New Roman" w:hAnsi="Times New Roman" w:cs="Times New Roman"/>
          <w:kern w:val="1"/>
          <w:sz w:val="24"/>
          <w:szCs w:val="24"/>
          <w:lang w:eastAsia="ar-SA"/>
        </w:rPr>
        <w:t xml:space="preserve"> - уровень земли на границе земли и отмостки здания.</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 xml:space="preserve">Здание жилое многоквартирное - </w:t>
      </w:r>
      <w:r w:rsidRPr="00E375EE">
        <w:rPr>
          <w:rFonts w:ascii="Times New Roman" w:hAnsi="Times New Roman" w:cs="Times New Roman"/>
          <w:kern w:val="1"/>
          <w:sz w:val="24"/>
          <w:szCs w:val="24"/>
          <w:lang w:eastAsia="ar-SA"/>
        </w:rPr>
        <w:t>жилое здание, в котором квартиры имеют общие внеквартирные помещения и инженерные системы.</w:t>
      </w:r>
      <w:r w:rsidRPr="00E375EE">
        <w:rPr>
          <w:rFonts w:ascii="Times New Roman" w:hAnsi="Times New Roman" w:cs="Times New Roman"/>
          <w:b/>
          <w:bCs/>
          <w:kern w:val="1"/>
          <w:sz w:val="24"/>
          <w:szCs w:val="24"/>
          <w:lang w:eastAsia="ar-SA"/>
        </w:rPr>
        <w:t xml:space="preserve"> </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 xml:space="preserve">Здание жилое многоквартирное секционного типа - </w:t>
      </w:r>
      <w:r w:rsidRPr="00E375EE">
        <w:rPr>
          <w:rFonts w:ascii="Times New Roman" w:hAnsi="Times New Roman" w:cs="Times New Roman"/>
          <w:kern w:val="1"/>
          <w:sz w:val="24"/>
          <w:szCs w:val="24"/>
          <w:lang w:eastAsia="ar-SA"/>
        </w:rPr>
        <w:t>здание, состоящее из одной или нескольких секций, отделенных друг от друга стенами без проемов, с квартирами одной секции, имеющими выход на одну лестничную клетку непосредственно или через коридор</w:t>
      </w:r>
    </w:p>
    <w:p w:rsidR="006365FC" w:rsidRPr="00E375EE" w:rsidRDefault="006365FC" w:rsidP="00E375EE">
      <w:pPr>
        <w:rPr>
          <w:rFonts w:ascii="Times New Roman" w:hAnsi="Times New Roman" w:cs="Times New Roman"/>
          <w:kern w:val="1"/>
          <w:sz w:val="24"/>
          <w:szCs w:val="24"/>
          <w:lang w:eastAsia="ar-SA"/>
        </w:rPr>
      </w:pPr>
      <w:r w:rsidRPr="00E375EE">
        <w:rPr>
          <w:rFonts w:ascii="Times New Roman" w:hAnsi="Times New Roman" w:cs="Times New Roman"/>
          <w:b/>
          <w:bCs/>
          <w:kern w:val="1"/>
          <w:sz w:val="24"/>
          <w:szCs w:val="24"/>
          <w:lang w:eastAsia="ar-SA"/>
        </w:rPr>
        <w:t xml:space="preserve">Секция жилого здания - </w:t>
      </w:r>
      <w:r w:rsidRPr="00E375EE">
        <w:rPr>
          <w:rFonts w:ascii="Times New Roman" w:hAnsi="Times New Roman" w:cs="Times New Roman"/>
          <w:kern w:val="1"/>
          <w:sz w:val="24"/>
          <w:szCs w:val="24"/>
          <w:lang w:eastAsia="ar-SA"/>
        </w:rPr>
        <w:t>часть здания, квартиры которой имеют выход на одну лестничную клетку непосредственно или через коридор и отделенная от других частей здания глухой стеной.</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 xml:space="preserve">Здание жилое многоквартирное галерейного типа - </w:t>
      </w:r>
      <w:r w:rsidRPr="00E375EE">
        <w:rPr>
          <w:rFonts w:ascii="Times New Roman" w:hAnsi="Times New Roman" w:cs="Times New Roman"/>
          <w:kern w:val="1"/>
          <w:sz w:val="24"/>
          <w:szCs w:val="24"/>
          <w:lang w:eastAsia="ar-SA"/>
        </w:rPr>
        <w:t>здание, в котором все квартиры этажа имеют выходы через общую галерею не менее чем на две лестницы.</w:t>
      </w:r>
      <w:r w:rsidRPr="00E375EE">
        <w:rPr>
          <w:rFonts w:ascii="Times New Roman" w:hAnsi="Times New Roman" w:cs="Times New Roman"/>
          <w:b/>
          <w:bCs/>
          <w:kern w:val="1"/>
          <w:sz w:val="24"/>
          <w:szCs w:val="24"/>
          <w:lang w:eastAsia="ar-SA"/>
        </w:rPr>
        <w:t xml:space="preserve"> </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 xml:space="preserve">Здание жилое многоквартирное коридорного типа - </w:t>
      </w:r>
      <w:r w:rsidRPr="00E375EE">
        <w:rPr>
          <w:rFonts w:ascii="Times New Roman" w:hAnsi="Times New Roman" w:cs="Times New Roman"/>
          <w:kern w:val="1"/>
          <w:sz w:val="24"/>
          <w:szCs w:val="24"/>
          <w:lang w:eastAsia="ar-SA"/>
        </w:rPr>
        <w:t>здание, в котором все квартиры этажа имеют выходы через общий коридор не менее чем на две лестницы.</w:t>
      </w:r>
      <w:r w:rsidRPr="00E375EE">
        <w:rPr>
          <w:rFonts w:ascii="Times New Roman" w:hAnsi="Times New Roman" w:cs="Times New Roman"/>
          <w:b/>
          <w:bCs/>
          <w:kern w:val="1"/>
          <w:sz w:val="24"/>
          <w:szCs w:val="24"/>
          <w:lang w:eastAsia="ar-SA"/>
        </w:rPr>
        <w:t xml:space="preserve"> </w:t>
      </w:r>
    </w:p>
    <w:p w:rsidR="006365FC" w:rsidRPr="00E375EE" w:rsidRDefault="006365FC" w:rsidP="00E375EE">
      <w:pPr>
        <w:rPr>
          <w:rFonts w:ascii="Times New Roman" w:hAnsi="Times New Roman" w:cs="Times New Roman"/>
          <w:kern w:val="1"/>
          <w:sz w:val="24"/>
          <w:szCs w:val="24"/>
          <w:lang w:eastAsia="ar-SA"/>
        </w:rPr>
      </w:pPr>
      <w:r w:rsidRPr="00E375EE">
        <w:rPr>
          <w:rFonts w:ascii="Times New Roman" w:hAnsi="Times New Roman" w:cs="Times New Roman"/>
          <w:b/>
          <w:bCs/>
          <w:kern w:val="1"/>
          <w:sz w:val="24"/>
          <w:szCs w:val="24"/>
          <w:lang w:eastAsia="ar-SA"/>
        </w:rPr>
        <w:t xml:space="preserve">Доходный дом - </w:t>
      </w:r>
      <w:r w:rsidRPr="00E375EE">
        <w:rPr>
          <w:rFonts w:ascii="Times New Roman" w:hAnsi="Times New Roman" w:cs="Times New Roman"/>
          <w:kern w:val="1"/>
          <w:sz w:val="24"/>
          <w:szCs w:val="24"/>
          <w:lang w:eastAsia="ar-SA"/>
        </w:rPr>
        <w:t xml:space="preserve">многоквартирный жилой дом, возведенный на участке, предоставленном под жилищное строительство в установленном порядке, в котором все жилые и нежилые помещения без ограничения размера площади предоставляются для проживания во временное владение или пользование юридическим и физическим лицам по договорам аренды или коммерческого найма. </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Гостевой дом для сезонного проживания отдыхающих и туристов (далее - гостевой дом)</w:t>
      </w:r>
      <w:r w:rsidRPr="00E375EE">
        <w:rPr>
          <w:rFonts w:ascii="Times New Roman" w:hAnsi="Times New Roman" w:cs="Times New Roman"/>
          <w:kern w:val="1"/>
          <w:sz w:val="24"/>
          <w:szCs w:val="24"/>
          <w:lang w:eastAsia="ar-SA"/>
        </w:rPr>
        <w:t xml:space="preserve"> - это строение этажностью не более 5 этажей, предназначенное для проживания одной семьи и размещения отдыхающих не более 30 человек и с количеством номеров не более 15.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1.2.</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Подрядчик</w:t>
      </w:r>
      <w:r w:rsidRPr="00E375EE">
        <w:rPr>
          <w:rFonts w:ascii="Times New Roman" w:hAnsi="Times New Roman" w:cs="Times New Roman"/>
          <w:kern w:val="1"/>
          <w:sz w:val="24"/>
          <w:szCs w:val="24"/>
          <w:lang w:eastAsia="ar-SA"/>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Прибрежная защитная полоса</w:t>
      </w:r>
      <w:r w:rsidRPr="00E375EE">
        <w:rPr>
          <w:rFonts w:ascii="Times New Roman" w:hAnsi="Times New Roman" w:cs="Times New Roman"/>
          <w:kern w:val="1"/>
          <w:sz w:val="24"/>
          <w:szCs w:val="24"/>
          <w:lang w:eastAsia="ar-SA"/>
        </w:rPr>
        <w:t xml:space="preserve"> – часть водоохраной зоны, для которой вводятся дополнительные ограничения хозяйственной и иной деятельности.</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Процент застройки участка</w:t>
      </w:r>
      <w:r w:rsidRPr="00E375EE">
        <w:rPr>
          <w:rFonts w:ascii="Times New Roman" w:hAnsi="Times New Roman" w:cs="Times New Roman"/>
          <w:kern w:val="1"/>
          <w:sz w:val="24"/>
          <w:szCs w:val="24"/>
          <w:lang w:eastAsia="ar-SA"/>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 </w:t>
      </w:r>
    </w:p>
    <w:p w:rsidR="006365FC" w:rsidRPr="00E375EE" w:rsidRDefault="006365FC" w:rsidP="00E375EE">
      <w:pPr>
        <w:rPr>
          <w:rFonts w:ascii="Times New Roman" w:hAnsi="Times New Roman" w:cs="Times New Roman"/>
          <w:kern w:val="1"/>
          <w:sz w:val="24"/>
          <w:szCs w:val="24"/>
          <w:lang w:eastAsia="ar-SA"/>
        </w:rPr>
      </w:pPr>
      <w:r w:rsidRPr="00E375EE">
        <w:rPr>
          <w:rFonts w:ascii="Times New Roman" w:hAnsi="Times New Roman" w:cs="Times New Roman"/>
          <w:b/>
          <w:bCs/>
          <w:kern w:val="1"/>
          <w:sz w:val="24"/>
          <w:szCs w:val="24"/>
          <w:lang w:eastAsia="ar-SA"/>
        </w:rPr>
        <w:t xml:space="preserve">Максимальный процент застройки в границах земельного участка - </w:t>
      </w:r>
      <w:r w:rsidRPr="00E375EE">
        <w:rPr>
          <w:rFonts w:ascii="Times New Roman" w:hAnsi="Times New Roman" w:cs="Times New Roman"/>
          <w:kern w:val="1"/>
          <w:sz w:val="24"/>
          <w:szCs w:val="24"/>
          <w:lang w:eastAsia="ar-SA"/>
        </w:rPr>
        <w:t>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Публичный сервитут</w:t>
      </w:r>
      <w:r w:rsidRPr="00E375EE">
        <w:rPr>
          <w:rFonts w:ascii="Times New Roman" w:hAnsi="Times New Roman" w:cs="Times New Roman"/>
          <w:kern w:val="1"/>
          <w:sz w:val="24"/>
          <w:szCs w:val="24"/>
          <w:lang w:eastAsia="ar-SA"/>
        </w:rPr>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
    <w:p w:rsidR="006365FC" w:rsidRPr="00E375EE" w:rsidRDefault="006365FC" w:rsidP="00E375EE">
      <w:pPr>
        <w:rPr>
          <w:rFonts w:ascii="Times New Roman" w:hAnsi="Times New Roman" w:cs="Times New Roman"/>
          <w:kern w:val="1"/>
          <w:sz w:val="24"/>
          <w:szCs w:val="24"/>
          <w:lang w:eastAsia="ar-SA"/>
        </w:rPr>
      </w:pPr>
      <w:r w:rsidRPr="00E375EE">
        <w:rPr>
          <w:rFonts w:ascii="Times New Roman" w:hAnsi="Times New Roman" w:cs="Times New Roman"/>
          <w:b/>
          <w:bCs/>
          <w:kern w:val="1"/>
          <w:sz w:val="24"/>
          <w:szCs w:val="24"/>
          <w:lang w:eastAsia="ar-SA"/>
        </w:rPr>
        <w:t>Частный сервитут</w:t>
      </w:r>
      <w:r w:rsidRPr="00E375EE">
        <w:rPr>
          <w:rFonts w:ascii="Times New Roman" w:hAnsi="Times New Roman" w:cs="Times New Roman"/>
          <w:kern w:val="1"/>
          <w:sz w:val="24"/>
          <w:szCs w:val="24"/>
          <w:lang w:eastAsia="ar-SA"/>
        </w:rPr>
        <w:t xml:space="preserve"> –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установления сервитута.</w:t>
      </w:r>
    </w:p>
    <w:p w:rsidR="006365FC" w:rsidRPr="00E375EE" w:rsidRDefault="006365FC" w:rsidP="00E375EE">
      <w:pPr>
        <w:rPr>
          <w:rFonts w:ascii="Times New Roman" w:hAnsi="Times New Roman" w:cs="Times New Roman"/>
          <w:sz w:val="24"/>
          <w:szCs w:val="24"/>
          <w:lang w:eastAsia="ru-RU"/>
        </w:rPr>
      </w:pPr>
      <w:r w:rsidRPr="00E375EE">
        <w:rPr>
          <w:rFonts w:ascii="Times New Roman" w:hAnsi="Times New Roman" w:cs="Times New Roman"/>
          <w:b/>
          <w:bCs/>
          <w:sz w:val="24"/>
          <w:szCs w:val="24"/>
          <w:lang w:eastAsia="ru-RU"/>
        </w:rPr>
        <w:t xml:space="preserve">Озеленение – </w:t>
      </w:r>
      <w:r w:rsidRPr="00E375EE">
        <w:rPr>
          <w:rFonts w:ascii="Times New Roman" w:hAnsi="Times New Roman" w:cs="Times New Roman"/>
          <w:sz w:val="24"/>
          <w:szCs w:val="24"/>
          <w:lang w:eastAsia="ru-RU"/>
        </w:rPr>
        <w:t>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от 10 лет диаметром ствола от 4 см на высоте 1 м от корневой системы) из расчета 1 дерево на 20 кв.м.</w:t>
      </w:r>
    </w:p>
    <w:p w:rsidR="006365FC" w:rsidRPr="00E375EE" w:rsidRDefault="006365FC" w:rsidP="00E375EE">
      <w:pPr>
        <w:rPr>
          <w:rFonts w:ascii="Times New Roman" w:hAnsi="Times New Roman" w:cs="Times New Roman"/>
          <w:sz w:val="24"/>
          <w:szCs w:val="24"/>
          <w:lang w:eastAsia="ru-RU"/>
        </w:rPr>
      </w:pPr>
      <w:r w:rsidRPr="00E375EE">
        <w:rPr>
          <w:rFonts w:ascii="Times New Roman" w:hAnsi="Times New Roman" w:cs="Times New Roman"/>
          <w:sz w:val="24"/>
          <w:szCs w:val="24"/>
          <w:lang w:eastAsia="ru-RU"/>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предоставляющие угрозу жизнедеятельности человека.</w:t>
      </w:r>
    </w:p>
    <w:p w:rsidR="006365FC" w:rsidRPr="00E375EE" w:rsidRDefault="006365FC" w:rsidP="00E375EE">
      <w:pPr>
        <w:rPr>
          <w:rFonts w:ascii="Times New Roman" w:hAnsi="Times New Roman" w:cs="Times New Roman"/>
          <w:sz w:val="24"/>
          <w:szCs w:val="24"/>
          <w:lang w:eastAsia="ru-RU"/>
        </w:rPr>
      </w:pPr>
      <w:r w:rsidRPr="00E375EE">
        <w:rPr>
          <w:rFonts w:ascii="Times New Roman" w:hAnsi="Times New Roman" w:cs="Times New Roman"/>
          <w:sz w:val="24"/>
          <w:szCs w:val="24"/>
          <w:lang w:eastAsia="ru-RU"/>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Озелененная территория</w:t>
      </w:r>
      <w:r w:rsidRPr="00E375EE">
        <w:rPr>
          <w:rFonts w:ascii="Times New Roman" w:hAnsi="Times New Roman" w:cs="Times New Roman"/>
          <w:kern w:val="1"/>
          <w:sz w:val="24"/>
          <w:szCs w:val="24"/>
          <w:lang w:eastAsia="ar-SA"/>
        </w:rPr>
        <w:t xml:space="preserve">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p w:rsidR="006365FC" w:rsidRPr="00E375EE" w:rsidRDefault="006365FC" w:rsidP="00E375EE">
      <w:pPr>
        <w:rPr>
          <w:rFonts w:ascii="Times New Roman" w:hAnsi="Times New Roman" w:cs="Times New Roman"/>
          <w:kern w:val="1"/>
          <w:sz w:val="24"/>
          <w:szCs w:val="24"/>
          <w:lang w:eastAsia="ar-SA"/>
        </w:rPr>
      </w:pPr>
      <w:r w:rsidRPr="00E375EE">
        <w:rPr>
          <w:rFonts w:ascii="Times New Roman" w:hAnsi="Times New Roman" w:cs="Times New Roman"/>
          <w:b/>
          <w:bCs/>
          <w:kern w:val="1"/>
          <w:sz w:val="24"/>
          <w:szCs w:val="24"/>
          <w:lang w:eastAsia="ar-SA"/>
        </w:rPr>
        <w:t>Коэффициент озеленения</w:t>
      </w:r>
      <w:r w:rsidRPr="00E375EE">
        <w:rPr>
          <w:rFonts w:ascii="Times New Roman" w:hAnsi="Times New Roman" w:cs="Times New Roman"/>
          <w:kern w:val="1"/>
          <w:sz w:val="24"/>
          <w:szCs w:val="24"/>
          <w:lang w:eastAsia="ar-SA"/>
        </w:rPr>
        <w:t xml:space="preserve"> - отношение территории земельного участка, которая должна быть занята зелеными насаждениями, ко всей площади участка (в процентах).</w:t>
      </w:r>
    </w:p>
    <w:p w:rsidR="006365FC" w:rsidRPr="00E375EE" w:rsidRDefault="006365FC" w:rsidP="00E375EE">
      <w:pPr>
        <w:rPr>
          <w:rFonts w:ascii="Times New Roman" w:hAnsi="Times New Roman" w:cs="Times New Roman"/>
          <w:sz w:val="24"/>
          <w:szCs w:val="24"/>
          <w:lang w:eastAsia="ru-RU"/>
        </w:rPr>
      </w:pPr>
      <w:r w:rsidRPr="00E375EE">
        <w:rPr>
          <w:rFonts w:ascii="Times New Roman" w:hAnsi="Times New Roman" w:cs="Times New Roman"/>
          <w:b/>
          <w:bCs/>
          <w:sz w:val="24"/>
          <w:szCs w:val="24"/>
          <w:lang w:eastAsia="ru-RU"/>
        </w:rPr>
        <w:t>Минимальный процент озеленения</w:t>
      </w:r>
      <w:r w:rsidRPr="00E375EE">
        <w:rPr>
          <w:rFonts w:ascii="Times New Roman" w:hAnsi="Times New Roman" w:cs="Times New Roman"/>
          <w:sz w:val="24"/>
          <w:szCs w:val="24"/>
          <w:lang w:eastAsia="ru-RU"/>
        </w:rPr>
        <w:t xml:space="preserve"> – отношение площади озеленения (зеленых зон) ко всей площади земельного участка.</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Малые архитектурные формы</w:t>
      </w:r>
      <w:r w:rsidRPr="00E375EE">
        <w:rPr>
          <w:rFonts w:ascii="Times New Roman" w:hAnsi="Times New Roman" w:cs="Times New Roman"/>
          <w:kern w:val="1"/>
          <w:sz w:val="24"/>
          <w:szCs w:val="24"/>
          <w:lang w:eastAsia="ar-SA"/>
        </w:rPr>
        <w:t xml:space="preserve"> - фонтаны, декоративные бассейны, водопады, беседки, теневые навесы, перголы, подпорные стенки, лестницы, кровли, парапеты, оборудование для игр детей и отдыха взрослого населения, ограждения, садово-парковая мебель и тому подобное;.</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Защитные дорожные сооружения</w:t>
      </w:r>
      <w:r w:rsidRPr="00E375EE">
        <w:rPr>
          <w:rFonts w:ascii="Times New Roman" w:hAnsi="Times New Roman" w:cs="Times New Roman"/>
          <w:kern w:val="1"/>
          <w:sz w:val="24"/>
          <w:szCs w:val="24"/>
          <w:lang w:eastAsia="ar-SA"/>
        </w:rPr>
        <w:t xml:space="preserve"> - 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шумозащитные и ветрозащитные устройства; подобные сооружения. </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Стоянка для автомобилей (автостоянка)</w:t>
      </w:r>
      <w:r w:rsidRPr="00E375EE">
        <w:rPr>
          <w:rFonts w:ascii="Times New Roman" w:hAnsi="Times New Roman" w:cs="Times New Roman"/>
          <w:kern w:val="1"/>
          <w:sz w:val="24"/>
          <w:szCs w:val="24"/>
          <w:lang w:eastAsia="ar-SA"/>
        </w:rPr>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Надземная автостоянка закрытого типа</w:t>
      </w:r>
      <w:r w:rsidRPr="00E375EE">
        <w:rPr>
          <w:rFonts w:ascii="Times New Roman" w:hAnsi="Times New Roman" w:cs="Times New Roman"/>
          <w:kern w:val="1"/>
          <w:sz w:val="24"/>
          <w:szCs w:val="24"/>
          <w:lang w:eastAsia="ar-SA"/>
        </w:rPr>
        <w:t xml:space="preserve"> - автостоянка с наружными стеновыми ограждениями (гаражи, гаражи-стоянки, гаражные комплексы).</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Автостоянка открытого типа</w:t>
      </w:r>
      <w:r w:rsidRPr="00E375EE">
        <w:rPr>
          <w:rFonts w:ascii="Times New Roman" w:hAnsi="Times New Roman" w:cs="Times New Roman"/>
          <w:kern w:val="1"/>
          <w:sz w:val="24"/>
          <w:szCs w:val="24"/>
          <w:lang w:eastAsia="ar-SA"/>
        </w:rPr>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Парковка (парковочное место)</w:t>
      </w:r>
      <w:r w:rsidRPr="00E375EE">
        <w:rPr>
          <w:rFonts w:ascii="Times New Roman" w:hAnsi="Times New Roman" w:cs="Times New Roman"/>
          <w:kern w:val="1"/>
          <w:sz w:val="24"/>
          <w:szCs w:val="24"/>
          <w:lang w:eastAsia="ar-SA"/>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Гостевые стоянки</w:t>
      </w:r>
      <w:r w:rsidRPr="00E375EE">
        <w:rPr>
          <w:rFonts w:ascii="Times New Roman" w:hAnsi="Times New Roman" w:cs="Times New Roman"/>
          <w:kern w:val="1"/>
          <w:sz w:val="24"/>
          <w:szCs w:val="24"/>
          <w:lang w:eastAsia="ar-SA"/>
        </w:rPr>
        <w:t xml:space="preserve"> - открытые площадки, предназначенные для кратковременного хранения (стоянки) легковых автомобилей.</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Магазин</w:t>
      </w:r>
      <w:r w:rsidRPr="00E375EE">
        <w:rPr>
          <w:rFonts w:ascii="Times New Roman" w:hAnsi="Times New Roman" w:cs="Times New Roman"/>
          <w:kern w:val="1"/>
          <w:sz w:val="24"/>
          <w:szCs w:val="24"/>
          <w:lang w:eastAsia="ar-SA"/>
        </w:rPr>
        <w:t xml:space="preserve"> - специально оборудованное стационарное здание или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 и подготовки товаров к продаже.</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Киоск</w:t>
      </w:r>
      <w:r w:rsidRPr="00E375EE">
        <w:rPr>
          <w:rFonts w:ascii="Times New Roman" w:hAnsi="Times New Roman" w:cs="Times New Roman"/>
          <w:kern w:val="1"/>
          <w:sz w:val="24"/>
          <w:szCs w:val="24"/>
          <w:lang w:eastAsia="ar-SA"/>
        </w:rPr>
        <w:t xml:space="preserve"> - нестационарный торговый объект, представляющий собой  некапитальное, одноэтажное сооружение без торгового зала с замкнутым пространством, внутри которого оборудовано одно рабочее место для продавца и хранения товарного запаса, без доступа покупателей внутрь сооружения площадью до 20 кв.м.</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Торговый павильон</w:t>
      </w:r>
      <w:r w:rsidRPr="00E375EE">
        <w:rPr>
          <w:rFonts w:ascii="Times New Roman" w:hAnsi="Times New Roman" w:cs="Times New Roman"/>
          <w:kern w:val="1"/>
          <w:sz w:val="24"/>
          <w:szCs w:val="24"/>
          <w:lang w:eastAsia="ar-SA"/>
        </w:rPr>
        <w:t xml:space="preserve"> - нестационарный торговый объект, представляющий собой некапитальное, одноэтажное  сооружение, имеющее торговый зал рассчитанный на одно или несколько рабочих мест продавцов и помещение для хранения товарного запаса.</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Пандус</w:t>
      </w:r>
      <w:r w:rsidRPr="00E375EE">
        <w:rPr>
          <w:rFonts w:ascii="Times New Roman" w:hAnsi="Times New Roman" w:cs="Times New Roman"/>
          <w:kern w:val="1"/>
          <w:sz w:val="24"/>
          <w:szCs w:val="24"/>
          <w:lang w:eastAsia="ar-SA"/>
        </w:rPr>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rsidR="006365FC" w:rsidRPr="00E375EE" w:rsidRDefault="006365FC" w:rsidP="00E375EE">
      <w:pPr>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Маломобильные граждане</w:t>
      </w:r>
      <w:r w:rsidRPr="00E375EE">
        <w:rPr>
          <w:rFonts w:ascii="Times New Roman" w:hAnsi="Times New Roman" w:cs="Times New Roman"/>
          <w:kern w:val="1"/>
          <w:sz w:val="24"/>
          <w:szCs w:val="24"/>
          <w:lang w:eastAsia="ar-SA"/>
        </w:rPr>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 </w:t>
      </w:r>
    </w:p>
    <w:p w:rsidR="006365FC" w:rsidRPr="00E375EE" w:rsidRDefault="006365FC" w:rsidP="00E375EE">
      <w:pPr>
        <w:widowControl w:val="0"/>
        <w:suppressAutoHyphens/>
        <w:autoSpaceDE w:val="0"/>
        <w:rPr>
          <w:rFonts w:ascii="Times New Roman" w:hAnsi="Times New Roman" w:cs="Times New Roman"/>
          <w:b/>
          <w:bCs/>
          <w:kern w:val="1"/>
          <w:sz w:val="24"/>
          <w:szCs w:val="24"/>
          <w:lang w:eastAsia="ar-SA"/>
        </w:rPr>
      </w:pPr>
      <w:r w:rsidRPr="00E375EE">
        <w:rPr>
          <w:rFonts w:ascii="Times New Roman" w:hAnsi="Times New Roman" w:cs="Times New Roman"/>
          <w:b/>
          <w:bCs/>
          <w:kern w:val="1"/>
          <w:sz w:val="24"/>
          <w:szCs w:val="24"/>
          <w:lang w:eastAsia="ar-SA"/>
        </w:rPr>
        <w:t>Контейнер</w:t>
      </w:r>
      <w:r w:rsidRPr="00E375EE">
        <w:rPr>
          <w:rFonts w:ascii="Times New Roman" w:hAnsi="Times New Roman" w:cs="Times New Roman"/>
          <w:kern w:val="1"/>
          <w:sz w:val="24"/>
          <w:szCs w:val="24"/>
          <w:lang w:eastAsia="ar-SA"/>
        </w:rPr>
        <w:t xml:space="preserve"> – стандартная емкость для сбора ТБО объемом 0,6 - 1,5 кубических метров;</w:t>
      </w:r>
    </w:p>
    <w:p w:rsidR="006365FC" w:rsidRPr="00E375EE" w:rsidRDefault="006365FC" w:rsidP="00E375EE">
      <w:pPr>
        <w:widowControl w:val="0"/>
        <w:suppressAutoHyphens/>
        <w:autoSpaceDE w:val="0"/>
        <w:rPr>
          <w:rFonts w:ascii="Times New Roman" w:hAnsi="Times New Roman" w:cs="Times New Roman"/>
          <w:kern w:val="1"/>
          <w:sz w:val="24"/>
          <w:szCs w:val="24"/>
          <w:lang w:eastAsia="ar-SA"/>
        </w:rPr>
      </w:pPr>
      <w:r w:rsidRPr="00E375EE">
        <w:rPr>
          <w:rFonts w:ascii="Times New Roman" w:hAnsi="Times New Roman" w:cs="Times New Roman"/>
          <w:b/>
          <w:bCs/>
          <w:kern w:val="1"/>
          <w:sz w:val="24"/>
          <w:szCs w:val="24"/>
          <w:lang w:eastAsia="ar-SA"/>
        </w:rPr>
        <w:t>Бункер-накопитель</w:t>
      </w:r>
      <w:r w:rsidRPr="00E375EE">
        <w:rPr>
          <w:rFonts w:ascii="Times New Roman" w:hAnsi="Times New Roman" w:cs="Times New Roman"/>
          <w:kern w:val="1"/>
          <w:sz w:val="24"/>
          <w:szCs w:val="24"/>
          <w:lang w:eastAsia="ar-SA"/>
        </w:rPr>
        <w:t xml:space="preserve"> - стандартная емкость для сбора КГМ объемом более 2,0 кубических метров.</w:t>
      </w:r>
    </w:p>
    <w:p w:rsidR="006365FC" w:rsidRPr="0050584D" w:rsidRDefault="006365FC" w:rsidP="00A14CE4">
      <w:pPr>
        <w:pStyle w:val="Heading2"/>
        <w:spacing w:after="100"/>
        <w:rPr>
          <w:rFonts w:ascii="Times New Roman" w:hAnsi="Times New Roman" w:cs="Times New Roman"/>
          <w:color w:val="auto"/>
          <w:sz w:val="24"/>
          <w:szCs w:val="24"/>
        </w:rPr>
      </w:pPr>
      <w:r w:rsidRPr="0050584D">
        <w:rPr>
          <w:rFonts w:ascii="Times New Roman" w:hAnsi="Times New Roman" w:cs="Times New Roman"/>
          <w:color w:val="auto"/>
          <w:sz w:val="24"/>
          <w:szCs w:val="24"/>
        </w:rPr>
        <w:t>Статья 2. Правовой статус и сфера действия настоящих Правил</w:t>
      </w:r>
      <w:bookmarkEnd w:id="21"/>
      <w:bookmarkEnd w:id="22"/>
      <w:bookmarkEnd w:id="23"/>
    </w:p>
    <w:p w:rsidR="006365FC" w:rsidRPr="0050584D" w:rsidRDefault="006365FC" w:rsidP="005C3828">
      <w:pPr>
        <w:spacing w:after="20"/>
        <w:rPr>
          <w:rFonts w:ascii="Times New Roman" w:hAnsi="Times New Roman" w:cs="Times New Roman"/>
          <w:sz w:val="24"/>
          <w:szCs w:val="24"/>
        </w:rPr>
      </w:pPr>
      <w:r w:rsidRPr="0050584D">
        <w:rPr>
          <w:rFonts w:ascii="Times New Roman" w:hAnsi="Times New Roman" w:cs="Times New Roman"/>
          <w:sz w:val="24"/>
          <w:szCs w:val="24"/>
        </w:rPr>
        <w:t>1. Настоящие Правила действуют на всей территории Стародеревянковского сельского поселения Каневского района, границы которого установлены в соответствии с Законом Краснодарского края от 28 июня 2007 г. №1280-КЗ "О внесении изменений в Закон Краснодарского края "Об установлении границ муниципального образования Каневской район, наделении его статусом муниципального района, образовании в его составе муниципальных образований - сельских поселений - и установлении их границ".</w:t>
      </w:r>
    </w:p>
    <w:p w:rsidR="006365FC" w:rsidRPr="0050584D" w:rsidRDefault="006365FC" w:rsidP="005C3828">
      <w:pPr>
        <w:spacing w:after="20"/>
        <w:rPr>
          <w:rFonts w:ascii="Times New Roman" w:hAnsi="Times New Roman" w:cs="Times New Roman"/>
          <w:sz w:val="24"/>
          <w:szCs w:val="24"/>
        </w:rPr>
      </w:pPr>
      <w:r w:rsidRPr="0050584D">
        <w:rPr>
          <w:rFonts w:ascii="Times New Roman" w:hAnsi="Times New Roman" w:cs="Times New Roman"/>
          <w:sz w:val="24"/>
          <w:szCs w:val="24"/>
        </w:rPr>
        <w:t>2. Настоящие Правила в соответствии с Градостроительным кодексом Российской Федерации, Земельным кодексом Российской Федерации вводят в Стародеревянковском сельском поселении 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проектной документации, завершенных строительством объектов и их последующего использования.</w:t>
      </w:r>
    </w:p>
    <w:p w:rsidR="006365FC" w:rsidRPr="0050584D" w:rsidRDefault="006365FC" w:rsidP="005C3828">
      <w:pPr>
        <w:spacing w:after="20"/>
        <w:textAlignment w:val="top"/>
        <w:rPr>
          <w:rFonts w:ascii="Times New Roman" w:hAnsi="Times New Roman" w:cs="Times New Roman"/>
          <w:sz w:val="24"/>
          <w:szCs w:val="24"/>
        </w:rPr>
      </w:pPr>
      <w:r w:rsidRPr="0050584D">
        <w:rPr>
          <w:rFonts w:ascii="Times New Roman" w:hAnsi="Times New Roman" w:cs="Times New Roman"/>
          <w:sz w:val="24"/>
          <w:szCs w:val="24"/>
        </w:rPr>
        <w:t xml:space="preserve">3. Настоящие Правила регламентируют деятельность по: </w:t>
      </w:r>
    </w:p>
    <w:p w:rsidR="006365FC" w:rsidRPr="0050584D" w:rsidRDefault="006365FC" w:rsidP="005C3828">
      <w:pPr>
        <w:spacing w:after="20"/>
        <w:textAlignment w:val="top"/>
        <w:rPr>
          <w:rFonts w:ascii="Times New Roman" w:hAnsi="Times New Roman" w:cs="Times New Roman"/>
          <w:sz w:val="24"/>
          <w:szCs w:val="24"/>
        </w:rPr>
      </w:pPr>
      <w:r w:rsidRPr="0050584D">
        <w:rPr>
          <w:rFonts w:ascii="Times New Roman" w:hAnsi="Times New Roman" w:cs="Times New Roman"/>
          <w:sz w:val="24"/>
          <w:szCs w:val="24"/>
        </w:rPr>
        <w:t xml:space="preserve">- проведению градостроительного зонирования территории сельского поселения 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 </w:t>
      </w:r>
    </w:p>
    <w:p w:rsidR="006365FC" w:rsidRPr="0050584D" w:rsidRDefault="006365FC" w:rsidP="005C3828">
      <w:pPr>
        <w:spacing w:after="20"/>
        <w:textAlignment w:val="top"/>
        <w:rPr>
          <w:rFonts w:ascii="Times New Roman" w:hAnsi="Times New Roman" w:cs="Times New Roman"/>
          <w:sz w:val="24"/>
          <w:szCs w:val="24"/>
        </w:rPr>
      </w:pPr>
      <w:r w:rsidRPr="0050584D">
        <w:rPr>
          <w:rFonts w:ascii="Times New Roman" w:hAnsi="Times New Roman" w:cs="Times New Roman"/>
          <w:sz w:val="24"/>
          <w:szCs w:val="24"/>
        </w:rPr>
        <w:t xml:space="preserve">- разделению территории поселения и населенных пунктов на земельные участки для закрепления ранее возникших, но неоформленных прав на них (включая права на земельные участки многоквартирных домов), а также для упорядочения планировочной организации  территории, ее дальнейшего строительного освоения и преобразования; </w:t>
      </w:r>
    </w:p>
    <w:p w:rsidR="006365FC" w:rsidRPr="0050584D" w:rsidRDefault="006365FC" w:rsidP="005C3828">
      <w:pPr>
        <w:spacing w:after="20"/>
        <w:textAlignment w:val="top"/>
        <w:rPr>
          <w:rFonts w:ascii="Times New Roman" w:hAnsi="Times New Roman" w:cs="Times New Roman"/>
          <w:sz w:val="24"/>
          <w:szCs w:val="24"/>
        </w:rPr>
      </w:pPr>
      <w:r w:rsidRPr="0050584D">
        <w:rPr>
          <w:rFonts w:ascii="Times New Roman" w:hAnsi="Times New Roman" w:cs="Times New Roman"/>
          <w:sz w:val="24"/>
          <w:szCs w:val="24"/>
        </w:rPr>
        <w:t xml:space="preserve">- предоставлению прав на земельные участки, подготовленные посредством планировки территории и сформированные из состава государственных, муниципальных земель, физическим и юридическим лицам; </w:t>
      </w:r>
    </w:p>
    <w:p w:rsidR="006365FC" w:rsidRPr="0050584D" w:rsidRDefault="006365FC" w:rsidP="005C3828">
      <w:pPr>
        <w:spacing w:after="20"/>
        <w:textAlignment w:val="top"/>
        <w:rPr>
          <w:rFonts w:ascii="Times New Roman" w:hAnsi="Times New Roman" w:cs="Times New Roman"/>
          <w:sz w:val="24"/>
          <w:szCs w:val="24"/>
        </w:rPr>
      </w:pPr>
      <w:r w:rsidRPr="0050584D">
        <w:rPr>
          <w:rFonts w:ascii="Times New Roman" w:hAnsi="Times New Roman" w:cs="Times New Roman"/>
          <w:sz w:val="24"/>
          <w:szCs w:val="24"/>
        </w:rPr>
        <w:t xml:space="preserve">- подготовке градостроительных оснований для принятия решений о резервировании и изъятии земельных участков для реализации государственных и муниципальных нужд; </w:t>
      </w:r>
    </w:p>
    <w:p w:rsidR="006365FC" w:rsidRPr="0050584D" w:rsidRDefault="006365FC" w:rsidP="005C3828">
      <w:pPr>
        <w:spacing w:after="20"/>
        <w:textAlignment w:val="top"/>
        <w:rPr>
          <w:rFonts w:ascii="Times New Roman" w:hAnsi="Times New Roman" w:cs="Times New Roman"/>
          <w:sz w:val="24"/>
          <w:szCs w:val="24"/>
        </w:rPr>
      </w:pPr>
      <w:r w:rsidRPr="0050584D">
        <w:rPr>
          <w:rFonts w:ascii="Times New Roman" w:hAnsi="Times New Roman" w:cs="Times New Roman"/>
          <w:sz w:val="24"/>
          <w:szCs w:val="24"/>
        </w:rPr>
        <w:t xml:space="preserve">- предоставлению разрешений на строительство, разрешений на ввод в эксплуатацию вновь построенных, реконструированных объектов; </w:t>
      </w:r>
    </w:p>
    <w:p w:rsidR="006365FC" w:rsidRPr="0050584D" w:rsidRDefault="006365FC" w:rsidP="005C3828">
      <w:pPr>
        <w:spacing w:after="20"/>
        <w:textAlignment w:val="top"/>
        <w:rPr>
          <w:rFonts w:ascii="Times New Roman" w:hAnsi="Times New Roman" w:cs="Times New Roman"/>
          <w:sz w:val="24"/>
          <w:szCs w:val="24"/>
        </w:rPr>
      </w:pPr>
      <w:r w:rsidRPr="0050584D">
        <w:rPr>
          <w:rFonts w:ascii="Times New Roman" w:hAnsi="Times New Roman" w:cs="Times New Roman"/>
          <w:sz w:val="24"/>
          <w:szCs w:val="24"/>
        </w:rPr>
        <w:t xml:space="preserve">- контролю за использованием и строительными изменениями объектов недвижимости, применению штрафных санкций в случаях и порядке, установленных законодательством; </w:t>
      </w:r>
    </w:p>
    <w:p w:rsidR="006365FC" w:rsidRPr="0050584D" w:rsidRDefault="006365FC" w:rsidP="005C3828">
      <w:pPr>
        <w:spacing w:after="20"/>
        <w:textAlignment w:val="top"/>
        <w:rPr>
          <w:rFonts w:ascii="Times New Roman" w:hAnsi="Times New Roman" w:cs="Times New Roman"/>
          <w:sz w:val="24"/>
          <w:szCs w:val="24"/>
        </w:rPr>
      </w:pPr>
      <w:r w:rsidRPr="0050584D">
        <w:rPr>
          <w:rFonts w:ascii="Times New Roman" w:hAnsi="Times New Roman" w:cs="Times New Roman"/>
          <w:sz w:val="24"/>
          <w:szCs w:val="24"/>
        </w:rPr>
        <w:t xml:space="preserve">- 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 </w:t>
      </w:r>
    </w:p>
    <w:p w:rsidR="006365FC" w:rsidRPr="0050584D" w:rsidRDefault="006365FC" w:rsidP="005C3828">
      <w:pPr>
        <w:spacing w:after="20"/>
        <w:textAlignment w:val="top"/>
        <w:rPr>
          <w:rFonts w:ascii="Times New Roman" w:hAnsi="Times New Roman" w:cs="Times New Roman"/>
          <w:sz w:val="24"/>
          <w:szCs w:val="24"/>
        </w:rPr>
      </w:pPr>
      <w:r w:rsidRPr="0050584D">
        <w:rPr>
          <w:rFonts w:ascii="Times New Roman" w:hAnsi="Times New Roman" w:cs="Times New Roman"/>
          <w:sz w:val="24"/>
          <w:szCs w:val="24"/>
        </w:rPr>
        <w:t xml:space="preserve">- 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 </w:t>
      </w:r>
    </w:p>
    <w:p w:rsidR="006365FC" w:rsidRPr="0050584D" w:rsidRDefault="006365FC" w:rsidP="005C3828">
      <w:pPr>
        <w:spacing w:after="20"/>
        <w:textAlignment w:val="top"/>
        <w:rPr>
          <w:rFonts w:ascii="Times New Roman" w:hAnsi="Times New Roman" w:cs="Times New Roman"/>
          <w:sz w:val="24"/>
          <w:szCs w:val="24"/>
        </w:rPr>
      </w:pPr>
      <w:r w:rsidRPr="0050584D">
        <w:rPr>
          <w:rFonts w:ascii="Times New Roman" w:hAnsi="Times New Roman" w:cs="Times New Roman"/>
          <w:sz w:val="24"/>
          <w:szCs w:val="24"/>
        </w:rPr>
        <w:t xml:space="preserve">4. Настоящие Правила применяются наряду с: </w:t>
      </w:r>
    </w:p>
    <w:p w:rsidR="006365FC" w:rsidRPr="0050584D" w:rsidRDefault="006365FC" w:rsidP="005C3828">
      <w:pPr>
        <w:spacing w:after="20"/>
        <w:textAlignment w:val="top"/>
        <w:rPr>
          <w:rFonts w:ascii="Times New Roman" w:hAnsi="Times New Roman" w:cs="Times New Roman"/>
          <w:sz w:val="24"/>
          <w:szCs w:val="24"/>
        </w:rPr>
      </w:pPr>
      <w:r w:rsidRPr="0050584D">
        <w:rPr>
          <w:rFonts w:ascii="Times New Roman" w:hAnsi="Times New Roman" w:cs="Times New Roman"/>
          <w:sz w:val="24"/>
          <w:szCs w:val="24"/>
        </w:rPr>
        <w:t xml:space="preserve">-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w:t>
      </w:r>
    </w:p>
    <w:p w:rsidR="006365FC" w:rsidRPr="0050584D" w:rsidRDefault="006365FC" w:rsidP="005C3828">
      <w:pPr>
        <w:spacing w:after="20"/>
        <w:rPr>
          <w:rFonts w:ascii="Times New Roman" w:hAnsi="Times New Roman" w:cs="Times New Roman"/>
          <w:sz w:val="24"/>
          <w:szCs w:val="24"/>
        </w:rPr>
      </w:pPr>
      <w:r w:rsidRPr="0050584D">
        <w:rPr>
          <w:rFonts w:ascii="Times New Roman" w:hAnsi="Times New Roman" w:cs="Times New Roman"/>
          <w:sz w:val="24"/>
          <w:szCs w:val="24"/>
        </w:rPr>
        <w:t>- иными нормативными правовыми актами Каневского района и Стародеревянковского сельского поселения по вопросам регулирования землепользования и застройки. Указанные акты применяются в части, не противоречащей настоящим Правилам.</w:t>
      </w:r>
    </w:p>
    <w:p w:rsidR="006365FC" w:rsidRPr="0050584D" w:rsidRDefault="006365FC" w:rsidP="005C3828">
      <w:pPr>
        <w:spacing w:after="20"/>
        <w:rPr>
          <w:rFonts w:ascii="Times New Roman" w:hAnsi="Times New Roman" w:cs="Times New Roman"/>
          <w:sz w:val="24"/>
          <w:szCs w:val="24"/>
        </w:rPr>
      </w:pPr>
      <w:r w:rsidRPr="0050584D">
        <w:rPr>
          <w:rFonts w:ascii="Times New Roman" w:hAnsi="Times New Roman" w:cs="Times New Roman"/>
          <w:sz w:val="24"/>
          <w:szCs w:val="24"/>
        </w:rPr>
        <w:t>5. Положение настоящих Правил обязательны для использования федеральными органами государственной власти, органами государственной власти Краснодарского края, органами местного самоуправления Каневского района, органами местного самоуправления Стародеревянковского сельского поселения и иных муниципальных образований, юридическими лицами и гражданами.</w:t>
      </w:r>
    </w:p>
    <w:p w:rsidR="006365FC" w:rsidRPr="0050584D" w:rsidRDefault="006365FC" w:rsidP="005C3828">
      <w:pPr>
        <w:spacing w:after="20"/>
        <w:rPr>
          <w:rFonts w:ascii="Times New Roman" w:hAnsi="Times New Roman" w:cs="Times New Roman"/>
          <w:sz w:val="24"/>
          <w:szCs w:val="24"/>
        </w:rPr>
      </w:pPr>
      <w:r w:rsidRPr="0050584D">
        <w:rPr>
          <w:rFonts w:ascii="Times New Roman" w:hAnsi="Times New Roman" w:cs="Times New Roman"/>
          <w:sz w:val="24"/>
          <w:szCs w:val="24"/>
        </w:rPr>
        <w:t>6. Действие настоящих Правил не распространяется на земельные участки:</w:t>
      </w:r>
    </w:p>
    <w:p w:rsidR="006365FC" w:rsidRPr="0050584D" w:rsidRDefault="006365FC" w:rsidP="005C3828">
      <w:pPr>
        <w:spacing w:after="20"/>
        <w:rPr>
          <w:rFonts w:ascii="Times New Roman" w:hAnsi="Times New Roman" w:cs="Times New Roman"/>
          <w:sz w:val="24"/>
          <w:szCs w:val="24"/>
        </w:rPr>
      </w:pPr>
      <w:r w:rsidRPr="0050584D">
        <w:rPr>
          <w:rFonts w:ascii="Times New Roman" w:hAnsi="Times New Roman" w:cs="Times New Roman"/>
          <w:sz w:val="24"/>
          <w:szCs w:val="24"/>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приспособлений, которые применяются в порядке, установленном законодательством РФ об охране объектов культурного наследия;</w:t>
      </w:r>
    </w:p>
    <w:p w:rsidR="006365FC" w:rsidRPr="0050584D" w:rsidRDefault="006365FC" w:rsidP="005C3828">
      <w:pPr>
        <w:spacing w:after="20"/>
        <w:rPr>
          <w:rFonts w:ascii="Times New Roman" w:hAnsi="Times New Roman" w:cs="Times New Roman"/>
          <w:sz w:val="24"/>
          <w:szCs w:val="24"/>
        </w:rPr>
      </w:pPr>
      <w:r w:rsidRPr="0050584D">
        <w:rPr>
          <w:rFonts w:ascii="Times New Roman" w:hAnsi="Times New Roman" w:cs="Times New Roman"/>
          <w:sz w:val="24"/>
          <w:szCs w:val="24"/>
        </w:rPr>
        <w:t>2) в границах территорий общего пользования;</w:t>
      </w:r>
    </w:p>
    <w:p w:rsidR="006365FC" w:rsidRPr="0050584D" w:rsidRDefault="006365FC" w:rsidP="005C3828">
      <w:pPr>
        <w:spacing w:after="20"/>
        <w:rPr>
          <w:rFonts w:ascii="Times New Roman" w:hAnsi="Times New Roman" w:cs="Times New Roman"/>
          <w:sz w:val="24"/>
          <w:szCs w:val="24"/>
        </w:rPr>
      </w:pPr>
      <w:r w:rsidRPr="0050584D">
        <w:rPr>
          <w:rFonts w:ascii="Times New Roman" w:hAnsi="Times New Roman" w:cs="Times New Roman"/>
          <w:sz w:val="24"/>
          <w:szCs w:val="24"/>
        </w:rPr>
        <w:t>3) предназначенные для размещения линейных объектов и (или) занятые линейными объектами;</w:t>
      </w:r>
    </w:p>
    <w:p w:rsidR="006365FC" w:rsidRPr="0050584D" w:rsidRDefault="006365FC" w:rsidP="005C3828">
      <w:pPr>
        <w:spacing w:after="20"/>
        <w:rPr>
          <w:rFonts w:ascii="Times New Roman" w:hAnsi="Times New Roman" w:cs="Times New Roman"/>
          <w:sz w:val="24"/>
          <w:szCs w:val="24"/>
        </w:rPr>
      </w:pPr>
      <w:r w:rsidRPr="0050584D">
        <w:rPr>
          <w:rFonts w:ascii="Times New Roman" w:hAnsi="Times New Roman" w:cs="Times New Roman"/>
          <w:sz w:val="24"/>
          <w:szCs w:val="24"/>
        </w:rPr>
        <w:t>4) предоставленные для добычи полезных ископаемых.</w:t>
      </w:r>
    </w:p>
    <w:p w:rsidR="006365FC" w:rsidRPr="0050584D" w:rsidRDefault="006365FC" w:rsidP="005C3828">
      <w:pPr>
        <w:spacing w:after="20"/>
        <w:rPr>
          <w:rFonts w:ascii="Times New Roman" w:hAnsi="Times New Roman" w:cs="Times New Roman"/>
          <w:sz w:val="24"/>
          <w:szCs w:val="24"/>
        </w:rPr>
      </w:pPr>
      <w:r w:rsidRPr="0050584D">
        <w:rPr>
          <w:rFonts w:ascii="Times New Roman" w:hAnsi="Times New Roman" w:cs="Times New Roman"/>
          <w:sz w:val="24"/>
          <w:szCs w:val="24"/>
        </w:rPr>
        <w:t>7.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6365FC" w:rsidRPr="0050584D" w:rsidRDefault="006365FC" w:rsidP="005C3828">
      <w:pPr>
        <w:spacing w:after="20"/>
        <w:rPr>
          <w:rFonts w:ascii="Times New Roman" w:hAnsi="Times New Roman" w:cs="Times New Roman"/>
          <w:sz w:val="24"/>
          <w:szCs w:val="24"/>
        </w:rPr>
      </w:pPr>
      <w:r w:rsidRPr="0050584D">
        <w:rPr>
          <w:rFonts w:ascii="Times New Roman" w:hAnsi="Times New Roman" w:cs="Times New Roman"/>
          <w:sz w:val="24"/>
          <w:szCs w:val="24"/>
        </w:rPr>
        <w:t>8.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6365FC" w:rsidRPr="0050584D" w:rsidRDefault="006365FC" w:rsidP="005C3828">
      <w:pPr>
        <w:spacing w:after="20"/>
        <w:rPr>
          <w:rFonts w:ascii="Times New Roman" w:hAnsi="Times New Roman" w:cs="Times New Roman"/>
          <w:sz w:val="24"/>
          <w:szCs w:val="24"/>
        </w:rPr>
      </w:pPr>
      <w:r w:rsidRPr="0050584D">
        <w:rPr>
          <w:rFonts w:ascii="Times New Roman" w:hAnsi="Times New Roman" w:cs="Times New Roman"/>
          <w:sz w:val="24"/>
          <w:szCs w:val="24"/>
        </w:rPr>
        <w:t>9.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6365FC" w:rsidRPr="0050584D" w:rsidRDefault="006365FC" w:rsidP="005C3828">
      <w:pPr>
        <w:pStyle w:val="ConsPlusNormal"/>
        <w:ind w:firstLine="540"/>
        <w:rPr>
          <w:rFonts w:ascii="Times New Roman" w:hAnsi="Times New Roman" w:cs="Times New Roman"/>
          <w:sz w:val="24"/>
          <w:szCs w:val="24"/>
          <w:lang w:eastAsia="en-US"/>
        </w:rPr>
      </w:pPr>
      <w:r w:rsidRPr="0050584D">
        <w:rPr>
          <w:rFonts w:ascii="Times New Roman" w:hAnsi="Times New Roman" w:cs="Times New Roman"/>
          <w:sz w:val="24"/>
          <w:szCs w:val="24"/>
          <w:lang w:eastAsia="en-US"/>
        </w:rPr>
        <w:t>10.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6365FC" w:rsidRPr="0050584D" w:rsidRDefault="006365FC" w:rsidP="005C3828">
      <w:pPr>
        <w:pStyle w:val="ConsPlusNormal"/>
        <w:ind w:firstLine="540"/>
        <w:rPr>
          <w:rFonts w:ascii="Times New Roman" w:hAnsi="Times New Roman" w:cs="Times New Roman"/>
          <w:sz w:val="24"/>
          <w:szCs w:val="24"/>
          <w:lang w:eastAsia="en-US"/>
        </w:rPr>
      </w:pPr>
      <w:bookmarkStart w:id="24" w:name="Par1184"/>
      <w:bookmarkEnd w:id="24"/>
      <w:r w:rsidRPr="0050584D">
        <w:rPr>
          <w:rFonts w:ascii="Times New Roman" w:hAnsi="Times New Roman" w:cs="Times New Roman"/>
          <w:sz w:val="24"/>
          <w:szCs w:val="24"/>
          <w:lang w:eastAsia="en-US"/>
        </w:rPr>
        <w:t>11.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6365FC" w:rsidRPr="0050584D" w:rsidRDefault="006365FC" w:rsidP="005C3828">
      <w:pPr>
        <w:pStyle w:val="ConsPlusNormal"/>
        <w:ind w:firstLine="540"/>
        <w:rPr>
          <w:rFonts w:ascii="Times New Roman" w:hAnsi="Times New Roman" w:cs="Times New Roman"/>
          <w:sz w:val="24"/>
          <w:szCs w:val="24"/>
          <w:lang w:eastAsia="en-US"/>
        </w:rPr>
      </w:pPr>
      <w:r w:rsidRPr="0050584D">
        <w:rPr>
          <w:rFonts w:ascii="Times New Roman" w:hAnsi="Times New Roman" w:cs="Times New Roman"/>
          <w:sz w:val="24"/>
          <w:szCs w:val="24"/>
          <w:lang w:eastAsia="en-US"/>
        </w:rPr>
        <w:t xml:space="preserve">12. Реконструкция указанных в </w:t>
      </w:r>
      <w:hyperlink w:anchor="Par1184" w:tooltip="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 w:history="1">
        <w:r w:rsidRPr="0050584D">
          <w:rPr>
            <w:rFonts w:ascii="Times New Roman" w:hAnsi="Times New Roman" w:cs="Times New Roman"/>
            <w:sz w:val="24"/>
            <w:szCs w:val="24"/>
            <w:lang w:eastAsia="en-US"/>
          </w:rPr>
          <w:t>части 11</w:t>
        </w:r>
      </w:hyperlink>
      <w:r w:rsidRPr="0050584D">
        <w:rPr>
          <w:rFonts w:ascii="Times New Roman" w:hAnsi="Times New Roman" w:cs="Times New Roman"/>
          <w:sz w:val="24"/>
          <w:szCs w:val="24"/>
          <w:lang w:eastAsia="en-US"/>
        </w:rPr>
        <w:t xml:space="preserve">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6365FC" w:rsidRPr="0050584D" w:rsidRDefault="006365FC" w:rsidP="005C3828">
      <w:pPr>
        <w:pStyle w:val="ConsPlusNormal"/>
        <w:ind w:firstLine="540"/>
        <w:rPr>
          <w:rFonts w:ascii="Times New Roman" w:hAnsi="Times New Roman" w:cs="Times New Roman"/>
          <w:sz w:val="24"/>
          <w:szCs w:val="24"/>
          <w:lang w:eastAsia="en-US"/>
        </w:rPr>
      </w:pPr>
      <w:r w:rsidRPr="0050584D">
        <w:rPr>
          <w:rFonts w:ascii="Times New Roman" w:hAnsi="Times New Roman" w:cs="Times New Roman"/>
          <w:sz w:val="24"/>
          <w:szCs w:val="24"/>
          <w:lang w:eastAsia="en-US"/>
        </w:rPr>
        <w:t xml:space="preserve">13. В случае, если использование указанных в </w:t>
      </w:r>
      <w:hyperlink w:anchor="Par1184" w:tooltip="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 w:history="1">
        <w:r w:rsidRPr="0050584D">
          <w:rPr>
            <w:rFonts w:ascii="Times New Roman" w:hAnsi="Times New Roman" w:cs="Times New Roman"/>
            <w:sz w:val="24"/>
            <w:szCs w:val="24"/>
            <w:lang w:eastAsia="en-US"/>
          </w:rPr>
          <w:t>части 11</w:t>
        </w:r>
      </w:hyperlink>
      <w:r w:rsidRPr="0050584D">
        <w:rPr>
          <w:rFonts w:ascii="Times New Roman" w:hAnsi="Times New Roman" w:cs="Times New Roman"/>
          <w:sz w:val="24"/>
          <w:szCs w:val="24"/>
          <w:lang w:eastAsia="en-US"/>
        </w:rPr>
        <w:t xml:space="preserve">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6365FC" w:rsidRPr="0050584D" w:rsidRDefault="006365FC" w:rsidP="00A14CE4">
      <w:pPr>
        <w:pStyle w:val="Heading2"/>
        <w:spacing w:after="100"/>
        <w:rPr>
          <w:rFonts w:ascii="Times New Roman" w:hAnsi="Times New Roman" w:cs="Times New Roman"/>
          <w:color w:val="auto"/>
          <w:sz w:val="24"/>
          <w:szCs w:val="24"/>
        </w:rPr>
      </w:pPr>
      <w:bookmarkStart w:id="25" w:name="_Toc332875195"/>
      <w:bookmarkStart w:id="26" w:name="_Toc387084691"/>
      <w:bookmarkStart w:id="27" w:name="_Toc3399089"/>
      <w:r w:rsidRPr="0050584D">
        <w:rPr>
          <w:rFonts w:ascii="Times New Roman" w:hAnsi="Times New Roman" w:cs="Times New Roman"/>
          <w:color w:val="auto"/>
          <w:sz w:val="24"/>
          <w:szCs w:val="24"/>
        </w:rPr>
        <w:t>Статья 3. Цели и содержание настоящих Правил</w:t>
      </w:r>
      <w:bookmarkEnd w:id="25"/>
      <w:bookmarkEnd w:id="26"/>
      <w:bookmarkEnd w:id="27"/>
    </w:p>
    <w:p w:rsidR="006365FC" w:rsidRPr="0050584D" w:rsidRDefault="006365FC" w:rsidP="00FA5E6C">
      <w:pPr>
        <w:pStyle w:val="ConsPlusNormal"/>
        <w:ind w:firstLine="540"/>
        <w:rPr>
          <w:rFonts w:ascii="Times New Roman" w:hAnsi="Times New Roman" w:cs="Times New Roman"/>
          <w:sz w:val="24"/>
          <w:szCs w:val="24"/>
          <w:lang w:eastAsia="en-US"/>
        </w:rPr>
      </w:pPr>
      <w:r w:rsidRPr="0050584D">
        <w:rPr>
          <w:rFonts w:ascii="Times New Roman" w:hAnsi="Times New Roman" w:cs="Times New Roman"/>
          <w:sz w:val="24"/>
          <w:szCs w:val="24"/>
          <w:lang w:eastAsia="en-US"/>
        </w:rPr>
        <w:t>1. Правила землепользования и застройки разработаны в целях:</w:t>
      </w:r>
    </w:p>
    <w:p w:rsidR="006365FC" w:rsidRPr="0050584D" w:rsidRDefault="006365FC" w:rsidP="00FA5E6C">
      <w:pPr>
        <w:pStyle w:val="ConsPlusNormal"/>
        <w:ind w:firstLine="540"/>
        <w:rPr>
          <w:rFonts w:ascii="Times New Roman" w:hAnsi="Times New Roman" w:cs="Times New Roman"/>
          <w:sz w:val="24"/>
          <w:szCs w:val="24"/>
          <w:lang w:eastAsia="en-US"/>
        </w:rPr>
      </w:pPr>
      <w:r w:rsidRPr="0050584D">
        <w:rPr>
          <w:rFonts w:ascii="Times New Roman" w:hAnsi="Times New Roman" w:cs="Times New Roman"/>
          <w:sz w:val="24"/>
          <w:szCs w:val="24"/>
          <w:lang w:eastAsia="en-US"/>
        </w:rPr>
        <w:t>1) создания условий для устойчивого развития территории Стародеревянковского сельского поселения, сохранения окружающей среды и объектов культурного наследия;</w:t>
      </w:r>
    </w:p>
    <w:p w:rsidR="006365FC" w:rsidRPr="0050584D" w:rsidRDefault="006365FC" w:rsidP="00FA5E6C">
      <w:pPr>
        <w:pStyle w:val="ConsPlusNormal"/>
        <w:ind w:firstLine="540"/>
        <w:rPr>
          <w:rFonts w:ascii="Times New Roman" w:hAnsi="Times New Roman" w:cs="Times New Roman"/>
          <w:sz w:val="24"/>
          <w:szCs w:val="24"/>
          <w:lang w:eastAsia="en-US"/>
        </w:rPr>
      </w:pPr>
      <w:r w:rsidRPr="0050584D">
        <w:rPr>
          <w:rFonts w:ascii="Times New Roman" w:hAnsi="Times New Roman" w:cs="Times New Roman"/>
          <w:sz w:val="24"/>
          <w:szCs w:val="24"/>
          <w:lang w:eastAsia="en-US"/>
        </w:rPr>
        <w:t>2) создания условий для планировки территории Стародеревянковского сельского поселения;</w:t>
      </w:r>
    </w:p>
    <w:p w:rsidR="006365FC" w:rsidRPr="0050584D" w:rsidRDefault="006365FC" w:rsidP="00FA5E6C">
      <w:pPr>
        <w:pStyle w:val="ConsPlusNormal"/>
        <w:ind w:firstLine="540"/>
        <w:rPr>
          <w:rFonts w:ascii="Times New Roman" w:hAnsi="Times New Roman" w:cs="Times New Roman"/>
          <w:sz w:val="24"/>
          <w:szCs w:val="24"/>
          <w:lang w:eastAsia="en-US"/>
        </w:rPr>
      </w:pPr>
      <w:r w:rsidRPr="0050584D">
        <w:rPr>
          <w:rFonts w:ascii="Times New Roman" w:hAnsi="Times New Roman" w:cs="Times New Roman"/>
          <w:sz w:val="24"/>
          <w:szCs w:val="24"/>
          <w:lang w:eastAsia="en-US"/>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6365FC" w:rsidRPr="0050584D" w:rsidRDefault="006365FC" w:rsidP="00FA5E6C">
      <w:pPr>
        <w:pStyle w:val="ConsPlusNormal"/>
        <w:ind w:firstLine="540"/>
        <w:rPr>
          <w:rFonts w:ascii="Times New Roman" w:hAnsi="Times New Roman" w:cs="Times New Roman"/>
          <w:sz w:val="24"/>
          <w:szCs w:val="24"/>
          <w:lang w:eastAsia="en-US"/>
        </w:rPr>
      </w:pPr>
      <w:r w:rsidRPr="0050584D">
        <w:rPr>
          <w:rFonts w:ascii="Times New Roman" w:hAnsi="Times New Roman" w:cs="Times New Roman"/>
          <w:sz w:val="24"/>
          <w:szCs w:val="24"/>
          <w:lang w:eastAsia="en-US"/>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6365FC" w:rsidRPr="0050584D" w:rsidRDefault="006365FC" w:rsidP="003275EF">
      <w:pPr>
        <w:pStyle w:val="ConsPlusNormal"/>
        <w:ind w:firstLine="540"/>
        <w:rPr>
          <w:rFonts w:ascii="Times New Roman" w:hAnsi="Times New Roman" w:cs="Times New Roman"/>
          <w:sz w:val="24"/>
          <w:szCs w:val="24"/>
          <w:lang w:eastAsia="en-US"/>
        </w:rPr>
      </w:pPr>
      <w:r w:rsidRPr="0050584D">
        <w:rPr>
          <w:rFonts w:ascii="Times New Roman" w:hAnsi="Times New Roman" w:cs="Times New Roman"/>
          <w:sz w:val="24"/>
          <w:szCs w:val="24"/>
          <w:lang w:eastAsia="en-US"/>
        </w:rPr>
        <w:t>2. Настоящие Правила содержат следующие части:</w:t>
      </w:r>
    </w:p>
    <w:p w:rsidR="006365FC" w:rsidRPr="0050584D" w:rsidRDefault="006365FC" w:rsidP="003275EF">
      <w:pPr>
        <w:pStyle w:val="ConsPlusNormal"/>
        <w:ind w:firstLine="540"/>
        <w:rPr>
          <w:rFonts w:ascii="Times New Roman" w:hAnsi="Times New Roman" w:cs="Times New Roman"/>
          <w:sz w:val="24"/>
          <w:szCs w:val="24"/>
          <w:lang w:eastAsia="en-US"/>
        </w:rPr>
      </w:pPr>
      <w:r w:rsidRPr="0050584D">
        <w:rPr>
          <w:rFonts w:ascii="Times New Roman" w:hAnsi="Times New Roman" w:cs="Times New Roman"/>
          <w:sz w:val="24"/>
          <w:szCs w:val="24"/>
          <w:lang w:eastAsia="en-US"/>
        </w:rPr>
        <w:t>1) Часть 1. Порядок применения и внесения изменений в Правила землепользования и застройки;</w:t>
      </w:r>
    </w:p>
    <w:p w:rsidR="006365FC" w:rsidRPr="0050584D" w:rsidRDefault="006365FC" w:rsidP="003275EF">
      <w:pPr>
        <w:pStyle w:val="ConsPlusNormal"/>
        <w:ind w:firstLine="540"/>
        <w:rPr>
          <w:rFonts w:ascii="Times New Roman" w:hAnsi="Times New Roman" w:cs="Times New Roman"/>
          <w:sz w:val="24"/>
          <w:szCs w:val="24"/>
          <w:lang w:eastAsia="en-US"/>
        </w:rPr>
      </w:pPr>
      <w:r w:rsidRPr="0050584D">
        <w:rPr>
          <w:rFonts w:ascii="Times New Roman" w:hAnsi="Times New Roman" w:cs="Times New Roman"/>
          <w:sz w:val="24"/>
          <w:szCs w:val="24"/>
          <w:lang w:eastAsia="en-US"/>
        </w:rPr>
        <w:t>2) Часть 2. Карты градостроительного зонирования;</w:t>
      </w:r>
    </w:p>
    <w:p w:rsidR="006365FC" w:rsidRPr="0050584D" w:rsidRDefault="006365FC" w:rsidP="003275EF">
      <w:pPr>
        <w:pStyle w:val="ConsPlusNormal"/>
        <w:ind w:firstLine="540"/>
        <w:rPr>
          <w:rFonts w:ascii="Times New Roman" w:hAnsi="Times New Roman" w:cs="Times New Roman"/>
          <w:sz w:val="24"/>
          <w:szCs w:val="24"/>
          <w:lang w:eastAsia="en-US"/>
        </w:rPr>
      </w:pPr>
      <w:r w:rsidRPr="0050584D">
        <w:rPr>
          <w:rFonts w:ascii="Times New Roman" w:hAnsi="Times New Roman" w:cs="Times New Roman"/>
          <w:sz w:val="24"/>
          <w:szCs w:val="24"/>
          <w:lang w:eastAsia="en-US"/>
        </w:rPr>
        <w:t>3) Часть 3. Градостроительные регламенты.</w:t>
      </w:r>
    </w:p>
    <w:p w:rsidR="006365FC" w:rsidRPr="0050584D" w:rsidRDefault="006365FC" w:rsidP="00FA5E6C">
      <w:pPr>
        <w:pStyle w:val="ConsPlusNormal"/>
        <w:ind w:firstLine="540"/>
        <w:rPr>
          <w:rFonts w:ascii="Times New Roman" w:hAnsi="Times New Roman" w:cs="Times New Roman"/>
          <w:sz w:val="24"/>
          <w:szCs w:val="24"/>
          <w:lang w:eastAsia="en-US"/>
        </w:rPr>
      </w:pPr>
      <w:r w:rsidRPr="0050584D">
        <w:rPr>
          <w:rFonts w:ascii="Times New Roman" w:hAnsi="Times New Roman" w:cs="Times New Roman"/>
          <w:sz w:val="24"/>
          <w:szCs w:val="24"/>
          <w:lang w:eastAsia="en-US"/>
        </w:rPr>
        <w:t>3. Порядок применения правил землепользования и застройки и внесения в них изменений включает в себя положения:</w:t>
      </w:r>
    </w:p>
    <w:p w:rsidR="006365FC" w:rsidRPr="0050584D" w:rsidRDefault="006365FC" w:rsidP="00FA5E6C">
      <w:pPr>
        <w:pStyle w:val="ConsPlusNormal"/>
        <w:ind w:firstLine="540"/>
        <w:rPr>
          <w:rFonts w:ascii="Times New Roman" w:hAnsi="Times New Roman" w:cs="Times New Roman"/>
          <w:sz w:val="24"/>
          <w:szCs w:val="24"/>
          <w:lang w:eastAsia="en-US"/>
        </w:rPr>
      </w:pPr>
      <w:r w:rsidRPr="0050584D">
        <w:rPr>
          <w:rFonts w:ascii="Times New Roman" w:hAnsi="Times New Roman" w:cs="Times New Roman"/>
          <w:sz w:val="24"/>
          <w:szCs w:val="24"/>
          <w:lang w:eastAsia="en-US"/>
        </w:rPr>
        <w:t>1) о регулировании землепользования и застройки органами местного самоуправления;</w:t>
      </w:r>
    </w:p>
    <w:p w:rsidR="006365FC" w:rsidRPr="0050584D" w:rsidRDefault="006365FC" w:rsidP="00FA5E6C">
      <w:pPr>
        <w:pStyle w:val="ConsPlusNormal"/>
        <w:ind w:firstLine="540"/>
        <w:rPr>
          <w:rFonts w:ascii="Times New Roman" w:hAnsi="Times New Roman" w:cs="Times New Roman"/>
          <w:sz w:val="24"/>
          <w:szCs w:val="24"/>
          <w:lang w:eastAsia="en-US"/>
        </w:rPr>
      </w:pPr>
      <w:r w:rsidRPr="0050584D">
        <w:rPr>
          <w:rFonts w:ascii="Times New Roman" w:hAnsi="Times New Roman" w:cs="Times New Roman"/>
          <w:sz w:val="24"/>
          <w:szCs w:val="24"/>
          <w:lang w:eastAsia="en-US"/>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6365FC" w:rsidRPr="0050584D" w:rsidRDefault="006365FC" w:rsidP="00FA5E6C">
      <w:pPr>
        <w:pStyle w:val="ConsPlusNormal"/>
        <w:ind w:firstLine="540"/>
        <w:rPr>
          <w:rFonts w:ascii="Times New Roman" w:hAnsi="Times New Roman" w:cs="Times New Roman"/>
          <w:sz w:val="24"/>
          <w:szCs w:val="24"/>
          <w:lang w:eastAsia="en-US"/>
        </w:rPr>
      </w:pPr>
      <w:r w:rsidRPr="0050584D">
        <w:rPr>
          <w:rFonts w:ascii="Times New Roman" w:hAnsi="Times New Roman" w:cs="Times New Roman"/>
          <w:sz w:val="24"/>
          <w:szCs w:val="24"/>
          <w:lang w:eastAsia="en-US"/>
        </w:rPr>
        <w:t>3) о подготовке документации по планировке территории органами местного самоуправления;</w:t>
      </w:r>
    </w:p>
    <w:p w:rsidR="006365FC" w:rsidRPr="0050584D" w:rsidRDefault="006365FC" w:rsidP="00FA5E6C">
      <w:pPr>
        <w:pStyle w:val="ConsPlusNormal"/>
        <w:ind w:firstLine="540"/>
        <w:rPr>
          <w:rFonts w:ascii="Times New Roman" w:hAnsi="Times New Roman" w:cs="Times New Roman"/>
          <w:sz w:val="24"/>
          <w:szCs w:val="24"/>
          <w:lang w:eastAsia="en-US"/>
        </w:rPr>
      </w:pPr>
      <w:r w:rsidRPr="0050584D">
        <w:rPr>
          <w:rFonts w:ascii="Times New Roman" w:hAnsi="Times New Roman" w:cs="Times New Roman"/>
          <w:sz w:val="24"/>
          <w:szCs w:val="24"/>
          <w:lang w:eastAsia="en-US"/>
        </w:rPr>
        <w:t>4) о проведении публичных слушаний по вопросам землепользования и застройки;</w:t>
      </w:r>
    </w:p>
    <w:p w:rsidR="006365FC" w:rsidRPr="0050584D" w:rsidRDefault="006365FC" w:rsidP="00FA5E6C">
      <w:pPr>
        <w:pStyle w:val="ConsPlusNormal"/>
        <w:ind w:firstLine="540"/>
        <w:rPr>
          <w:rFonts w:ascii="Times New Roman" w:hAnsi="Times New Roman" w:cs="Times New Roman"/>
          <w:sz w:val="24"/>
          <w:szCs w:val="24"/>
          <w:lang w:eastAsia="en-US"/>
        </w:rPr>
      </w:pPr>
      <w:r w:rsidRPr="0050584D">
        <w:rPr>
          <w:rFonts w:ascii="Times New Roman" w:hAnsi="Times New Roman" w:cs="Times New Roman"/>
          <w:sz w:val="24"/>
          <w:szCs w:val="24"/>
          <w:lang w:eastAsia="en-US"/>
        </w:rPr>
        <w:t>5) о внесении изменений в правила землепользования и застройки;</w:t>
      </w:r>
    </w:p>
    <w:p w:rsidR="006365FC" w:rsidRPr="0050584D" w:rsidRDefault="006365FC" w:rsidP="00FA5E6C">
      <w:pPr>
        <w:pStyle w:val="ConsPlusNormal"/>
        <w:ind w:firstLine="540"/>
        <w:rPr>
          <w:rFonts w:ascii="Times New Roman" w:hAnsi="Times New Roman" w:cs="Times New Roman"/>
          <w:sz w:val="24"/>
          <w:szCs w:val="24"/>
          <w:lang w:eastAsia="en-US"/>
        </w:rPr>
      </w:pPr>
      <w:r w:rsidRPr="0050584D">
        <w:rPr>
          <w:rFonts w:ascii="Times New Roman" w:hAnsi="Times New Roman" w:cs="Times New Roman"/>
          <w:sz w:val="24"/>
          <w:szCs w:val="24"/>
          <w:lang w:eastAsia="en-US"/>
        </w:rPr>
        <w:t>6) о регулировании иных вопросов землепользования и застройки.</w:t>
      </w:r>
    </w:p>
    <w:p w:rsidR="006365FC" w:rsidRPr="0050584D" w:rsidRDefault="006365FC" w:rsidP="005C3828">
      <w:pPr>
        <w:pStyle w:val="ConsPlusNormal"/>
        <w:ind w:firstLine="540"/>
        <w:rPr>
          <w:rFonts w:ascii="Times New Roman" w:hAnsi="Times New Roman" w:cs="Times New Roman"/>
          <w:sz w:val="22"/>
          <w:szCs w:val="22"/>
          <w:shd w:val="clear" w:color="auto" w:fill="FFFFFF"/>
        </w:rPr>
      </w:pPr>
      <w:r w:rsidRPr="0050584D">
        <w:rPr>
          <w:rFonts w:ascii="Times New Roman" w:hAnsi="Times New Roman" w:cs="Times New Roman"/>
          <w:sz w:val="24"/>
          <w:szCs w:val="24"/>
          <w:lang w:eastAsia="en-US"/>
        </w:rPr>
        <w:t>4.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w:t>
      </w:r>
      <w:r w:rsidRPr="0050584D">
        <w:rPr>
          <w:sz w:val="22"/>
          <w:szCs w:val="22"/>
          <w:shd w:val="clear" w:color="auto" w:fill="FFFFFF"/>
        </w:rPr>
        <w:t xml:space="preserve">, </w:t>
      </w:r>
      <w:r w:rsidRPr="0050584D">
        <w:rPr>
          <w:rFonts w:ascii="Times New Roman" w:hAnsi="Times New Roman" w:cs="Times New Roman"/>
          <w:sz w:val="24"/>
          <w:szCs w:val="24"/>
          <w:shd w:val="clear" w:color="auto" w:fill="FFFFFF"/>
        </w:rPr>
        <w:t>за исключением земельного участка, границы которого в соответствии с земельным </w:t>
      </w:r>
      <w:r w:rsidRPr="0050584D">
        <w:rPr>
          <w:rFonts w:ascii="Times New Roman" w:hAnsi="Times New Roman" w:cs="Times New Roman"/>
          <w:sz w:val="24"/>
          <w:szCs w:val="24"/>
        </w:rPr>
        <w:t>законодательством</w:t>
      </w:r>
      <w:r w:rsidRPr="0050584D">
        <w:rPr>
          <w:rFonts w:ascii="Times New Roman" w:hAnsi="Times New Roman" w:cs="Times New Roman"/>
          <w:sz w:val="24"/>
          <w:szCs w:val="24"/>
          <w:shd w:val="clear" w:color="auto" w:fill="FFFFFF"/>
        </w:rPr>
        <w:t> могут пересекать границы территориальных зон.</w:t>
      </w:r>
      <w:r w:rsidRPr="0050584D">
        <w:rPr>
          <w:rFonts w:ascii="Times New Roman" w:hAnsi="Times New Roman" w:cs="Times New Roman"/>
          <w:sz w:val="24"/>
          <w:szCs w:val="24"/>
          <w:lang w:eastAsia="en-US"/>
        </w:rPr>
        <w:t xml:space="preserve"> </w:t>
      </w:r>
    </w:p>
    <w:p w:rsidR="006365FC" w:rsidRPr="00E375EE" w:rsidRDefault="006365FC" w:rsidP="00E375EE">
      <w:pPr>
        <w:rPr>
          <w:rFonts w:ascii="Times New Roman" w:hAnsi="Times New Roman" w:cs="Times New Roman"/>
          <w:sz w:val="24"/>
          <w:szCs w:val="24"/>
          <w:lang w:eastAsia="ru-RU"/>
        </w:rPr>
      </w:pPr>
      <w:r w:rsidRPr="00E375EE">
        <w:rPr>
          <w:rFonts w:ascii="Times New Roman" w:hAnsi="Times New Roman" w:cs="Times New Roman"/>
          <w:sz w:val="24"/>
          <w:szCs w:val="24"/>
          <w:lang w:eastAsia="ru-RU"/>
        </w:rPr>
        <w:t>5.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6365FC" w:rsidRPr="00E375EE" w:rsidRDefault="006365FC" w:rsidP="00E375EE">
      <w:pPr>
        <w:rPr>
          <w:rFonts w:ascii="Times New Roman" w:hAnsi="Times New Roman" w:cs="Times New Roman"/>
          <w:sz w:val="24"/>
          <w:szCs w:val="24"/>
          <w:lang w:eastAsia="ru-RU"/>
        </w:rPr>
      </w:pPr>
      <w:r w:rsidRPr="00E375EE">
        <w:rPr>
          <w:rFonts w:ascii="Times New Roman" w:hAnsi="Times New Roman" w:cs="Times New Roman"/>
          <w:sz w:val="24"/>
          <w:szCs w:val="24"/>
          <w:lang w:eastAsia="ru-RU"/>
        </w:rPr>
        <w:t>6. На карте градостроительного зонирования в обязательном порядке отображаются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Границы указанных зон и территорий могут отображаться на отдельных картах.</w:t>
      </w:r>
    </w:p>
    <w:p w:rsidR="006365FC" w:rsidRPr="00E375EE" w:rsidRDefault="006365FC" w:rsidP="00E375EE">
      <w:pPr>
        <w:rPr>
          <w:rFonts w:ascii="Times New Roman" w:hAnsi="Times New Roman" w:cs="Times New Roman"/>
          <w:sz w:val="24"/>
          <w:szCs w:val="24"/>
          <w:lang w:eastAsia="ru-RU"/>
        </w:rPr>
      </w:pPr>
      <w:r w:rsidRPr="00E375EE">
        <w:rPr>
          <w:rFonts w:ascii="Times New Roman" w:hAnsi="Times New Roman" w:cs="Times New Roman"/>
          <w:sz w:val="24"/>
          <w:szCs w:val="24"/>
          <w:lang w:eastAsia="ru-RU"/>
        </w:rPr>
        <w:t>6.1. 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rsidR="006365FC" w:rsidRPr="00E375EE" w:rsidRDefault="006365FC" w:rsidP="00E375EE">
      <w:pPr>
        <w:widowControl w:val="0"/>
        <w:rPr>
          <w:rFonts w:ascii="Times New Roman" w:hAnsi="Times New Roman" w:cs="Times New Roman"/>
          <w:sz w:val="24"/>
          <w:szCs w:val="24"/>
          <w:lang w:eastAsia="ru-RU"/>
        </w:rPr>
      </w:pPr>
      <w:r w:rsidRPr="00E375EE">
        <w:rPr>
          <w:rFonts w:ascii="Times New Roman" w:hAnsi="Times New Roman" w:cs="Times New Roman"/>
          <w:sz w:val="24"/>
          <w:szCs w:val="24"/>
          <w:lang w:eastAsia="ru-RU"/>
        </w:rPr>
        <w:t>Заключение договоров о развитии застроенных территорий, договоров о комплексном освоении территорий не допускается без установления на карте градостроительного зонирования территорий, в границах которых предусматривается осуществление деятельности по комплексному и устойчивому развитию территорий.</w:t>
      </w:r>
    </w:p>
    <w:p w:rsidR="006365FC" w:rsidRPr="00E375EE" w:rsidRDefault="006365FC" w:rsidP="00E375EE">
      <w:pPr>
        <w:widowControl w:val="0"/>
        <w:rPr>
          <w:rFonts w:ascii="Times New Roman" w:hAnsi="Times New Roman" w:cs="Times New Roman"/>
          <w:sz w:val="24"/>
          <w:szCs w:val="24"/>
          <w:lang w:eastAsia="ru-RU"/>
        </w:rPr>
      </w:pPr>
      <w:r w:rsidRPr="00E375EE">
        <w:rPr>
          <w:rFonts w:ascii="Times New Roman" w:hAnsi="Times New Roman" w:cs="Times New Roman"/>
          <w:sz w:val="24"/>
          <w:szCs w:val="24"/>
          <w:lang w:eastAsia="ru-RU"/>
        </w:rPr>
        <w:t>6.2.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городского округа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6365FC" w:rsidRPr="00E375EE" w:rsidRDefault="006365FC" w:rsidP="00E375EE">
      <w:pPr>
        <w:rPr>
          <w:rFonts w:ascii="Times New Roman" w:hAnsi="Times New Roman" w:cs="Times New Roman"/>
          <w:sz w:val="24"/>
          <w:szCs w:val="24"/>
          <w:lang w:eastAsia="ru-RU"/>
        </w:rPr>
      </w:pPr>
      <w:r w:rsidRPr="00E375EE">
        <w:rPr>
          <w:rFonts w:ascii="Times New Roman" w:hAnsi="Times New Roman" w:cs="Times New Roman"/>
          <w:sz w:val="24"/>
          <w:szCs w:val="24"/>
          <w:lang w:eastAsia="ru-RU"/>
        </w:rPr>
        <w:t>7.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6365FC" w:rsidRPr="00E375EE" w:rsidRDefault="006365FC" w:rsidP="00E375EE">
      <w:pPr>
        <w:rPr>
          <w:rFonts w:ascii="Times New Roman" w:hAnsi="Times New Roman" w:cs="Times New Roman"/>
          <w:sz w:val="24"/>
          <w:szCs w:val="24"/>
          <w:lang w:eastAsia="ru-RU"/>
        </w:rPr>
      </w:pPr>
      <w:r w:rsidRPr="00E375EE">
        <w:rPr>
          <w:rFonts w:ascii="Times New Roman" w:hAnsi="Times New Roman" w:cs="Times New Roman"/>
          <w:sz w:val="24"/>
          <w:szCs w:val="24"/>
          <w:lang w:eastAsia="ru-RU"/>
        </w:rPr>
        <w:t>1) виды разрешенного использования земельных участков и объектов капитального строительства;</w:t>
      </w:r>
    </w:p>
    <w:p w:rsidR="006365FC" w:rsidRPr="00E375EE" w:rsidRDefault="006365FC" w:rsidP="00E375EE">
      <w:pPr>
        <w:rPr>
          <w:rFonts w:ascii="Times New Roman" w:hAnsi="Times New Roman" w:cs="Times New Roman"/>
          <w:sz w:val="24"/>
          <w:szCs w:val="24"/>
          <w:lang w:eastAsia="ru-RU"/>
        </w:rPr>
      </w:pPr>
      <w:r w:rsidRPr="00E375EE">
        <w:rPr>
          <w:rFonts w:ascii="Times New Roman" w:hAnsi="Times New Roman" w:cs="Times New Roman"/>
          <w:sz w:val="24"/>
          <w:szCs w:val="24"/>
          <w:lang w:eastAsia="ru-RU"/>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365FC" w:rsidRPr="00E375EE" w:rsidRDefault="006365FC" w:rsidP="00E375EE">
      <w:pPr>
        <w:rPr>
          <w:rFonts w:ascii="Times New Roman" w:hAnsi="Times New Roman" w:cs="Times New Roman"/>
          <w:sz w:val="24"/>
          <w:szCs w:val="24"/>
          <w:lang w:eastAsia="ru-RU"/>
        </w:rPr>
      </w:pPr>
      <w:r w:rsidRPr="00E375EE">
        <w:rPr>
          <w:rFonts w:ascii="Times New Roman" w:hAnsi="Times New Roman" w:cs="Times New Roman"/>
          <w:sz w:val="24"/>
          <w:szCs w:val="24"/>
          <w:lang w:eastAsia="ru-RU"/>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6365FC" w:rsidRPr="00E375EE" w:rsidRDefault="006365FC" w:rsidP="00E375EE">
      <w:pPr>
        <w:rPr>
          <w:rFonts w:ascii="Times New Roman" w:hAnsi="Times New Roman" w:cs="Times New Roman"/>
          <w:sz w:val="24"/>
          <w:szCs w:val="24"/>
          <w:lang w:eastAsia="ru-RU"/>
        </w:rPr>
      </w:pPr>
      <w:r w:rsidRPr="00E375EE">
        <w:rPr>
          <w:rFonts w:ascii="Times New Roman" w:hAnsi="Times New Roman" w:cs="Times New Roman"/>
          <w:sz w:val="24"/>
          <w:szCs w:val="24"/>
          <w:lang w:eastAsia="ru-RU"/>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6365FC" w:rsidRPr="0050584D" w:rsidRDefault="006365FC" w:rsidP="005C3828">
      <w:pPr>
        <w:pStyle w:val="ConsPlusNormal"/>
        <w:ind w:firstLine="540"/>
        <w:rPr>
          <w:rFonts w:ascii="Times New Roman" w:hAnsi="Times New Roman" w:cs="Times New Roman"/>
          <w:sz w:val="24"/>
          <w:szCs w:val="24"/>
          <w:lang w:eastAsia="en-US"/>
        </w:rPr>
      </w:pPr>
      <w:r w:rsidRPr="0050584D">
        <w:rPr>
          <w:rFonts w:ascii="Times New Roman" w:hAnsi="Times New Roman" w:cs="Times New Roman"/>
          <w:sz w:val="24"/>
          <w:szCs w:val="24"/>
          <w:lang w:eastAsia="en-US"/>
        </w:rPr>
        <w:t>8. Настоящие Правила применяются наряду с техническими регламентами 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нормативными правовыми актами муниципального образования Каневской район и Стародеревянковского сельского поселения по вопросам регулирования землепользования и застройки. Указанные акты применяются в части, не противоречащей настоящим Правилам.</w:t>
      </w:r>
    </w:p>
    <w:p w:rsidR="006365FC" w:rsidRPr="0050584D" w:rsidRDefault="006365FC" w:rsidP="005C3828">
      <w:pPr>
        <w:pStyle w:val="ConsPlusNormal"/>
        <w:ind w:firstLine="540"/>
        <w:rPr>
          <w:rFonts w:ascii="Times New Roman" w:hAnsi="Times New Roman" w:cs="Times New Roman"/>
          <w:sz w:val="24"/>
          <w:szCs w:val="24"/>
          <w:lang w:eastAsia="en-US"/>
        </w:rPr>
      </w:pPr>
      <w:r w:rsidRPr="0050584D">
        <w:rPr>
          <w:rFonts w:ascii="Times New Roman" w:hAnsi="Times New Roman" w:cs="Times New Roman"/>
          <w:sz w:val="24"/>
          <w:szCs w:val="24"/>
          <w:lang w:eastAsia="en-US"/>
        </w:rPr>
        <w:t>9. Настоящие Правила обязательны для исполнения всеми юридическими и физическими лицами, осуществляющими и контролирующими градостроительную деятельность на территории Стародеревянковского сельского поселения.</w:t>
      </w:r>
    </w:p>
    <w:p w:rsidR="006365FC" w:rsidRPr="0050584D" w:rsidRDefault="006365FC" w:rsidP="00A14CE4">
      <w:pPr>
        <w:pStyle w:val="Heading2"/>
        <w:spacing w:after="100"/>
        <w:rPr>
          <w:rFonts w:ascii="Times New Roman" w:hAnsi="Times New Roman" w:cs="Times New Roman"/>
          <w:color w:val="auto"/>
          <w:sz w:val="24"/>
          <w:szCs w:val="24"/>
        </w:rPr>
      </w:pPr>
      <w:bookmarkStart w:id="28" w:name="_Toc332875196"/>
      <w:bookmarkStart w:id="29" w:name="_Toc387084692"/>
      <w:bookmarkStart w:id="30" w:name="_Toc3399090"/>
      <w:r w:rsidRPr="0050584D">
        <w:rPr>
          <w:rFonts w:ascii="Times New Roman" w:hAnsi="Times New Roman" w:cs="Times New Roman"/>
          <w:color w:val="auto"/>
          <w:sz w:val="24"/>
          <w:szCs w:val="24"/>
        </w:rPr>
        <w:t>Статья 4. Объекты и субъекты градостроительных отношений</w:t>
      </w:r>
      <w:bookmarkEnd w:id="28"/>
      <w:bookmarkEnd w:id="29"/>
      <w:bookmarkEnd w:id="30"/>
    </w:p>
    <w:p w:rsidR="006365FC" w:rsidRPr="0050584D" w:rsidRDefault="006365FC" w:rsidP="00310C36">
      <w:pPr>
        <w:pStyle w:val="ConsPlusNormal"/>
        <w:ind w:firstLine="540"/>
        <w:rPr>
          <w:rFonts w:ascii="Times New Roman" w:hAnsi="Times New Roman" w:cs="Times New Roman"/>
          <w:sz w:val="24"/>
          <w:szCs w:val="24"/>
          <w:lang w:eastAsia="en-US"/>
        </w:rPr>
      </w:pPr>
      <w:r w:rsidRPr="0050584D">
        <w:rPr>
          <w:rFonts w:ascii="Times New Roman" w:hAnsi="Times New Roman" w:cs="Times New Roman"/>
          <w:sz w:val="24"/>
          <w:szCs w:val="24"/>
          <w:lang w:eastAsia="en-US"/>
        </w:rPr>
        <w:t>1. Объектами градостроительных отношений в Стародеревянковском сельском поселении являются:</w:t>
      </w:r>
    </w:p>
    <w:p w:rsidR="006365FC" w:rsidRPr="0050584D" w:rsidRDefault="006365FC" w:rsidP="00310C36">
      <w:pPr>
        <w:pStyle w:val="ConsPlusNormal"/>
        <w:ind w:firstLine="540"/>
        <w:rPr>
          <w:rFonts w:ascii="Times New Roman" w:hAnsi="Times New Roman" w:cs="Times New Roman"/>
          <w:sz w:val="24"/>
          <w:szCs w:val="24"/>
          <w:lang w:eastAsia="en-US"/>
        </w:rPr>
      </w:pPr>
      <w:r w:rsidRPr="0050584D">
        <w:rPr>
          <w:rFonts w:ascii="Times New Roman" w:hAnsi="Times New Roman" w:cs="Times New Roman"/>
          <w:sz w:val="24"/>
          <w:szCs w:val="24"/>
          <w:lang w:eastAsia="en-US"/>
        </w:rPr>
        <w:t>1) территория сельского поселения;</w:t>
      </w:r>
    </w:p>
    <w:p w:rsidR="006365FC" w:rsidRPr="0050584D" w:rsidRDefault="006365FC" w:rsidP="00310C36">
      <w:pPr>
        <w:pStyle w:val="ConsPlusNormal"/>
        <w:ind w:firstLine="540"/>
        <w:rPr>
          <w:rFonts w:ascii="Times New Roman" w:hAnsi="Times New Roman" w:cs="Times New Roman"/>
          <w:sz w:val="24"/>
          <w:szCs w:val="24"/>
          <w:lang w:eastAsia="en-US"/>
        </w:rPr>
      </w:pPr>
      <w:r w:rsidRPr="0050584D">
        <w:rPr>
          <w:rFonts w:ascii="Times New Roman" w:hAnsi="Times New Roman" w:cs="Times New Roman"/>
          <w:sz w:val="24"/>
          <w:szCs w:val="24"/>
          <w:lang w:eastAsia="en-US"/>
        </w:rPr>
        <w:t>2) земельно-имущественные комплексы;</w:t>
      </w:r>
    </w:p>
    <w:p w:rsidR="006365FC" w:rsidRPr="0050584D" w:rsidRDefault="006365FC" w:rsidP="00310C36">
      <w:pPr>
        <w:pStyle w:val="ConsPlusNormal"/>
        <w:ind w:firstLine="540"/>
        <w:rPr>
          <w:rFonts w:ascii="Times New Roman" w:hAnsi="Times New Roman" w:cs="Times New Roman"/>
          <w:sz w:val="24"/>
          <w:szCs w:val="24"/>
          <w:lang w:eastAsia="en-US"/>
        </w:rPr>
      </w:pPr>
      <w:r w:rsidRPr="0050584D">
        <w:rPr>
          <w:rFonts w:ascii="Times New Roman" w:hAnsi="Times New Roman" w:cs="Times New Roman"/>
          <w:sz w:val="24"/>
          <w:szCs w:val="24"/>
          <w:lang w:eastAsia="en-US"/>
        </w:rPr>
        <w:t>3) земельные участки;</w:t>
      </w:r>
    </w:p>
    <w:p w:rsidR="006365FC" w:rsidRPr="0050584D" w:rsidRDefault="006365FC" w:rsidP="00310C36">
      <w:pPr>
        <w:pStyle w:val="ConsPlusNormal"/>
        <w:ind w:firstLine="540"/>
        <w:rPr>
          <w:rFonts w:ascii="Times New Roman" w:hAnsi="Times New Roman" w:cs="Times New Roman"/>
          <w:sz w:val="24"/>
          <w:szCs w:val="24"/>
          <w:lang w:eastAsia="en-US"/>
        </w:rPr>
      </w:pPr>
      <w:r w:rsidRPr="0050584D">
        <w:rPr>
          <w:rFonts w:ascii="Times New Roman" w:hAnsi="Times New Roman" w:cs="Times New Roman"/>
          <w:sz w:val="24"/>
          <w:szCs w:val="24"/>
          <w:lang w:eastAsia="en-US"/>
        </w:rPr>
        <w:t>4) объекты капитального строительства.</w:t>
      </w:r>
    </w:p>
    <w:p w:rsidR="006365FC" w:rsidRPr="0050584D" w:rsidRDefault="006365FC" w:rsidP="00310C36">
      <w:pPr>
        <w:pStyle w:val="ConsPlusNormal"/>
        <w:ind w:firstLine="540"/>
        <w:rPr>
          <w:rFonts w:ascii="Times New Roman" w:hAnsi="Times New Roman" w:cs="Times New Roman"/>
          <w:sz w:val="24"/>
          <w:szCs w:val="24"/>
          <w:lang w:eastAsia="en-US"/>
        </w:rPr>
      </w:pPr>
      <w:r w:rsidRPr="0050584D">
        <w:rPr>
          <w:rFonts w:ascii="Times New Roman" w:hAnsi="Times New Roman" w:cs="Times New Roman"/>
          <w:sz w:val="24"/>
          <w:szCs w:val="24"/>
          <w:lang w:eastAsia="en-US"/>
        </w:rPr>
        <w:t>2. Субъектами градостроительных отношений на территории поселения являются органы государственной власти, органы местного самоуправления, физические и юридические лица.</w:t>
      </w:r>
    </w:p>
    <w:p w:rsidR="006365FC" w:rsidRPr="0050584D" w:rsidRDefault="006365FC" w:rsidP="00310C36">
      <w:pPr>
        <w:pStyle w:val="ConsPlusNormal"/>
        <w:ind w:firstLine="540"/>
        <w:rPr>
          <w:rFonts w:ascii="Times New Roman" w:hAnsi="Times New Roman" w:cs="Times New Roman"/>
          <w:sz w:val="24"/>
          <w:szCs w:val="24"/>
          <w:lang w:eastAsia="en-US"/>
        </w:rPr>
      </w:pPr>
      <w:r w:rsidRPr="0050584D">
        <w:rPr>
          <w:rFonts w:ascii="Times New Roman" w:hAnsi="Times New Roman" w:cs="Times New Roman"/>
          <w:sz w:val="24"/>
          <w:szCs w:val="24"/>
          <w:lang w:eastAsia="en-US"/>
        </w:rPr>
        <w:t>3. Все субъекты градостроительных отношений обязаны соблюдать требования Градостроительного кодекса Российской Федерации, федеральных законов и законов Краснодарского края в области градостроительной деятельности, принятых в соответствии с ними подзаконные нормативные правовые акты, технические регламенты, строительные и иные специальные нормы и правила, требования настоящих Правил, правовых актов Совета Стародеревянковского сельского поселения и главы поселения, а также главы Каневского района, принятые в соответствии с законодательством о градостроительной деятельности и настоящими Правилами.</w:t>
      </w:r>
    </w:p>
    <w:p w:rsidR="006365FC" w:rsidRPr="0050584D" w:rsidRDefault="006365FC" w:rsidP="00A14CE4">
      <w:pPr>
        <w:rPr>
          <w:rFonts w:ascii="Times New Roman" w:hAnsi="Times New Roman" w:cs="Times New Roman"/>
        </w:rPr>
      </w:pPr>
    </w:p>
    <w:p w:rsidR="006365FC" w:rsidRPr="0050584D" w:rsidRDefault="006365FC" w:rsidP="00645532">
      <w:pPr>
        <w:pStyle w:val="Heading2"/>
        <w:spacing w:after="100"/>
        <w:rPr>
          <w:rFonts w:ascii="Times New Roman" w:hAnsi="Times New Roman" w:cs="Times New Roman"/>
          <w:color w:val="auto"/>
          <w:sz w:val="24"/>
          <w:szCs w:val="24"/>
        </w:rPr>
      </w:pPr>
      <w:bookmarkStart w:id="31" w:name="_Toc332875197"/>
      <w:bookmarkStart w:id="32" w:name="_Toc387084693"/>
      <w:bookmarkStart w:id="33" w:name="_Toc3399091"/>
      <w:r w:rsidRPr="0050584D">
        <w:rPr>
          <w:rFonts w:ascii="Times New Roman" w:hAnsi="Times New Roman" w:cs="Times New Roman"/>
          <w:color w:val="auto"/>
          <w:sz w:val="24"/>
          <w:szCs w:val="24"/>
        </w:rPr>
        <w:t>Статья 5. 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bookmarkEnd w:id="31"/>
      <w:bookmarkEnd w:id="32"/>
      <w:bookmarkEnd w:id="33"/>
    </w:p>
    <w:p w:rsidR="006365FC" w:rsidRPr="0050584D" w:rsidRDefault="006365FC" w:rsidP="00310C36">
      <w:pPr>
        <w:pStyle w:val="ConsPlusNormal"/>
        <w:ind w:firstLine="540"/>
        <w:rPr>
          <w:rFonts w:ascii="Times New Roman" w:hAnsi="Times New Roman" w:cs="Times New Roman"/>
          <w:sz w:val="24"/>
          <w:szCs w:val="24"/>
          <w:lang w:eastAsia="en-US"/>
        </w:rPr>
      </w:pPr>
      <w:bookmarkStart w:id="34" w:name="_Toc332875198"/>
      <w:r w:rsidRPr="0050584D">
        <w:rPr>
          <w:rFonts w:ascii="Times New Roman" w:hAnsi="Times New Roman" w:cs="Times New Roman"/>
          <w:sz w:val="24"/>
          <w:szCs w:val="24"/>
          <w:lang w:eastAsia="en-US"/>
        </w:rPr>
        <w:t>1. Настоящие Правила, включая все, входящие в их состав, документы и приложения являются открытыми для физических и юридических лиц.</w:t>
      </w:r>
      <w:bookmarkEnd w:id="34"/>
    </w:p>
    <w:p w:rsidR="006365FC" w:rsidRPr="0050584D" w:rsidRDefault="006365FC" w:rsidP="00310C36">
      <w:pPr>
        <w:pStyle w:val="ConsPlusNormal"/>
        <w:ind w:firstLine="540"/>
        <w:rPr>
          <w:rFonts w:ascii="Times New Roman" w:hAnsi="Times New Roman" w:cs="Times New Roman"/>
          <w:sz w:val="24"/>
          <w:szCs w:val="24"/>
          <w:lang w:eastAsia="en-US"/>
        </w:rPr>
      </w:pPr>
      <w:bookmarkStart w:id="35" w:name="_Toc332875199"/>
      <w:r w:rsidRPr="0050584D">
        <w:rPr>
          <w:rFonts w:ascii="Times New Roman" w:hAnsi="Times New Roman" w:cs="Times New Roman"/>
          <w:sz w:val="24"/>
          <w:szCs w:val="24"/>
          <w:lang w:eastAsia="en-US"/>
        </w:rPr>
        <w:t>2. Уполномоченные органы местного самоуправления обеспечивают возможность ознакомления с настоящими Правилами путем:</w:t>
      </w:r>
      <w:bookmarkEnd w:id="35"/>
    </w:p>
    <w:p w:rsidR="006365FC" w:rsidRPr="0050584D" w:rsidRDefault="006365FC" w:rsidP="00310C36">
      <w:pPr>
        <w:pStyle w:val="ConsPlusNormal"/>
        <w:ind w:firstLine="540"/>
        <w:rPr>
          <w:rFonts w:ascii="Times New Roman" w:hAnsi="Times New Roman" w:cs="Times New Roman"/>
          <w:sz w:val="24"/>
          <w:szCs w:val="24"/>
          <w:lang w:eastAsia="en-US"/>
        </w:rPr>
      </w:pPr>
      <w:bookmarkStart w:id="36" w:name="_Toc332875200"/>
      <w:r w:rsidRPr="0050584D">
        <w:rPr>
          <w:rFonts w:ascii="Times New Roman" w:hAnsi="Times New Roman" w:cs="Times New Roman"/>
          <w:sz w:val="24"/>
          <w:szCs w:val="24"/>
          <w:lang w:eastAsia="en-US"/>
        </w:rPr>
        <w:t>1) публикации (обнародования) Правил в местных средствах массовой информации поселения, издания их специальным тиражом и открытой продажи всем заинтересованным лицам;</w:t>
      </w:r>
      <w:bookmarkEnd w:id="36"/>
    </w:p>
    <w:p w:rsidR="006365FC" w:rsidRPr="0050584D" w:rsidRDefault="006365FC" w:rsidP="00310C36">
      <w:pPr>
        <w:pStyle w:val="ConsPlusNormal"/>
        <w:ind w:firstLine="540"/>
        <w:rPr>
          <w:rFonts w:ascii="Times New Roman" w:hAnsi="Times New Roman" w:cs="Times New Roman"/>
          <w:sz w:val="24"/>
          <w:szCs w:val="24"/>
          <w:lang w:eastAsia="en-US"/>
        </w:rPr>
      </w:pPr>
      <w:bookmarkStart w:id="37" w:name="_Toc332875201"/>
      <w:r w:rsidRPr="0050584D">
        <w:rPr>
          <w:rFonts w:ascii="Times New Roman" w:hAnsi="Times New Roman" w:cs="Times New Roman"/>
          <w:sz w:val="24"/>
          <w:szCs w:val="24"/>
          <w:lang w:eastAsia="en-US"/>
        </w:rPr>
        <w:t>2) создание условий для ознакомления с Правилами (в полном комплекте входящих в их состав документов и приложений) в Комиссии, в структурных подразделениях администрации поселения, осуществляющих функции в области землепользования и застройки;</w:t>
      </w:r>
      <w:bookmarkEnd w:id="37"/>
    </w:p>
    <w:p w:rsidR="006365FC" w:rsidRPr="0050584D" w:rsidRDefault="006365FC" w:rsidP="00310C36">
      <w:pPr>
        <w:pStyle w:val="ConsPlusNormal"/>
        <w:ind w:firstLine="540"/>
        <w:rPr>
          <w:rFonts w:ascii="Times New Roman" w:hAnsi="Times New Roman" w:cs="Times New Roman"/>
          <w:sz w:val="24"/>
          <w:szCs w:val="24"/>
          <w:lang w:eastAsia="en-US"/>
        </w:rPr>
      </w:pPr>
      <w:bookmarkStart w:id="38" w:name="_Toc332875202"/>
      <w:r w:rsidRPr="0050584D">
        <w:rPr>
          <w:rFonts w:ascii="Times New Roman" w:hAnsi="Times New Roman" w:cs="Times New Roman"/>
          <w:sz w:val="24"/>
          <w:szCs w:val="24"/>
          <w:lang w:eastAsia="en-US"/>
        </w:rPr>
        <w:t xml:space="preserve">3) </w:t>
      </w:r>
      <w:bookmarkEnd w:id="38"/>
      <w:r w:rsidRPr="0050584D">
        <w:rPr>
          <w:rFonts w:ascii="Times New Roman" w:hAnsi="Times New Roman" w:cs="Times New Roman"/>
          <w:sz w:val="24"/>
          <w:szCs w:val="24"/>
          <w:lang w:eastAsia="en-US"/>
        </w:rPr>
        <w:t>размещение Правил на официальном сайте в сети Интернет.</w:t>
      </w:r>
    </w:p>
    <w:p w:rsidR="006365FC" w:rsidRPr="0050584D" w:rsidRDefault="006365FC" w:rsidP="00310C36">
      <w:pPr>
        <w:pStyle w:val="ConsPlusNormal"/>
        <w:ind w:firstLine="540"/>
        <w:rPr>
          <w:rFonts w:ascii="Times New Roman" w:hAnsi="Times New Roman" w:cs="Times New Roman"/>
          <w:sz w:val="24"/>
          <w:szCs w:val="24"/>
          <w:lang w:eastAsia="en-US"/>
        </w:rPr>
      </w:pPr>
      <w:bookmarkStart w:id="39" w:name="_Toc332875203"/>
      <w:r w:rsidRPr="0050584D">
        <w:rPr>
          <w:rFonts w:ascii="Times New Roman" w:hAnsi="Times New Roman" w:cs="Times New Roman"/>
          <w:sz w:val="24"/>
          <w:szCs w:val="24"/>
          <w:lang w:eastAsia="en-US"/>
        </w:rPr>
        <w:t>3. Граждане имеют право участвовать в принятии решений по вопросам землепользования и застройки в соответствии с действующим законодательством и настоящими Правилами.</w:t>
      </w:r>
      <w:bookmarkEnd w:id="39"/>
    </w:p>
    <w:p w:rsidR="006365FC" w:rsidRPr="0050584D" w:rsidRDefault="006365FC" w:rsidP="00310C36">
      <w:pPr>
        <w:pStyle w:val="ConsPlusNormal"/>
        <w:ind w:firstLine="540"/>
        <w:rPr>
          <w:rFonts w:ascii="Times New Roman" w:hAnsi="Times New Roman" w:cs="Times New Roman"/>
          <w:sz w:val="24"/>
          <w:szCs w:val="24"/>
          <w:lang w:eastAsia="en-US"/>
        </w:rPr>
      </w:pPr>
      <w:bookmarkStart w:id="40" w:name="_Toc332875204"/>
      <w:r w:rsidRPr="0050584D">
        <w:rPr>
          <w:rFonts w:ascii="Times New Roman" w:hAnsi="Times New Roman" w:cs="Times New Roman"/>
          <w:sz w:val="24"/>
          <w:szCs w:val="24"/>
          <w:lang w:eastAsia="en-US"/>
        </w:rPr>
        <w:t>4. Граждане, их объединения и юридические лица до утверждения градостроительной документации имеют право обсуждать, вносить предложения и участвовать в подготовке решений по вопросам градостроительной деятельности на территории поселения.</w:t>
      </w:r>
      <w:bookmarkEnd w:id="40"/>
    </w:p>
    <w:p w:rsidR="006365FC" w:rsidRPr="0050584D" w:rsidRDefault="006365FC" w:rsidP="00310C36">
      <w:pPr>
        <w:pStyle w:val="ConsPlusNormal"/>
        <w:ind w:firstLine="540"/>
        <w:rPr>
          <w:rFonts w:ascii="Times New Roman" w:hAnsi="Times New Roman" w:cs="Times New Roman"/>
          <w:sz w:val="24"/>
          <w:szCs w:val="24"/>
          <w:lang w:eastAsia="en-US"/>
        </w:rPr>
      </w:pPr>
      <w:bookmarkStart w:id="41" w:name="_Toc332875205"/>
      <w:r w:rsidRPr="0050584D">
        <w:rPr>
          <w:rFonts w:ascii="Times New Roman" w:hAnsi="Times New Roman" w:cs="Times New Roman"/>
          <w:sz w:val="24"/>
          <w:szCs w:val="24"/>
          <w:lang w:eastAsia="en-US"/>
        </w:rPr>
        <w:t>5. Участие граждан, их объединений и юридических лиц в обсуждении и принятии решений в области градостроительной деятельности осуществляется в следующих формах:</w:t>
      </w:r>
      <w:bookmarkEnd w:id="41"/>
    </w:p>
    <w:p w:rsidR="006365FC" w:rsidRPr="0050584D" w:rsidRDefault="006365FC" w:rsidP="00310C36">
      <w:pPr>
        <w:pStyle w:val="ConsPlusNormal"/>
        <w:ind w:firstLine="540"/>
        <w:rPr>
          <w:rFonts w:ascii="Times New Roman" w:hAnsi="Times New Roman" w:cs="Times New Roman"/>
          <w:sz w:val="24"/>
          <w:szCs w:val="24"/>
          <w:lang w:eastAsia="en-US"/>
        </w:rPr>
      </w:pPr>
      <w:bookmarkStart w:id="42" w:name="_Toc332875206"/>
      <w:r w:rsidRPr="0050584D">
        <w:rPr>
          <w:rFonts w:ascii="Times New Roman" w:hAnsi="Times New Roman" w:cs="Times New Roman"/>
          <w:sz w:val="24"/>
          <w:szCs w:val="24"/>
          <w:lang w:eastAsia="en-US"/>
        </w:rPr>
        <w:t>1) участие в собраниях (сходах) граждан;</w:t>
      </w:r>
      <w:bookmarkEnd w:id="42"/>
    </w:p>
    <w:p w:rsidR="006365FC" w:rsidRPr="0050584D" w:rsidRDefault="006365FC" w:rsidP="00645532">
      <w:pPr>
        <w:pStyle w:val="ConsPlusNormal"/>
        <w:ind w:firstLine="540"/>
        <w:rPr>
          <w:rFonts w:ascii="Times New Roman" w:hAnsi="Times New Roman" w:cs="Times New Roman"/>
          <w:sz w:val="24"/>
          <w:szCs w:val="24"/>
          <w:lang w:eastAsia="en-US"/>
        </w:rPr>
      </w:pPr>
      <w:bookmarkStart w:id="43" w:name="_Toc332875207"/>
      <w:bookmarkStart w:id="44" w:name="_Toc332875208"/>
      <w:r w:rsidRPr="0050584D">
        <w:rPr>
          <w:rFonts w:ascii="Times New Roman" w:hAnsi="Times New Roman" w:cs="Times New Roman"/>
          <w:sz w:val="24"/>
          <w:szCs w:val="24"/>
          <w:lang w:eastAsia="en-US"/>
        </w:rPr>
        <w:t>2) участие в публичных слушаниях и общественных обсуждениях;</w:t>
      </w:r>
      <w:bookmarkEnd w:id="43"/>
    </w:p>
    <w:p w:rsidR="006365FC" w:rsidRPr="0050584D" w:rsidRDefault="006365FC" w:rsidP="00310C36">
      <w:pPr>
        <w:pStyle w:val="ConsPlusNormal"/>
        <w:ind w:firstLine="540"/>
        <w:rPr>
          <w:rFonts w:ascii="Times New Roman" w:hAnsi="Times New Roman" w:cs="Times New Roman"/>
          <w:sz w:val="24"/>
          <w:szCs w:val="24"/>
          <w:lang w:eastAsia="en-US"/>
        </w:rPr>
      </w:pPr>
      <w:r w:rsidRPr="0050584D">
        <w:rPr>
          <w:rFonts w:ascii="Times New Roman" w:hAnsi="Times New Roman" w:cs="Times New Roman"/>
          <w:sz w:val="24"/>
          <w:szCs w:val="24"/>
          <w:lang w:eastAsia="en-US"/>
        </w:rPr>
        <w:t>3) проведение независимых экспертиз градостроительной документации за счет собственных средств;</w:t>
      </w:r>
      <w:bookmarkEnd w:id="44"/>
    </w:p>
    <w:p w:rsidR="006365FC" w:rsidRPr="0050584D" w:rsidRDefault="006365FC" w:rsidP="00310C36">
      <w:pPr>
        <w:pStyle w:val="ConsPlusNormal"/>
        <w:ind w:firstLine="540"/>
        <w:rPr>
          <w:rFonts w:ascii="Times New Roman" w:hAnsi="Times New Roman" w:cs="Times New Roman"/>
          <w:sz w:val="24"/>
          <w:szCs w:val="24"/>
          <w:lang w:eastAsia="en-US"/>
        </w:rPr>
      </w:pPr>
      <w:bookmarkStart w:id="45" w:name="_Toc332875209"/>
      <w:r w:rsidRPr="0050584D">
        <w:rPr>
          <w:rFonts w:ascii="Times New Roman" w:hAnsi="Times New Roman" w:cs="Times New Roman"/>
          <w:sz w:val="24"/>
          <w:szCs w:val="24"/>
          <w:lang w:eastAsia="en-US"/>
        </w:rPr>
        <w:t>4) иных формах, установленных действующим законодательством.</w:t>
      </w:r>
      <w:bookmarkEnd w:id="45"/>
    </w:p>
    <w:p w:rsidR="006365FC" w:rsidRPr="0050584D" w:rsidRDefault="006365FC" w:rsidP="00310C36">
      <w:pPr>
        <w:pStyle w:val="ConsPlusNormal"/>
        <w:ind w:firstLine="540"/>
        <w:rPr>
          <w:rFonts w:ascii="Times New Roman" w:hAnsi="Times New Roman" w:cs="Times New Roman"/>
          <w:sz w:val="24"/>
          <w:szCs w:val="24"/>
          <w:lang w:eastAsia="en-US"/>
        </w:rPr>
      </w:pPr>
      <w:bookmarkStart w:id="46" w:name="_Toc332875210"/>
      <w:r w:rsidRPr="0050584D">
        <w:rPr>
          <w:rFonts w:ascii="Times New Roman" w:hAnsi="Times New Roman" w:cs="Times New Roman"/>
          <w:sz w:val="24"/>
          <w:szCs w:val="24"/>
          <w:lang w:eastAsia="en-US"/>
        </w:rPr>
        <w:t>6. Порядок участия граждан, их объединений и юридических лиц в осуществлении градостроительной деятельности определяется нормативными правовыми актами органов местного самоуправления в соответствии с законами и иными нормативными правовыми актами Российской Федерации и субъекта Российской Федерации.</w:t>
      </w:r>
      <w:bookmarkEnd w:id="46"/>
    </w:p>
    <w:p w:rsidR="006365FC" w:rsidRPr="0050584D" w:rsidRDefault="006365FC" w:rsidP="00310C36">
      <w:pPr>
        <w:pStyle w:val="ConsPlusNormal"/>
        <w:ind w:firstLine="540"/>
        <w:rPr>
          <w:rFonts w:ascii="Times New Roman" w:hAnsi="Times New Roman" w:cs="Times New Roman"/>
          <w:sz w:val="24"/>
          <w:szCs w:val="24"/>
          <w:lang w:eastAsia="en-US"/>
        </w:rPr>
      </w:pPr>
      <w:bookmarkStart w:id="47" w:name="_Toc332875211"/>
      <w:r w:rsidRPr="0050584D">
        <w:rPr>
          <w:rFonts w:ascii="Times New Roman" w:hAnsi="Times New Roman" w:cs="Times New Roman"/>
          <w:sz w:val="24"/>
          <w:szCs w:val="24"/>
          <w:lang w:eastAsia="en-US"/>
        </w:rPr>
        <w:t>7. Органы местного самоуправления муниципального образования, их структурные подразделения в пределах своих полномочий и компетенций рассматривают заявления и другие обращения граждан, их объединений и юридических лиц, касающиеся вопросов землепользования и застройки, затрагивающих их интересы, и в установленные сроки предоставляют им обоснованные ответы.</w:t>
      </w:r>
      <w:bookmarkEnd w:id="47"/>
    </w:p>
    <w:p w:rsidR="006365FC" w:rsidRPr="0050584D" w:rsidRDefault="006365FC" w:rsidP="00310C36">
      <w:pPr>
        <w:pStyle w:val="ConsPlusNormal"/>
        <w:ind w:firstLine="540"/>
        <w:rPr>
          <w:rFonts w:ascii="Times New Roman" w:hAnsi="Times New Roman" w:cs="Times New Roman"/>
          <w:sz w:val="24"/>
          <w:szCs w:val="24"/>
          <w:lang w:eastAsia="en-US"/>
        </w:rPr>
      </w:pPr>
      <w:bookmarkStart w:id="48" w:name="_Toc332875212"/>
      <w:r w:rsidRPr="0050584D">
        <w:rPr>
          <w:rFonts w:ascii="Times New Roman" w:hAnsi="Times New Roman" w:cs="Times New Roman"/>
          <w:sz w:val="24"/>
          <w:szCs w:val="24"/>
          <w:lang w:eastAsia="en-US"/>
        </w:rPr>
        <w:t>8. Граждане, их объединения и юридические лица в случаях, если градостроительная деятельность затрагивает или нарушает их интересы, вправе требовать защиты своих прав в административном или судебном порядке в соответствии с действующим законодательством.</w:t>
      </w:r>
      <w:bookmarkEnd w:id="48"/>
    </w:p>
    <w:p w:rsidR="006365FC" w:rsidRPr="0050584D" w:rsidRDefault="006365FC" w:rsidP="00CC18FE">
      <w:pPr>
        <w:pStyle w:val="ConsPlusNormal"/>
        <w:ind w:firstLine="540"/>
        <w:rPr>
          <w:rFonts w:ascii="Times New Roman" w:hAnsi="Times New Roman" w:cs="Times New Roman"/>
          <w:sz w:val="24"/>
          <w:szCs w:val="24"/>
          <w:lang w:eastAsia="en-US"/>
        </w:rPr>
      </w:pPr>
      <w:r w:rsidRPr="0050584D">
        <w:rPr>
          <w:rFonts w:ascii="Times New Roman" w:hAnsi="Times New Roman" w:cs="Times New Roman"/>
          <w:sz w:val="24"/>
          <w:szCs w:val="24"/>
          <w:lang w:eastAsia="en-US"/>
        </w:rPr>
        <w:t xml:space="preserve">9. </w:t>
      </w:r>
      <w:bookmarkStart w:id="49" w:name="_Toc332875213"/>
      <w:bookmarkStart w:id="50" w:name="_Toc387084694"/>
      <w:r w:rsidRPr="0050584D">
        <w:rPr>
          <w:rFonts w:ascii="Times New Roman" w:hAnsi="Times New Roman" w:cs="Times New Roman"/>
          <w:sz w:val="24"/>
          <w:szCs w:val="24"/>
          <w:lang w:eastAsia="en-US"/>
        </w:rPr>
        <w:t>Уполномоченные органы местного самоуправления муниципального образования обеспечивают возможность предоставления информации и сведений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из информационной системы обеспечения градостроительной деятельности.</w:t>
      </w:r>
    </w:p>
    <w:p w:rsidR="006365FC" w:rsidRPr="0050584D" w:rsidRDefault="006365FC" w:rsidP="00342064">
      <w:pPr>
        <w:pStyle w:val="Heading2"/>
        <w:spacing w:after="100"/>
        <w:rPr>
          <w:rFonts w:ascii="Times New Roman" w:hAnsi="Times New Roman" w:cs="Times New Roman"/>
          <w:color w:val="auto"/>
          <w:sz w:val="24"/>
          <w:szCs w:val="24"/>
        </w:rPr>
      </w:pPr>
      <w:bookmarkStart w:id="51" w:name="_Toc3399092"/>
      <w:r w:rsidRPr="0050584D">
        <w:rPr>
          <w:rFonts w:ascii="Times New Roman" w:hAnsi="Times New Roman" w:cs="Times New Roman"/>
          <w:color w:val="auto"/>
          <w:sz w:val="24"/>
          <w:szCs w:val="24"/>
        </w:rPr>
        <w:t>Статья 6. Ответственность за нарушение настоящих Правил</w:t>
      </w:r>
      <w:bookmarkEnd w:id="49"/>
      <w:bookmarkEnd w:id="50"/>
      <w:bookmarkEnd w:id="51"/>
    </w:p>
    <w:p w:rsidR="006365FC" w:rsidRPr="0050584D" w:rsidRDefault="006365FC" w:rsidP="0063057C">
      <w:pPr>
        <w:pStyle w:val="ConsPlusNormal"/>
        <w:ind w:firstLine="540"/>
        <w:rPr>
          <w:rFonts w:ascii="Times New Roman" w:hAnsi="Times New Roman" w:cs="Times New Roman"/>
          <w:sz w:val="24"/>
          <w:szCs w:val="24"/>
          <w:lang w:eastAsia="en-US"/>
        </w:rPr>
      </w:pPr>
      <w:bookmarkStart w:id="52" w:name="_Toc358208404"/>
      <w:bookmarkStart w:id="53" w:name="_Toc387084695"/>
      <w:bookmarkStart w:id="54" w:name="_Toc332875215"/>
      <w:r w:rsidRPr="0050584D">
        <w:rPr>
          <w:rFonts w:ascii="Times New Roman" w:hAnsi="Times New Roman" w:cs="Times New Roman"/>
          <w:sz w:val="24"/>
          <w:szCs w:val="24"/>
          <w:lang w:eastAsia="en-US"/>
        </w:rPr>
        <w:t>За нарушение настоящих Правил физические и юридические лица, а также должностные лица несут ответственность, предусмотренную Кодексом Российской Федерации от 30 декабря 2001 года №195-ФЗ «Об административных правонарушениях», Законом Краснодарского края 23 июля 2003 года №608-КЗ «Об административных правонарушениях».</w:t>
      </w:r>
    </w:p>
    <w:p w:rsidR="006365FC" w:rsidRPr="0050584D" w:rsidRDefault="006365FC" w:rsidP="00A14CE4">
      <w:pPr>
        <w:pStyle w:val="Heading1"/>
        <w:rPr>
          <w:rFonts w:ascii="Times New Roman" w:hAnsi="Times New Roman" w:cs="Times New Roman"/>
          <w:sz w:val="28"/>
          <w:szCs w:val="28"/>
        </w:rPr>
        <w:sectPr w:rsidR="006365FC" w:rsidRPr="0050584D" w:rsidSect="007A2E41">
          <w:pgSz w:w="11906" w:h="16838"/>
          <w:pgMar w:top="680" w:right="680" w:bottom="680" w:left="1418" w:header="709" w:footer="510" w:gutter="0"/>
          <w:cols w:space="708"/>
          <w:titlePg/>
          <w:docGrid w:linePitch="360"/>
        </w:sectPr>
      </w:pPr>
    </w:p>
    <w:p w:rsidR="006365FC" w:rsidRPr="0050584D" w:rsidRDefault="006365FC" w:rsidP="00645532">
      <w:pPr>
        <w:pStyle w:val="Heading1"/>
        <w:spacing w:before="0" w:after="0"/>
        <w:rPr>
          <w:rFonts w:ascii="Times New Roman" w:hAnsi="Times New Roman" w:cs="Times New Roman"/>
          <w:sz w:val="28"/>
          <w:szCs w:val="28"/>
        </w:rPr>
      </w:pPr>
      <w:bookmarkStart w:id="55" w:name="_Toc3399093"/>
      <w:r w:rsidRPr="0050584D">
        <w:rPr>
          <w:rFonts w:ascii="Times New Roman" w:hAnsi="Times New Roman" w:cs="Times New Roman"/>
          <w:sz w:val="28"/>
          <w:szCs w:val="28"/>
        </w:rPr>
        <w:t>Глава 2. Права использования недвижимости, возникшие до вступления в силу правил</w:t>
      </w:r>
      <w:bookmarkEnd w:id="52"/>
      <w:bookmarkEnd w:id="53"/>
      <w:bookmarkEnd w:id="55"/>
    </w:p>
    <w:p w:rsidR="006365FC" w:rsidRPr="0050584D" w:rsidRDefault="006365FC" w:rsidP="00645532">
      <w:pPr>
        <w:pStyle w:val="Heading2"/>
        <w:spacing w:after="100"/>
        <w:rPr>
          <w:rFonts w:ascii="Times New Roman" w:hAnsi="Times New Roman" w:cs="Times New Roman"/>
          <w:color w:val="auto"/>
          <w:sz w:val="24"/>
          <w:szCs w:val="24"/>
        </w:rPr>
      </w:pPr>
      <w:bookmarkStart w:id="56" w:name="_Toc358208405"/>
      <w:bookmarkStart w:id="57" w:name="_Toc387084696"/>
      <w:bookmarkStart w:id="58" w:name="_Toc3399094"/>
      <w:r w:rsidRPr="0050584D">
        <w:rPr>
          <w:rFonts w:ascii="Times New Roman" w:hAnsi="Times New Roman" w:cs="Times New Roman"/>
          <w:color w:val="auto"/>
          <w:sz w:val="24"/>
          <w:szCs w:val="24"/>
        </w:rPr>
        <w:t>Статья 7. Общие положения, относящиеся к ранее возникшим правам.</w:t>
      </w:r>
      <w:bookmarkEnd w:id="56"/>
      <w:bookmarkEnd w:id="57"/>
      <w:bookmarkEnd w:id="58"/>
    </w:p>
    <w:p w:rsidR="006365FC" w:rsidRPr="0050584D" w:rsidRDefault="006365FC" w:rsidP="00CC18FE">
      <w:pPr>
        <w:spacing w:after="20"/>
        <w:rPr>
          <w:rFonts w:ascii="Times New Roman" w:hAnsi="Times New Roman" w:cs="Times New Roman"/>
          <w:sz w:val="24"/>
          <w:szCs w:val="24"/>
        </w:rPr>
      </w:pPr>
      <w:r w:rsidRPr="0050584D">
        <w:rPr>
          <w:rFonts w:ascii="Times New Roman" w:hAnsi="Times New Roman" w:cs="Times New Roman"/>
          <w:sz w:val="24"/>
          <w:szCs w:val="24"/>
        </w:rPr>
        <w:t xml:space="preserve">1. Принятые до введения в действие настоящих Правил нормативные правовые акты Стародеревянковского сельского поселения Каневского района по вопросам землепользования и застройки применяются в части, не противоречащей настоящим Правилам. </w:t>
      </w:r>
    </w:p>
    <w:p w:rsidR="006365FC" w:rsidRPr="0050584D" w:rsidRDefault="006365FC" w:rsidP="00CC18FE">
      <w:pPr>
        <w:spacing w:after="20"/>
        <w:rPr>
          <w:rFonts w:ascii="Times New Roman" w:hAnsi="Times New Roman" w:cs="Times New Roman"/>
          <w:sz w:val="24"/>
          <w:szCs w:val="24"/>
        </w:rPr>
      </w:pPr>
      <w:r w:rsidRPr="0050584D">
        <w:rPr>
          <w:rFonts w:ascii="Times New Roman" w:hAnsi="Times New Roman" w:cs="Times New Roman"/>
          <w:sz w:val="24"/>
          <w:szCs w:val="24"/>
        </w:rPr>
        <w:t xml:space="preserve">2. Разрешения на строительство, реконструкцию, выданные до вступления в силу настоящих Правил являются действительными. </w:t>
      </w:r>
    </w:p>
    <w:p w:rsidR="006365FC" w:rsidRPr="0050584D" w:rsidRDefault="006365FC" w:rsidP="00645532">
      <w:pPr>
        <w:widowControl w:val="0"/>
        <w:rPr>
          <w:rFonts w:ascii="Times New Roman" w:hAnsi="Times New Roman" w:cs="Times New Roman"/>
          <w:sz w:val="24"/>
          <w:szCs w:val="24"/>
        </w:rPr>
      </w:pPr>
      <w:r w:rsidRPr="0050584D">
        <w:rPr>
          <w:rFonts w:ascii="Times New Roman" w:hAnsi="Times New Roman" w:cs="Times New Roman"/>
          <w:sz w:val="24"/>
          <w:szCs w:val="24"/>
        </w:rPr>
        <w:t>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w:t>
      </w:r>
    </w:p>
    <w:p w:rsidR="006365FC" w:rsidRPr="0050584D" w:rsidRDefault="006365FC" w:rsidP="00645532">
      <w:pPr>
        <w:widowControl w:val="0"/>
        <w:rPr>
          <w:rFonts w:ascii="Times New Roman" w:hAnsi="Times New Roman" w:cs="Times New Roman"/>
          <w:sz w:val="24"/>
          <w:szCs w:val="24"/>
        </w:rPr>
      </w:pPr>
      <w:r w:rsidRPr="0050584D">
        <w:rPr>
          <w:rFonts w:ascii="Times New Roman" w:hAnsi="Times New Roman" w:cs="Times New Roman"/>
          <w:sz w:val="24"/>
          <w:szCs w:val="24"/>
        </w:rPr>
        <w:t>1) вид разрешенного использования   не соответствует градостроительному регламенту территориальной зоны, к которой относится земельный участок или объект капитального строительства;</w:t>
      </w:r>
    </w:p>
    <w:p w:rsidR="006365FC" w:rsidRPr="0050584D" w:rsidRDefault="006365FC" w:rsidP="00645532">
      <w:pPr>
        <w:widowControl w:val="0"/>
        <w:rPr>
          <w:rFonts w:ascii="Times New Roman" w:hAnsi="Times New Roman" w:cs="Times New Roman"/>
          <w:sz w:val="24"/>
          <w:szCs w:val="24"/>
        </w:rPr>
      </w:pPr>
      <w:r w:rsidRPr="0050584D">
        <w:rPr>
          <w:rFonts w:ascii="Times New Roman" w:hAnsi="Times New Roman" w:cs="Times New Roman"/>
          <w:sz w:val="24"/>
          <w:szCs w:val="24"/>
        </w:rPr>
        <w:t xml:space="preserve">2) предельные (минимальные и (или) максимальные) размеры и предельные параметры объектов недвижимости не соответствуют градостроительному регламенту. </w:t>
      </w:r>
    </w:p>
    <w:p w:rsidR="006365FC" w:rsidRPr="0050584D" w:rsidRDefault="006365FC" w:rsidP="00CC18FE">
      <w:pPr>
        <w:spacing w:after="20"/>
        <w:rPr>
          <w:rFonts w:ascii="Times New Roman" w:hAnsi="Times New Roman" w:cs="Times New Roman"/>
          <w:sz w:val="24"/>
          <w:szCs w:val="24"/>
        </w:rPr>
      </w:pPr>
      <w:r w:rsidRPr="0050584D">
        <w:rPr>
          <w:rFonts w:ascii="Times New Roman" w:hAnsi="Times New Roman" w:cs="Times New Roman"/>
          <w:sz w:val="24"/>
          <w:szCs w:val="24"/>
        </w:rPr>
        <w:t xml:space="preserve">4. 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 </w:t>
      </w:r>
    </w:p>
    <w:p w:rsidR="006365FC" w:rsidRPr="0050584D" w:rsidRDefault="006365FC" w:rsidP="00336AC5">
      <w:pPr>
        <w:pStyle w:val="Heading2"/>
        <w:spacing w:after="100"/>
        <w:rPr>
          <w:rFonts w:ascii="Times New Roman" w:hAnsi="Times New Roman" w:cs="Times New Roman"/>
          <w:color w:val="auto"/>
          <w:sz w:val="24"/>
          <w:szCs w:val="24"/>
        </w:rPr>
      </w:pPr>
      <w:bookmarkStart w:id="59" w:name="_Toc277336779"/>
      <w:bookmarkStart w:id="60" w:name="_Toc277337112"/>
      <w:bookmarkStart w:id="61" w:name="_Toc358208406"/>
      <w:bookmarkStart w:id="62" w:name="_Toc387084697"/>
      <w:bookmarkStart w:id="63" w:name="_Toc3399095"/>
      <w:r w:rsidRPr="0050584D">
        <w:rPr>
          <w:rFonts w:ascii="Times New Roman" w:hAnsi="Times New Roman" w:cs="Times New Roman"/>
          <w:color w:val="auto"/>
          <w:sz w:val="24"/>
          <w:szCs w:val="24"/>
        </w:rPr>
        <w:t>Статья 8. Использование и строительные изменения объектов недвижимости, несоответствующих Правилам</w:t>
      </w:r>
      <w:bookmarkEnd w:id="59"/>
      <w:bookmarkEnd w:id="60"/>
      <w:bookmarkEnd w:id="61"/>
      <w:bookmarkEnd w:id="62"/>
      <w:bookmarkEnd w:id="63"/>
    </w:p>
    <w:p w:rsidR="006365FC" w:rsidRPr="0050584D" w:rsidRDefault="006365FC" w:rsidP="00645532">
      <w:pPr>
        <w:widowControl w:val="0"/>
        <w:rPr>
          <w:rFonts w:ascii="Times New Roman" w:hAnsi="Times New Roman" w:cs="Times New Roman"/>
          <w:sz w:val="24"/>
          <w:szCs w:val="24"/>
        </w:rPr>
      </w:pPr>
      <w:bookmarkStart w:id="64" w:name="_Toc527312159"/>
      <w:bookmarkStart w:id="65" w:name="_Toc527312341"/>
      <w:bookmarkStart w:id="66" w:name="_Toc527312906"/>
      <w:bookmarkStart w:id="67" w:name="_Toc529513905"/>
      <w:bookmarkStart w:id="68" w:name="_Toc530328325"/>
      <w:bookmarkStart w:id="69" w:name="_Toc532287078"/>
      <w:bookmarkStart w:id="70" w:name="_Toc532314456"/>
      <w:bookmarkStart w:id="71" w:name="_Toc532399892"/>
      <w:r w:rsidRPr="0050584D">
        <w:rPr>
          <w:rFonts w:ascii="Times New Roman" w:hAnsi="Times New Roman" w:cs="Times New Roman"/>
          <w:sz w:val="24"/>
          <w:szCs w:val="24"/>
        </w:rPr>
        <w:t>1.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bookmarkEnd w:id="64"/>
      <w:bookmarkEnd w:id="65"/>
      <w:bookmarkEnd w:id="66"/>
      <w:bookmarkEnd w:id="67"/>
      <w:bookmarkEnd w:id="68"/>
      <w:bookmarkEnd w:id="69"/>
      <w:bookmarkEnd w:id="70"/>
      <w:bookmarkEnd w:id="71"/>
    </w:p>
    <w:p w:rsidR="006365FC" w:rsidRPr="0050584D" w:rsidRDefault="006365FC" w:rsidP="00645532">
      <w:pPr>
        <w:widowControl w:val="0"/>
        <w:rPr>
          <w:rFonts w:ascii="Times New Roman" w:hAnsi="Times New Roman" w:cs="Times New Roman"/>
          <w:sz w:val="24"/>
          <w:szCs w:val="24"/>
        </w:rPr>
      </w:pPr>
      <w:r w:rsidRPr="0050584D">
        <w:rPr>
          <w:rFonts w:ascii="Times New Roman" w:hAnsi="Times New Roman" w:cs="Times New Roman"/>
          <w:sz w:val="24"/>
          <w:szCs w:val="24"/>
        </w:rPr>
        <w:t xml:space="preserve">1.1. Реконструкция указанных в </w:t>
      </w:r>
      <w:hyperlink w:anchor="Par1472" w:tooltip="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 w:history="1">
        <w:r w:rsidRPr="0050584D">
          <w:rPr>
            <w:rFonts w:ascii="Times New Roman" w:hAnsi="Times New Roman" w:cs="Times New Roman"/>
            <w:sz w:val="24"/>
            <w:szCs w:val="24"/>
          </w:rPr>
          <w:t>пункте 4</w:t>
        </w:r>
      </w:hyperlink>
      <w:r w:rsidRPr="0050584D">
        <w:rPr>
          <w:rFonts w:ascii="Times New Roman" w:hAnsi="Times New Roman" w:cs="Times New Roman"/>
          <w:sz w:val="24"/>
          <w:szCs w:val="24"/>
        </w:rPr>
        <w:t xml:space="preserve">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6365FC" w:rsidRPr="0050584D" w:rsidRDefault="006365FC" w:rsidP="00645532">
      <w:pPr>
        <w:widowControl w:val="0"/>
        <w:rPr>
          <w:rFonts w:ascii="Times New Roman" w:hAnsi="Times New Roman" w:cs="Times New Roman"/>
          <w:sz w:val="24"/>
          <w:szCs w:val="24"/>
        </w:rPr>
      </w:pPr>
      <w:r w:rsidRPr="0050584D">
        <w:rPr>
          <w:rFonts w:ascii="Times New Roman" w:hAnsi="Times New Roman" w:cs="Times New Roman"/>
          <w:sz w:val="24"/>
          <w:szCs w:val="24"/>
        </w:rPr>
        <w:t xml:space="preserve">1.2. В случае, если использование указанных в </w:t>
      </w:r>
      <w:hyperlink w:anchor="Par1472" w:tooltip="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 w:history="1">
        <w:hyperlink w:anchor="Par1472" w:tooltip="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 w:history="1">
          <w:r w:rsidRPr="0050584D">
            <w:rPr>
              <w:rFonts w:ascii="Times New Roman" w:hAnsi="Times New Roman" w:cs="Times New Roman"/>
              <w:sz w:val="24"/>
              <w:szCs w:val="24"/>
            </w:rPr>
            <w:t>пункте 4</w:t>
          </w:r>
        </w:hyperlink>
      </w:hyperlink>
      <w:r w:rsidRPr="0050584D">
        <w:rPr>
          <w:rFonts w:ascii="Times New Roman" w:hAnsi="Times New Roman" w:cs="Times New Roman"/>
          <w:sz w:val="24"/>
          <w:szCs w:val="24"/>
        </w:rPr>
        <w:t xml:space="preserve">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6365FC" w:rsidRPr="0050584D" w:rsidRDefault="006365FC" w:rsidP="00CC18FE">
      <w:pPr>
        <w:spacing w:after="20"/>
        <w:rPr>
          <w:rFonts w:ascii="Times New Roman" w:hAnsi="Times New Roman" w:cs="Times New Roman"/>
          <w:sz w:val="24"/>
          <w:szCs w:val="24"/>
        </w:rPr>
      </w:pPr>
      <w:r w:rsidRPr="0050584D">
        <w:rPr>
          <w:rFonts w:ascii="Times New Roman" w:hAnsi="Times New Roman" w:cs="Times New Roman"/>
          <w:sz w:val="24"/>
          <w:szCs w:val="24"/>
        </w:rPr>
        <w:t xml:space="preserve">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 </w:t>
      </w:r>
    </w:p>
    <w:p w:rsidR="006365FC" w:rsidRPr="0050584D" w:rsidRDefault="006365FC" w:rsidP="00CC18FE">
      <w:pPr>
        <w:spacing w:after="20"/>
        <w:rPr>
          <w:rFonts w:ascii="Times New Roman" w:hAnsi="Times New Roman" w:cs="Times New Roman"/>
          <w:sz w:val="24"/>
          <w:szCs w:val="24"/>
        </w:rPr>
      </w:pPr>
      <w:r w:rsidRPr="0050584D">
        <w:rPr>
          <w:rFonts w:ascii="Times New Roman" w:hAnsi="Times New Roman" w:cs="Times New Roman"/>
          <w:sz w:val="24"/>
          <w:szCs w:val="24"/>
        </w:rPr>
        <w:t xml:space="preserve">Не допускается увеличивать площадь и строительный объем объектов недвижимости, указанных в подпунктах 1, 2 части 3 статьи 7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устанавливаемые техническими регламентами, а до их принятия - соответствующими нормативами и стандартами безопасности. </w:t>
      </w:r>
    </w:p>
    <w:p w:rsidR="006365FC" w:rsidRPr="0050584D" w:rsidRDefault="006365FC" w:rsidP="00CC18FE">
      <w:pPr>
        <w:spacing w:after="20"/>
        <w:rPr>
          <w:rFonts w:ascii="Times New Roman" w:hAnsi="Times New Roman" w:cs="Times New Roman"/>
          <w:sz w:val="24"/>
          <w:szCs w:val="24"/>
        </w:rPr>
      </w:pPr>
      <w:r w:rsidRPr="0050584D">
        <w:rPr>
          <w:rFonts w:ascii="Times New Roman" w:hAnsi="Times New Roman" w:cs="Times New Roman"/>
          <w:sz w:val="24"/>
          <w:szCs w:val="24"/>
        </w:rPr>
        <w:t xml:space="preserve">Указанные в подпункте 3 пункта 3 статьи 7 настоящих Правил объекты недвижимости, несоответствующие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 </w:t>
      </w:r>
    </w:p>
    <w:p w:rsidR="006365FC" w:rsidRPr="0050584D" w:rsidRDefault="006365FC" w:rsidP="00645532">
      <w:pPr>
        <w:widowControl w:val="0"/>
        <w:rPr>
          <w:rFonts w:ascii="Times New Roman" w:hAnsi="Times New Roman" w:cs="Times New Roman"/>
          <w:sz w:val="24"/>
          <w:szCs w:val="24"/>
        </w:rPr>
      </w:pPr>
      <w:r w:rsidRPr="0050584D">
        <w:rPr>
          <w:rFonts w:ascii="Times New Roman" w:hAnsi="Times New Roman" w:cs="Times New Roman"/>
          <w:sz w:val="24"/>
          <w:szCs w:val="24"/>
        </w:rPr>
        <w:t xml:space="preserve">3. Несоответствующий вид использования недвижимости не может быть заменен на иной несоответствующий вид использования. </w:t>
      </w:r>
    </w:p>
    <w:p w:rsidR="006365FC" w:rsidRPr="0050584D" w:rsidRDefault="006365FC" w:rsidP="00A14CE4">
      <w:pPr>
        <w:pStyle w:val="Heading1"/>
        <w:rPr>
          <w:rFonts w:ascii="Times New Roman" w:hAnsi="Times New Roman" w:cs="Times New Roman"/>
          <w:sz w:val="28"/>
          <w:szCs w:val="28"/>
        </w:rPr>
      </w:pPr>
      <w:bookmarkStart w:id="72" w:name="_Toc387084698"/>
      <w:bookmarkStart w:id="73" w:name="_Toc3399096"/>
      <w:r w:rsidRPr="0050584D">
        <w:rPr>
          <w:rFonts w:ascii="Times New Roman" w:hAnsi="Times New Roman" w:cs="Times New Roman"/>
          <w:sz w:val="28"/>
          <w:szCs w:val="28"/>
        </w:rPr>
        <w:t>Глава 3. Регулирование землепользования и застройки</w:t>
      </w:r>
      <w:bookmarkEnd w:id="54"/>
      <w:bookmarkEnd w:id="72"/>
      <w:bookmarkEnd w:id="73"/>
    </w:p>
    <w:p w:rsidR="006365FC" w:rsidRPr="0050584D" w:rsidRDefault="006365FC" w:rsidP="00336AC5">
      <w:pPr>
        <w:pStyle w:val="Heading2"/>
        <w:spacing w:after="100"/>
        <w:rPr>
          <w:rFonts w:ascii="Times New Roman" w:hAnsi="Times New Roman" w:cs="Times New Roman"/>
          <w:color w:val="auto"/>
          <w:sz w:val="24"/>
          <w:szCs w:val="24"/>
        </w:rPr>
      </w:pPr>
      <w:bookmarkStart w:id="74" w:name="_Toc358208408"/>
      <w:bookmarkStart w:id="75" w:name="_Toc387084699"/>
      <w:bookmarkStart w:id="76" w:name="_Toc3399097"/>
      <w:r w:rsidRPr="0050584D">
        <w:rPr>
          <w:rFonts w:ascii="Times New Roman" w:hAnsi="Times New Roman" w:cs="Times New Roman"/>
          <w:color w:val="auto"/>
          <w:sz w:val="24"/>
          <w:szCs w:val="24"/>
        </w:rPr>
        <w:t>Статья 9. Органы, осуществляющие регулирование землепользования и застройки на территории поселения.</w:t>
      </w:r>
      <w:bookmarkEnd w:id="74"/>
      <w:bookmarkEnd w:id="75"/>
      <w:bookmarkEnd w:id="76"/>
    </w:p>
    <w:p w:rsidR="006365FC" w:rsidRPr="0050584D" w:rsidRDefault="006365FC" w:rsidP="00805690">
      <w:pPr>
        <w:spacing w:after="20"/>
        <w:rPr>
          <w:rFonts w:ascii="Times New Roman" w:hAnsi="Times New Roman" w:cs="Times New Roman"/>
          <w:sz w:val="24"/>
          <w:szCs w:val="24"/>
        </w:rPr>
      </w:pPr>
      <w:r w:rsidRPr="0050584D">
        <w:rPr>
          <w:rFonts w:ascii="Times New Roman" w:hAnsi="Times New Roman" w:cs="Times New Roman"/>
          <w:sz w:val="24"/>
          <w:szCs w:val="24"/>
        </w:rPr>
        <w:t>1. В соответствии с федеральным законом от 06.10.2003 №131-ФЗ (ред. от 07.06.2017) "Об общих принципах организации местного самоуправления в Российской Федерации" (с изм. и доп., вступ. в силу с 28.06.2017) регулирование землепользования и застройки на территории Стародеревянковского сельского поселения осуществляется органами местного самоуправления муниципального образования Каневской район и Комиссией по подготовке правил землепользования и застройки (далее - Комиссия).</w:t>
      </w:r>
    </w:p>
    <w:p w:rsidR="006365FC" w:rsidRPr="0050584D" w:rsidRDefault="006365FC" w:rsidP="00822D25">
      <w:pPr>
        <w:spacing w:after="20"/>
        <w:rPr>
          <w:rFonts w:ascii="Times New Roman" w:hAnsi="Times New Roman" w:cs="Times New Roman"/>
          <w:sz w:val="24"/>
          <w:szCs w:val="24"/>
        </w:rPr>
      </w:pPr>
      <w:r w:rsidRPr="0050584D">
        <w:rPr>
          <w:rFonts w:ascii="Times New Roman" w:hAnsi="Times New Roman" w:cs="Times New Roman"/>
          <w:sz w:val="24"/>
          <w:szCs w:val="24"/>
        </w:rPr>
        <w:t>Полномочия органов местного самоуправления муниципального образования Каневской район в сфере регулирования землепользования и застройки устанавливаются Уставом муниципального образования Каневской район в соответствии с федеральным и краевым законодательством.</w:t>
      </w:r>
    </w:p>
    <w:p w:rsidR="006365FC" w:rsidRPr="0050584D" w:rsidRDefault="006365FC" w:rsidP="00822D25">
      <w:pPr>
        <w:spacing w:after="20"/>
        <w:rPr>
          <w:rFonts w:ascii="Times New Roman" w:hAnsi="Times New Roman" w:cs="Times New Roman"/>
          <w:sz w:val="24"/>
          <w:szCs w:val="24"/>
        </w:rPr>
      </w:pPr>
      <w:r w:rsidRPr="0050584D">
        <w:rPr>
          <w:rFonts w:ascii="Times New Roman" w:hAnsi="Times New Roman" w:cs="Times New Roman"/>
          <w:sz w:val="24"/>
          <w:szCs w:val="24"/>
        </w:rPr>
        <w:t xml:space="preserve">Полномочия структурных подразделений администрации муниципального образования Каневской район в сфере регулирования землепользования и застройки устанавливаются в Положениях о соответствующих структурных подразделениях, утверждаемых главой муниципального образования Каневской район. </w:t>
      </w:r>
    </w:p>
    <w:p w:rsidR="006365FC" w:rsidRPr="0050584D" w:rsidRDefault="006365FC" w:rsidP="00822D25">
      <w:pPr>
        <w:spacing w:after="20"/>
        <w:rPr>
          <w:rFonts w:ascii="Times New Roman" w:hAnsi="Times New Roman" w:cs="Times New Roman"/>
          <w:sz w:val="24"/>
          <w:szCs w:val="24"/>
        </w:rPr>
      </w:pPr>
      <w:r w:rsidRPr="0050584D">
        <w:rPr>
          <w:rFonts w:ascii="Times New Roman" w:hAnsi="Times New Roman" w:cs="Times New Roman"/>
          <w:sz w:val="24"/>
          <w:szCs w:val="24"/>
        </w:rPr>
        <w:t>Порядок образования и деятельности, состав и полномочия Комиссии устанавливаются Положением о ней, утверждаемым главой муниципального образования Каневской район. В состав Комиссии включаются представители органов местного самоуправления Стародеревянковского сельского поселения.</w:t>
      </w:r>
    </w:p>
    <w:p w:rsidR="006365FC" w:rsidRPr="0050584D" w:rsidRDefault="006365FC" w:rsidP="00805690">
      <w:pPr>
        <w:spacing w:after="20"/>
        <w:rPr>
          <w:rFonts w:ascii="Times New Roman" w:hAnsi="Times New Roman" w:cs="Times New Roman"/>
          <w:sz w:val="24"/>
          <w:szCs w:val="24"/>
        </w:rPr>
      </w:pPr>
      <w:r w:rsidRPr="0050584D">
        <w:rPr>
          <w:rFonts w:ascii="Times New Roman" w:hAnsi="Times New Roman" w:cs="Times New Roman"/>
          <w:sz w:val="24"/>
          <w:szCs w:val="24"/>
        </w:rPr>
        <w:t xml:space="preserve">2. В случае заключения соглашения с органами местного самоуправления Стародеревянковского сельского поселения о передаче им осуществления части своих полномочий, касающихся осуществления регулирования землепользования и застройки на территории Стародеревянковского сельского поселения, данное регулирование осуществляется следующими органами: </w:t>
      </w:r>
    </w:p>
    <w:p w:rsidR="006365FC" w:rsidRPr="0050584D" w:rsidRDefault="006365FC" w:rsidP="00805690">
      <w:pPr>
        <w:spacing w:after="20"/>
        <w:rPr>
          <w:rFonts w:ascii="Times New Roman" w:hAnsi="Times New Roman" w:cs="Times New Roman"/>
          <w:sz w:val="24"/>
          <w:szCs w:val="24"/>
        </w:rPr>
      </w:pPr>
      <w:r w:rsidRPr="0050584D">
        <w:rPr>
          <w:rFonts w:ascii="Times New Roman" w:hAnsi="Times New Roman" w:cs="Times New Roman"/>
          <w:sz w:val="24"/>
          <w:szCs w:val="24"/>
        </w:rPr>
        <w:t>- Советом Стародеревянковского сельского поселения Каневского района;</w:t>
      </w:r>
    </w:p>
    <w:p w:rsidR="006365FC" w:rsidRPr="0050584D" w:rsidRDefault="006365FC" w:rsidP="00805690">
      <w:pPr>
        <w:spacing w:after="20"/>
        <w:rPr>
          <w:rFonts w:ascii="Times New Roman" w:hAnsi="Times New Roman" w:cs="Times New Roman"/>
          <w:sz w:val="24"/>
          <w:szCs w:val="24"/>
        </w:rPr>
      </w:pPr>
      <w:r w:rsidRPr="0050584D">
        <w:rPr>
          <w:rFonts w:ascii="Times New Roman" w:hAnsi="Times New Roman" w:cs="Times New Roman"/>
          <w:sz w:val="24"/>
          <w:szCs w:val="24"/>
        </w:rPr>
        <w:t>- главой Стародеревянковского сельского поселения Каневского района;</w:t>
      </w:r>
    </w:p>
    <w:p w:rsidR="006365FC" w:rsidRPr="0050584D" w:rsidRDefault="006365FC" w:rsidP="00805690">
      <w:pPr>
        <w:spacing w:after="20"/>
        <w:rPr>
          <w:rFonts w:ascii="Times New Roman" w:hAnsi="Times New Roman" w:cs="Times New Roman"/>
          <w:sz w:val="24"/>
          <w:szCs w:val="24"/>
        </w:rPr>
      </w:pPr>
      <w:r w:rsidRPr="0050584D">
        <w:rPr>
          <w:rFonts w:ascii="Times New Roman" w:hAnsi="Times New Roman" w:cs="Times New Roman"/>
          <w:sz w:val="24"/>
          <w:szCs w:val="24"/>
        </w:rPr>
        <w:t>- администрацией Стародеревянковского сельского поселения Каневского района, ее структурными подразделениями, уполномоченными в сфере градостроительной деятельности и земельных отношений;</w:t>
      </w:r>
    </w:p>
    <w:p w:rsidR="006365FC" w:rsidRPr="0050584D" w:rsidRDefault="006365FC" w:rsidP="00805690">
      <w:pPr>
        <w:spacing w:after="20"/>
        <w:rPr>
          <w:rFonts w:ascii="Times New Roman" w:hAnsi="Times New Roman" w:cs="Times New Roman"/>
          <w:sz w:val="24"/>
          <w:szCs w:val="24"/>
        </w:rPr>
      </w:pPr>
      <w:r w:rsidRPr="0050584D">
        <w:rPr>
          <w:rFonts w:ascii="Times New Roman" w:hAnsi="Times New Roman" w:cs="Times New Roman"/>
          <w:sz w:val="24"/>
          <w:szCs w:val="24"/>
        </w:rPr>
        <w:t>- Комиссией по подготовке правил землепользования и застройки (далее - Комиссия).</w:t>
      </w:r>
    </w:p>
    <w:p w:rsidR="006365FC" w:rsidRPr="0050584D" w:rsidRDefault="006365FC" w:rsidP="00805690">
      <w:pPr>
        <w:spacing w:after="20"/>
        <w:rPr>
          <w:rFonts w:ascii="Times New Roman" w:hAnsi="Times New Roman" w:cs="Times New Roman"/>
          <w:sz w:val="24"/>
          <w:szCs w:val="24"/>
        </w:rPr>
      </w:pPr>
      <w:r w:rsidRPr="0050584D">
        <w:rPr>
          <w:rFonts w:ascii="Times New Roman" w:hAnsi="Times New Roman" w:cs="Times New Roman"/>
          <w:sz w:val="24"/>
          <w:szCs w:val="24"/>
        </w:rPr>
        <w:t>Полномочия органов местного самоуправления поселения в сфере регулирования землепользования и застройки устанавливаются Уставом Стародеревянковского сельского поселения в соответствии с федеральным и краевым законодательством.</w:t>
      </w:r>
    </w:p>
    <w:p w:rsidR="006365FC" w:rsidRPr="0050584D" w:rsidRDefault="006365FC" w:rsidP="00805690">
      <w:pPr>
        <w:spacing w:after="20"/>
        <w:rPr>
          <w:rFonts w:ascii="Times New Roman" w:hAnsi="Times New Roman" w:cs="Times New Roman"/>
          <w:sz w:val="24"/>
          <w:szCs w:val="24"/>
        </w:rPr>
      </w:pPr>
      <w:r w:rsidRPr="0050584D">
        <w:rPr>
          <w:rFonts w:ascii="Times New Roman" w:hAnsi="Times New Roman" w:cs="Times New Roman"/>
          <w:sz w:val="24"/>
          <w:szCs w:val="24"/>
        </w:rPr>
        <w:t xml:space="preserve">Полномочия структурных подразделений администрации Стародеревянковского сельского поселения в сфере регулирования землепользования и застройки устанавливаются в Положениях о соответствующих структурных подразделениях, утверждаемых главой Стародеревянковского сельского поселения. </w:t>
      </w:r>
    </w:p>
    <w:p w:rsidR="006365FC" w:rsidRPr="0050584D" w:rsidRDefault="006365FC" w:rsidP="00805690">
      <w:pPr>
        <w:spacing w:after="20"/>
        <w:rPr>
          <w:rFonts w:ascii="Times New Roman" w:hAnsi="Times New Roman" w:cs="Times New Roman"/>
          <w:sz w:val="24"/>
          <w:szCs w:val="24"/>
        </w:rPr>
      </w:pPr>
      <w:r w:rsidRPr="0050584D">
        <w:rPr>
          <w:rFonts w:ascii="Times New Roman" w:hAnsi="Times New Roman" w:cs="Times New Roman"/>
          <w:sz w:val="24"/>
          <w:szCs w:val="24"/>
        </w:rPr>
        <w:t xml:space="preserve">Порядок образования и деятельности, состав и полномочия Комиссии устанавливаются Положением о ней, утверждаемым главой Стародеревянковского сельского поселения. </w:t>
      </w:r>
    </w:p>
    <w:p w:rsidR="006365FC" w:rsidRPr="0050584D" w:rsidRDefault="006365FC" w:rsidP="005C6A4E">
      <w:pPr>
        <w:pStyle w:val="Heading2"/>
        <w:spacing w:after="100"/>
        <w:rPr>
          <w:rFonts w:ascii="Times New Roman" w:hAnsi="Times New Roman" w:cs="Times New Roman"/>
          <w:color w:val="auto"/>
          <w:sz w:val="24"/>
          <w:szCs w:val="24"/>
        </w:rPr>
      </w:pPr>
      <w:bookmarkStart w:id="77" w:name="_Toc358208412"/>
      <w:bookmarkStart w:id="78" w:name="_Toc387084703"/>
      <w:bookmarkStart w:id="79" w:name="_Toc3399098"/>
      <w:r w:rsidRPr="0050584D">
        <w:rPr>
          <w:rFonts w:ascii="Times New Roman" w:hAnsi="Times New Roman" w:cs="Times New Roman"/>
          <w:color w:val="auto"/>
          <w:sz w:val="24"/>
          <w:szCs w:val="24"/>
        </w:rPr>
        <w:t>Статья 10. Полномочия органов местного самоуправления в области градостроительной деятельности.</w:t>
      </w:r>
      <w:bookmarkEnd w:id="77"/>
      <w:bookmarkEnd w:id="78"/>
      <w:bookmarkEnd w:id="79"/>
    </w:p>
    <w:p w:rsidR="006365FC" w:rsidRPr="0050584D" w:rsidRDefault="006365FC" w:rsidP="005C6A4E">
      <w:pPr>
        <w:spacing w:after="20"/>
        <w:rPr>
          <w:rFonts w:ascii="Times New Roman" w:hAnsi="Times New Roman" w:cs="Times New Roman"/>
          <w:sz w:val="24"/>
          <w:szCs w:val="24"/>
        </w:rPr>
      </w:pPr>
      <w:r w:rsidRPr="0050584D">
        <w:rPr>
          <w:rFonts w:ascii="Times New Roman" w:hAnsi="Times New Roman" w:cs="Times New Roman"/>
          <w:sz w:val="24"/>
          <w:szCs w:val="24"/>
        </w:rPr>
        <w:t>1. К полномочиям органов местного самоуправления в области градостроительной деятельности относятся:</w:t>
      </w:r>
    </w:p>
    <w:p w:rsidR="006365FC" w:rsidRPr="0050584D" w:rsidRDefault="006365FC" w:rsidP="005C6A4E">
      <w:pPr>
        <w:spacing w:after="20"/>
        <w:rPr>
          <w:rFonts w:ascii="Times New Roman" w:hAnsi="Times New Roman" w:cs="Times New Roman"/>
          <w:sz w:val="24"/>
          <w:szCs w:val="24"/>
        </w:rPr>
      </w:pPr>
      <w:r w:rsidRPr="0050584D">
        <w:rPr>
          <w:rFonts w:ascii="Times New Roman" w:hAnsi="Times New Roman" w:cs="Times New Roman"/>
          <w:sz w:val="24"/>
          <w:szCs w:val="24"/>
        </w:rPr>
        <w:t>1) подготовка и утверждение документов территориального планирования Стародеревянковского сельского поселения;</w:t>
      </w:r>
    </w:p>
    <w:p w:rsidR="006365FC" w:rsidRPr="0050584D" w:rsidRDefault="006365FC" w:rsidP="005C6A4E">
      <w:pPr>
        <w:spacing w:after="20"/>
        <w:rPr>
          <w:rFonts w:ascii="Times New Roman" w:hAnsi="Times New Roman" w:cs="Times New Roman"/>
          <w:sz w:val="24"/>
          <w:szCs w:val="24"/>
        </w:rPr>
      </w:pPr>
      <w:r w:rsidRPr="0050584D">
        <w:rPr>
          <w:rFonts w:ascii="Times New Roman" w:hAnsi="Times New Roman" w:cs="Times New Roman"/>
          <w:sz w:val="24"/>
          <w:szCs w:val="24"/>
        </w:rPr>
        <w:t>2) подготовка и утверждение местных нормативов градостроительного проектирования Стародеревянковского сельского поселения;</w:t>
      </w:r>
    </w:p>
    <w:p w:rsidR="006365FC" w:rsidRPr="0050584D" w:rsidRDefault="006365FC" w:rsidP="005C6A4E">
      <w:pPr>
        <w:spacing w:after="20"/>
        <w:rPr>
          <w:rFonts w:ascii="Times New Roman" w:hAnsi="Times New Roman" w:cs="Times New Roman"/>
          <w:sz w:val="24"/>
          <w:szCs w:val="24"/>
        </w:rPr>
      </w:pPr>
      <w:r w:rsidRPr="0050584D">
        <w:rPr>
          <w:rFonts w:ascii="Times New Roman" w:hAnsi="Times New Roman" w:cs="Times New Roman"/>
          <w:sz w:val="24"/>
          <w:szCs w:val="24"/>
        </w:rPr>
        <w:t>3) подготовка и утверждение правил землепользования и застройки Стародеревянковского сельского поселения, а также внесение в них изменений;</w:t>
      </w:r>
    </w:p>
    <w:p w:rsidR="006365FC" w:rsidRPr="0050584D" w:rsidRDefault="006365FC" w:rsidP="005C6A4E">
      <w:pPr>
        <w:spacing w:after="20"/>
        <w:rPr>
          <w:rFonts w:ascii="Times New Roman" w:hAnsi="Times New Roman" w:cs="Times New Roman"/>
          <w:sz w:val="24"/>
          <w:szCs w:val="24"/>
        </w:rPr>
      </w:pPr>
      <w:r w:rsidRPr="0050584D">
        <w:rPr>
          <w:rFonts w:ascii="Times New Roman" w:hAnsi="Times New Roman" w:cs="Times New Roman"/>
          <w:sz w:val="24"/>
          <w:szCs w:val="24"/>
        </w:rPr>
        <w:t>4) подготовка и утверждение документации по планировке территории в случаях, предусмотренных Градостроительным Кодексом РФ;</w:t>
      </w:r>
    </w:p>
    <w:p w:rsidR="006365FC" w:rsidRPr="0050584D" w:rsidRDefault="006365FC" w:rsidP="005C6A4E">
      <w:pPr>
        <w:spacing w:after="20"/>
        <w:rPr>
          <w:rFonts w:ascii="Times New Roman" w:hAnsi="Times New Roman" w:cs="Times New Roman"/>
          <w:sz w:val="24"/>
          <w:szCs w:val="24"/>
        </w:rPr>
      </w:pPr>
      <w:r w:rsidRPr="0050584D">
        <w:rPr>
          <w:rFonts w:ascii="Times New Roman" w:hAnsi="Times New Roman" w:cs="Times New Roman"/>
          <w:sz w:val="24"/>
          <w:szCs w:val="24"/>
        </w:rPr>
        <w:t>5) 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территории Стародеревянковского сельского поселения;</w:t>
      </w:r>
    </w:p>
    <w:p w:rsidR="006365FC" w:rsidRPr="0050584D" w:rsidRDefault="006365FC" w:rsidP="00645532">
      <w:pPr>
        <w:spacing w:after="20"/>
        <w:rPr>
          <w:rFonts w:ascii="Times New Roman" w:hAnsi="Times New Roman" w:cs="Times New Roman"/>
          <w:sz w:val="24"/>
          <w:szCs w:val="24"/>
        </w:rPr>
      </w:pPr>
      <w:r w:rsidRPr="0050584D">
        <w:rPr>
          <w:rFonts w:ascii="Times New Roman" w:hAnsi="Times New Roman" w:cs="Times New Roman"/>
          <w:sz w:val="24"/>
          <w:szCs w:val="24"/>
        </w:rPr>
        <w:t xml:space="preserve">5.1) направление уведомлений, предусмотренных </w:t>
      </w:r>
      <w:hyperlink w:anchor="Par3105" w:tooltip="2) направляет застройщику способом, определенным им в уведомлении о планируемом строительстве,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 w:history="1">
        <w:r w:rsidRPr="0050584D">
          <w:rPr>
            <w:rFonts w:ascii="Times New Roman" w:hAnsi="Times New Roman" w:cs="Times New Roman"/>
            <w:sz w:val="24"/>
            <w:szCs w:val="24"/>
          </w:rPr>
          <w:t>пунктом 2 части 7</w:t>
        </w:r>
      </w:hyperlink>
      <w:r w:rsidRPr="0050584D">
        <w:rPr>
          <w:rFonts w:ascii="Times New Roman" w:hAnsi="Times New Roman" w:cs="Times New Roman"/>
          <w:sz w:val="24"/>
          <w:szCs w:val="24"/>
        </w:rPr>
        <w:t xml:space="preserve">, </w:t>
      </w:r>
      <w:hyperlink w:anchor="Par3109" w:tooltip="3) в срок не позднее двадцати рабочих дней со дня поступления этого уведомления направляет застройщику способом, определенным им в этом уведомлении, предусмотренное пунктом 2 части 7 настоящей статьи уведомление о соответствии указанных в уведомлении о планиру" w:history="1">
        <w:r w:rsidRPr="0050584D">
          <w:rPr>
            <w:rFonts w:ascii="Times New Roman" w:hAnsi="Times New Roman" w:cs="Times New Roman"/>
            <w:sz w:val="24"/>
            <w:szCs w:val="24"/>
          </w:rPr>
          <w:t>пунктом 3 части 8 статьи 51.1</w:t>
        </w:r>
      </w:hyperlink>
      <w:r w:rsidRPr="0050584D">
        <w:rPr>
          <w:rFonts w:ascii="Times New Roman" w:hAnsi="Times New Roman" w:cs="Times New Roman"/>
          <w:sz w:val="24"/>
          <w:szCs w:val="24"/>
        </w:rPr>
        <w:t xml:space="preserve"> и </w:t>
      </w:r>
      <w:hyperlink w:anchor="Par3367" w:tooltip="5) направляет застройщику способом, указанным в уведомлении 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 w:history="1">
        <w:r w:rsidRPr="0050584D">
          <w:rPr>
            <w:rFonts w:ascii="Times New Roman" w:hAnsi="Times New Roman" w:cs="Times New Roman"/>
            <w:sz w:val="24"/>
            <w:szCs w:val="24"/>
          </w:rPr>
          <w:t>пунктом 5 части 19 статьи 55</w:t>
        </w:r>
      </w:hyperlink>
      <w:r w:rsidRPr="0050584D">
        <w:rPr>
          <w:rFonts w:ascii="Times New Roman" w:hAnsi="Times New Roman" w:cs="Times New Roman"/>
          <w:sz w:val="24"/>
          <w:szCs w:val="24"/>
        </w:rPr>
        <w:t xml:space="preserve"> Градостроительного Кодекса, при осуществлении строительства, реконструкции объектов индивидуального жилищного строительства, садовых домов на земельных участках, расположенных на территориях поселений;</w:t>
      </w:r>
    </w:p>
    <w:p w:rsidR="006365FC" w:rsidRPr="0050584D" w:rsidRDefault="006365FC" w:rsidP="005C6A4E">
      <w:pPr>
        <w:spacing w:after="20"/>
        <w:rPr>
          <w:rFonts w:ascii="Times New Roman" w:hAnsi="Times New Roman" w:cs="Times New Roman"/>
          <w:sz w:val="24"/>
          <w:szCs w:val="24"/>
        </w:rPr>
      </w:pPr>
      <w:r w:rsidRPr="0050584D">
        <w:rPr>
          <w:rFonts w:ascii="Times New Roman" w:hAnsi="Times New Roman" w:cs="Times New Roman"/>
          <w:sz w:val="24"/>
          <w:szCs w:val="24"/>
        </w:rPr>
        <w:t xml:space="preserve">6) принятие решений о развитии застроенных территорий; </w:t>
      </w:r>
    </w:p>
    <w:p w:rsidR="006365FC" w:rsidRPr="0050584D" w:rsidRDefault="006365FC" w:rsidP="005C6A4E">
      <w:pPr>
        <w:spacing w:after="20"/>
        <w:rPr>
          <w:rFonts w:ascii="Times New Roman" w:hAnsi="Times New Roman" w:cs="Times New Roman"/>
          <w:sz w:val="24"/>
          <w:szCs w:val="24"/>
        </w:rPr>
      </w:pPr>
      <w:r w:rsidRPr="0050584D">
        <w:rPr>
          <w:rFonts w:ascii="Times New Roman" w:hAnsi="Times New Roman" w:cs="Times New Roman"/>
          <w:sz w:val="24"/>
          <w:szCs w:val="24"/>
        </w:rPr>
        <w:t>7) 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предъявляемых к конструктивным и другим характеристикам надежности и безопасности указанных объектов, требованиям проектной документации, выдача рекомендаций о мерах по устранению выявленных нарушений в случаях, предусмотренных Градостроительным Кодексом РФ;</w:t>
      </w:r>
    </w:p>
    <w:p w:rsidR="006365FC" w:rsidRPr="0050584D" w:rsidRDefault="006365FC" w:rsidP="005C6A4E">
      <w:pPr>
        <w:spacing w:after="20"/>
        <w:rPr>
          <w:rFonts w:ascii="Times New Roman" w:hAnsi="Times New Roman" w:cs="Times New Roman"/>
          <w:sz w:val="24"/>
          <w:szCs w:val="24"/>
        </w:rPr>
      </w:pPr>
      <w:r w:rsidRPr="0050584D">
        <w:rPr>
          <w:rFonts w:ascii="Times New Roman" w:hAnsi="Times New Roman" w:cs="Times New Roman"/>
          <w:sz w:val="24"/>
          <w:szCs w:val="24"/>
        </w:rPr>
        <w:t>8) рассмотрение архитектурно-градостроительного облика объекта капитального строительства;</w:t>
      </w:r>
    </w:p>
    <w:p w:rsidR="006365FC" w:rsidRPr="0050584D" w:rsidRDefault="006365FC" w:rsidP="005C6A4E">
      <w:pPr>
        <w:spacing w:after="20"/>
        <w:rPr>
          <w:rFonts w:ascii="Times New Roman" w:hAnsi="Times New Roman" w:cs="Times New Roman"/>
          <w:sz w:val="24"/>
          <w:szCs w:val="24"/>
        </w:rPr>
      </w:pPr>
      <w:r w:rsidRPr="0050584D">
        <w:rPr>
          <w:rFonts w:ascii="Times New Roman" w:hAnsi="Times New Roman" w:cs="Times New Roman"/>
          <w:sz w:val="24"/>
          <w:szCs w:val="24"/>
        </w:rPr>
        <w:t>9) разработка и утверждение программ комплексного развития систем коммунальной инфраструктуры, программ комплексного развития транспортной инфраструктуры, программ комплексного развития социальной инфраструктуры Стародеревянковского сельского поселения;</w:t>
      </w:r>
    </w:p>
    <w:p w:rsidR="006365FC" w:rsidRPr="0050584D" w:rsidRDefault="006365FC" w:rsidP="00645532">
      <w:pPr>
        <w:pStyle w:val="ConsPlusNormal"/>
        <w:ind w:firstLine="540"/>
        <w:rPr>
          <w:rFonts w:ascii="Times New Roman" w:hAnsi="Times New Roman" w:cs="Times New Roman"/>
          <w:sz w:val="24"/>
          <w:szCs w:val="24"/>
          <w:lang w:eastAsia="en-US"/>
        </w:rPr>
      </w:pPr>
      <w:r w:rsidRPr="0050584D">
        <w:rPr>
          <w:rFonts w:ascii="Times New Roman" w:hAnsi="Times New Roman" w:cs="Times New Roman"/>
          <w:sz w:val="24"/>
          <w:szCs w:val="24"/>
          <w:lang w:eastAsia="en-US"/>
        </w:rPr>
        <w:t>10) заключение договоров о комплексном развитии территории по инициативе правообладателей земельных участков и (или) расположенных на них объектов недвижимого имущества;</w:t>
      </w:r>
    </w:p>
    <w:p w:rsidR="006365FC" w:rsidRPr="0050584D" w:rsidRDefault="006365FC" w:rsidP="00645532">
      <w:pPr>
        <w:pStyle w:val="ConsPlusNormal"/>
        <w:ind w:firstLine="540"/>
        <w:rPr>
          <w:rFonts w:ascii="Times New Roman" w:hAnsi="Times New Roman" w:cs="Times New Roman"/>
          <w:sz w:val="24"/>
          <w:szCs w:val="24"/>
          <w:lang w:eastAsia="en-US"/>
        </w:rPr>
      </w:pPr>
      <w:r w:rsidRPr="0050584D">
        <w:rPr>
          <w:rFonts w:ascii="Times New Roman" w:hAnsi="Times New Roman" w:cs="Times New Roman"/>
          <w:sz w:val="24"/>
          <w:szCs w:val="24"/>
          <w:lang w:eastAsia="en-US"/>
        </w:rPr>
        <w:t>11) принятие решения о комплексном развитии территории по инициативе органа местного самоуправления;</w:t>
      </w:r>
    </w:p>
    <w:p w:rsidR="006365FC" w:rsidRPr="0050584D" w:rsidRDefault="006365FC" w:rsidP="00645532">
      <w:pPr>
        <w:pStyle w:val="ConsPlusNormal"/>
        <w:ind w:firstLine="540"/>
        <w:rPr>
          <w:rFonts w:ascii="Times New Roman" w:hAnsi="Times New Roman" w:cs="Times New Roman"/>
          <w:sz w:val="24"/>
          <w:szCs w:val="24"/>
          <w:lang w:eastAsia="en-US"/>
        </w:rPr>
      </w:pPr>
      <w:r w:rsidRPr="0050584D">
        <w:rPr>
          <w:rFonts w:ascii="Times New Roman" w:hAnsi="Times New Roman" w:cs="Times New Roman"/>
          <w:sz w:val="24"/>
          <w:szCs w:val="24"/>
          <w:lang w:eastAsia="en-US"/>
        </w:rPr>
        <w:t>12) принятие решения о сносе самовольной постройки либо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Градостроительным Кодексом РФ, другими федеральными законами (далее - приведение в соответствие с установленными требованиями), в случаях, предусмотренных гражданским законодательством,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РФ.</w:t>
      </w:r>
    </w:p>
    <w:p w:rsidR="006365FC" w:rsidRPr="0050584D" w:rsidRDefault="006365FC" w:rsidP="00805690">
      <w:pPr>
        <w:pStyle w:val="Heading2"/>
        <w:spacing w:after="100"/>
        <w:rPr>
          <w:rFonts w:ascii="Times New Roman" w:hAnsi="Times New Roman" w:cs="Times New Roman"/>
          <w:color w:val="auto"/>
          <w:sz w:val="24"/>
          <w:szCs w:val="24"/>
        </w:rPr>
      </w:pPr>
      <w:bookmarkStart w:id="80" w:name="_Toc358208413"/>
      <w:bookmarkStart w:id="81" w:name="_Toc387084704"/>
      <w:bookmarkStart w:id="82" w:name="_Toc3399099"/>
      <w:r w:rsidRPr="0050584D">
        <w:rPr>
          <w:rFonts w:ascii="Times New Roman" w:hAnsi="Times New Roman" w:cs="Times New Roman"/>
          <w:color w:val="auto"/>
          <w:sz w:val="24"/>
          <w:szCs w:val="24"/>
        </w:rPr>
        <w:t>Статья 11. Полномочия Комиссии</w:t>
      </w:r>
      <w:bookmarkEnd w:id="80"/>
      <w:r w:rsidRPr="0050584D">
        <w:rPr>
          <w:rFonts w:ascii="Times New Roman" w:hAnsi="Times New Roman" w:cs="Times New Roman"/>
          <w:color w:val="auto"/>
          <w:sz w:val="24"/>
          <w:szCs w:val="24"/>
        </w:rPr>
        <w:t xml:space="preserve"> по подготовке проекта правил землепользования и застройки на территории Стародеревянковского сельского поселения Каневского района.</w:t>
      </w:r>
      <w:bookmarkEnd w:id="81"/>
      <w:bookmarkEnd w:id="82"/>
    </w:p>
    <w:p w:rsidR="006365FC" w:rsidRPr="0050584D" w:rsidRDefault="006365FC" w:rsidP="00805690">
      <w:pPr>
        <w:spacing w:after="20"/>
        <w:rPr>
          <w:rFonts w:ascii="Times New Roman" w:hAnsi="Times New Roman" w:cs="Times New Roman"/>
          <w:sz w:val="24"/>
          <w:szCs w:val="24"/>
        </w:rPr>
      </w:pPr>
      <w:r w:rsidRPr="0050584D">
        <w:rPr>
          <w:rFonts w:ascii="Times New Roman" w:hAnsi="Times New Roman" w:cs="Times New Roman"/>
          <w:sz w:val="24"/>
          <w:szCs w:val="24"/>
        </w:rPr>
        <w:t>1. Комиссия по землепользованию и застройке Стародеревянковского сельского поселения Каневского района (далее – Комиссия) является постоянно действующим консультативным органом и формируется главой муниципального образования Каневской район для обеспечения реализации настоящих Правил.</w:t>
      </w:r>
    </w:p>
    <w:p w:rsidR="006365FC" w:rsidRPr="0050584D" w:rsidRDefault="006365FC" w:rsidP="00805690">
      <w:pPr>
        <w:spacing w:after="20"/>
        <w:rPr>
          <w:rFonts w:ascii="Times New Roman" w:hAnsi="Times New Roman" w:cs="Times New Roman"/>
          <w:sz w:val="24"/>
          <w:szCs w:val="24"/>
        </w:rPr>
      </w:pPr>
      <w:r w:rsidRPr="0050584D">
        <w:rPr>
          <w:rFonts w:ascii="Times New Roman" w:hAnsi="Times New Roman" w:cs="Times New Roman"/>
          <w:sz w:val="24"/>
          <w:szCs w:val="24"/>
        </w:rPr>
        <w:t xml:space="preserve">В случае заключения соглашения с органами местного самоуправления Стародеревянковского сельского поселения о передаче им осуществления части своих полномочий Комиссия формируется главой Стародеревянковского сельского поселения Каневского района. </w:t>
      </w:r>
    </w:p>
    <w:p w:rsidR="006365FC" w:rsidRPr="0050584D" w:rsidRDefault="006365FC" w:rsidP="00805690">
      <w:pPr>
        <w:spacing w:after="20"/>
        <w:rPr>
          <w:rFonts w:ascii="Times New Roman" w:hAnsi="Times New Roman" w:cs="Times New Roman"/>
          <w:sz w:val="24"/>
          <w:szCs w:val="24"/>
        </w:rPr>
      </w:pPr>
      <w:r w:rsidRPr="0050584D">
        <w:rPr>
          <w:rFonts w:ascii="Times New Roman" w:hAnsi="Times New Roman" w:cs="Times New Roman"/>
          <w:sz w:val="24"/>
          <w:szCs w:val="24"/>
        </w:rPr>
        <w:t xml:space="preserve">Комиссия осуществляет свою деятельность в соответствии с настоящими Правилами, Положением о Комиссии, иными документами, утверждаемыми главой муниципального образования Каневской район или, в случае передачи полномочий, главой Стародеревянковского сельского поселения Каневского района. </w:t>
      </w:r>
    </w:p>
    <w:p w:rsidR="006365FC" w:rsidRPr="0050584D" w:rsidRDefault="006365FC" w:rsidP="00645532">
      <w:pPr>
        <w:widowControl w:val="0"/>
        <w:rPr>
          <w:rFonts w:ascii="Times New Roman" w:hAnsi="Times New Roman" w:cs="Times New Roman"/>
          <w:sz w:val="24"/>
          <w:szCs w:val="24"/>
        </w:rPr>
      </w:pPr>
      <w:r w:rsidRPr="0050584D">
        <w:rPr>
          <w:rFonts w:ascii="Times New Roman" w:hAnsi="Times New Roman" w:cs="Times New Roman"/>
          <w:sz w:val="24"/>
          <w:szCs w:val="24"/>
        </w:rPr>
        <w:t>1) организация работ по подготовке проектов предложений по внесению изменений в генеральный план;</w:t>
      </w:r>
    </w:p>
    <w:p w:rsidR="006365FC" w:rsidRPr="0050584D" w:rsidRDefault="006365FC" w:rsidP="00645532">
      <w:pPr>
        <w:widowControl w:val="0"/>
        <w:rPr>
          <w:rFonts w:ascii="Times New Roman" w:hAnsi="Times New Roman" w:cs="Times New Roman"/>
          <w:sz w:val="24"/>
          <w:szCs w:val="24"/>
        </w:rPr>
      </w:pPr>
      <w:r w:rsidRPr="0050584D">
        <w:rPr>
          <w:rFonts w:ascii="Times New Roman" w:hAnsi="Times New Roman" w:cs="Times New Roman"/>
          <w:sz w:val="24"/>
          <w:szCs w:val="24"/>
        </w:rPr>
        <w:t>2) организация работ по подготовке проекта правил землепользования и застройки поселения, а так же проектов предложений по внесению изменений в правила землепользования и застройки;</w:t>
      </w:r>
    </w:p>
    <w:p w:rsidR="006365FC" w:rsidRPr="0050584D" w:rsidRDefault="006365FC" w:rsidP="00645532">
      <w:pPr>
        <w:widowControl w:val="0"/>
        <w:rPr>
          <w:rFonts w:ascii="Times New Roman" w:hAnsi="Times New Roman" w:cs="Times New Roman"/>
          <w:sz w:val="24"/>
          <w:szCs w:val="24"/>
        </w:rPr>
      </w:pPr>
      <w:r w:rsidRPr="0050584D">
        <w:rPr>
          <w:rFonts w:ascii="Times New Roman" w:hAnsi="Times New Roman" w:cs="Times New Roman"/>
          <w:sz w:val="24"/>
          <w:szCs w:val="24"/>
        </w:rPr>
        <w:t>3) организация работ по подготовке документации по планировке территории;</w:t>
      </w:r>
    </w:p>
    <w:p w:rsidR="006365FC" w:rsidRPr="0050584D" w:rsidRDefault="006365FC" w:rsidP="00645532">
      <w:pPr>
        <w:widowControl w:val="0"/>
        <w:rPr>
          <w:rFonts w:ascii="Times New Roman" w:hAnsi="Times New Roman" w:cs="Times New Roman"/>
          <w:sz w:val="24"/>
          <w:szCs w:val="24"/>
        </w:rPr>
      </w:pPr>
      <w:r w:rsidRPr="0050584D">
        <w:rPr>
          <w:rFonts w:ascii="Times New Roman" w:hAnsi="Times New Roman" w:cs="Times New Roman"/>
          <w:sz w:val="24"/>
          <w:szCs w:val="24"/>
        </w:rPr>
        <w:t>4) получение от разработчиков проектов внесения изменений в генеральный план, проектов правил землепользования и застройки, проектов планировки и проектов межевания и рассмотрение на заседании комиссии;</w:t>
      </w:r>
    </w:p>
    <w:p w:rsidR="006365FC" w:rsidRPr="0050584D" w:rsidRDefault="006365FC" w:rsidP="00645532">
      <w:pPr>
        <w:widowControl w:val="0"/>
        <w:rPr>
          <w:rFonts w:ascii="Times New Roman" w:hAnsi="Times New Roman" w:cs="Times New Roman"/>
          <w:sz w:val="24"/>
          <w:szCs w:val="24"/>
        </w:rPr>
      </w:pPr>
      <w:r w:rsidRPr="0050584D">
        <w:rPr>
          <w:rFonts w:ascii="Times New Roman" w:hAnsi="Times New Roman" w:cs="Times New Roman"/>
          <w:sz w:val="24"/>
          <w:szCs w:val="24"/>
        </w:rPr>
        <w:t>5) организация и проведение общественных обсуждений и публичных слушаний по вопросам градостроительной деятельности;</w:t>
      </w:r>
    </w:p>
    <w:p w:rsidR="006365FC" w:rsidRPr="0050584D" w:rsidRDefault="006365FC" w:rsidP="00645532">
      <w:pPr>
        <w:widowControl w:val="0"/>
        <w:rPr>
          <w:rFonts w:ascii="Times New Roman" w:hAnsi="Times New Roman" w:cs="Times New Roman"/>
          <w:sz w:val="24"/>
          <w:szCs w:val="24"/>
        </w:rPr>
      </w:pPr>
      <w:r w:rsidRPr="0050584D">
        <w:rPr>
          <w:rFonts w:ascii="Times New Roman" w:hAnsi="Times New Roman" w:cs="Times New Roman"/>
          <w:sz w:val="24"/>
          <w:szCs w:val="24"/>
        </w:rPr>
        <w:t>6) координация деятельности органов администрации муниципального образования по вопросам землепользования и застройки;</w:t>
      </w:r>
    </w:p>
    <w:p w:rsidR="006365FC" w:rsidRPr="0050584D" w:rsidRDefault="006365FC" w:rsidP="00645532">
      <w:pPr>
        <w:widowControl w:val="0"/>
        <w:rPr>
          <w:rFonts w:ascii="Times New Roman" w:hAnsi="Times New Roman" w:cs="Times New Roman"/>
          <w:sz w:val="24"/>
          <w:szCs w:val="24"/>
        </w:rPr>
      </w:pPr>
      <w:r w:rsidRPr="0050584D">
        <w:rPr>
          <w:rFonts w:ascii="Times New Roman" w:hAnsi="Times New Roman" w:cs="Times New Roman"/>
          <w:sz w:val="24"/>
          <w:szCs w:val="24"/>
        </w:rPr>
        <w:t>7) рассмотрение предложений граждан и юридических лиц в связи с подготовкой проекта правил землепользования и застройки поселения, поступивших в администрацию муниципального образования;</w:t>
      </w:r>
    </w:p>
    <w:p w:rsidR="006365FC" w:rsidRPr="0050584D" w:rsidRDefault="006365FC" w:rsidP="00645532">
      <w:pPr>
        <w:widowControl w:val="0"/>
        <w:rPr>
          <w:rFonts w:ascii="Times New Roman" w:hAnsi="Times New Roman" w:cs="Times New Roman"/>
          <w:sz w:val="24"/>
          <w:szCs w:val="24"/>
        </w:rPr>
      </w:pPr>
      <w:r w:rsidRPr="0050584D">
        <w:rPr>
          <w:rFonts w:ascii="Times New Roman" w:hAnsi="Times New Roman" w:cs="Times New Roman"/>
          <w:sz w:val="24"/>
          <w:szCs w:val="24"/>
        </w:rPr>
        <w:t>8) подготовка заключений о результатах публичных слушаний и рекомендаций главе муниципального образования для принятия решения;</w:t>
      </w:r>
    </w:p>
    <w:p w:rsidR="006365FC" w:rsidRPr="0050584D" w:rsidRDefault="006365FC" w:rsidP="00645532">
      <w:pPr>
        <w:widowControl w:val="0"/>
        <w:rPr>
          <w:rFonts w:ascii="Times New Roman" w:hAnsi="Times New Roman" w:cs="Times New Roman"/>
          <w:sz w:val="24"/>
          <w:szCs w:val="24"/>
        </w:rPr>
      </w:pPr>
      <w:r w:rsidRPr="0050584D">
        <w:rPr>
          <w:rFonts w:ascii="Times New Roman" w:hAnsi="Times New Roman" w:cs="Times New Roman"/>
          <w:sz w:val="24"/>
          <w:szCs w:val="24"/>
        </w:rPr>
        <w:t>9) организация работ по подготовке проектов предложений по внесению изменений в нормативы градостроительного проектирования;</w:t>
      </w:r>
    </w:p>
    <w:p w:rsidR="006365FC" w:rsidRPr="0050584D" w:rsidRDefault="006365FC" w:rsidP="00645532">
      <w:pPr>
        <w:widowControl w:val="0"/>
        <w:rPr>
          <w:rFonts w:ascii="Times New Roman" w:hAnsi="Times New Roman" w:cs="Times New Roman"/>
          <w:sz w:val="24"/>
          <w:szCs w:val="24"/>
        </w:rPr>
      </w:pPr>
      <w:r w:rsidRPr="0050584D">
        <w:rPr>
          <w:rFonts w:ascii="Times New Roman" w:hAnsi="Times New Roman" w:cs="Times New Roman"/>
          <w:sz w:val="24"/>
          <w:szCs w:val="24"/>
        </w:rPr>
        <w:t>10) организация и проведение общественных обсуждений или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в соответствии с частью 1 статьи 40 Градостроительного кодекса, подготовка рекомендаций о предоставлении разрешения на отклонение  от предельных параметров разрешенного строительства, реконструкции или об отказе в предоставлении такого разрешения с указанием причин принятого решения;</w:t>
      </w:r>
    </w:p>
    <w:p w:rsidR="006365FC" w:rsidRPr="0050584D" w:rsidRDefault="006365FC" w:rsidP="00645532">
      <w:pPr>
        <w:widowControl w:val="0"/>
        <w:rPr>
          <w:rFonts w:ascii="Times New Roman" w:hAnsi="Times New Roman" w:cs="Times New Roman"/>
          <w:sz w:val="24"/>
          <w:szCs w:val="24"/>
        </w:rPr>
      </w:pPr>
      <w:r w:rsidRPr="0050584D">
        <w:rPr>
          <w:rFonts w:ascii="Times New Roman" w:hAnsi="Times New Roman" w:cs="Times New Roman"/>
          <w:sz w:val="24"/>
          <w:szCs w:val="24"/>
        </w:rPr>
        <w:t>11) иные полномочия, отнесенные к компетенции комиссии муниципальными правовыми актами.</w:t>
      </w:r>
    </w:p>
    <w:p w:rsidR="006365FC" w:rsidRPr="0050584D" w:rsidRDefault="006365FC" w:rsidP="00645532">
      <w:pPr>
        <w:rPr>
          <w:rFonts w:ascii="Times New Roman" w:hAnsi="Times New Roman" w:cs="Times New Roman"/>
          <w:sz w:val="24"/>
          <w:szCs w:val="24"/>
        </w:rPr>
      </w:pPr>
      <w:r w:rsidRPr="0050584D">
        <w:rPr>
          <w:rFonts w:ascii="Times New Roman" w:hAnsi="Times New Roman" w:cs="Times New Roman"/>
          <w:sz w:val="24"/>
          <w:szCs w:val="24"/>
        </w:rPr>
        <w:t>3. Состав и порядок деятельности комиссии утверждаются постановлением главы муниципального образования Каневской район или, в случае передачи полномочий, постановлением главы Стародеревянковского сельского поселения Каневского района.</w:t>
      </w:r>
    </w:p>
    <w:p w:rsidR="006365FC" w:rsidRPr="0050584D" w:rsidRDefault="006365FC" w:rsidP="00645532">
      <w:pPr>
        <w:rPr>
          <w:rFonts w:ascii="Times New Roman" w:hAnsi="Times New Roman" w:cs="Times New Roman"/>
          <w:sz w:val="24"/>
          <w:szCs w:val="24"/>
        </w:rPr>
      </w:pPr>
      <w:r w:rsidRPr="0050584D">
        <w:rPr>
          <w:rFonts w:ascii="Times New Roman" w:hAnsi="Times New Roman" w:cs="Times New Roman"/>
          <w:sz w:val="24"/>
          <w:szCs w:val="24"/>
        </w:rPr>
        <w:t>4. Нормативными правовыми актами могут устанавливаться дополнительные требования к порядку деятельности комиссии по подготовке проекта правил землепользования и застройки.</w:t>
      </w:r>
    </w:p>
    <w:p w:rsidR="006365FC" w:rsidRPr="0050584D" w:rsidRDefault="006365FC" w:rsidP="00645532">
      <w:pPr>
        <w:rPr>
          <w:rFonts w:ascii="Times New Roman" w:hAnsi="Times New Roman" w:cs="Times New Roman"/>
          <w:sz w:val="24"/>
          <w:szCs w:val="24"/>
        </w:rPr>
      </w:pPr>
      <w:r w:rsidRPr="0050584D">
        <w:rPr>
          <w:rFonts w:ascii="Times New Roman" w:hAnsi="Times New Roman" w:cs="Times New Roman"/>
          <w:sz w:val="24"/>
          <w:szCs w:val="24"/>
        </w:rPr>
        <w:t>Протоколы заседаний Комиссии являются открытыми для всех заинтересованных лиц, которые могут получать копии протоколов за плату, размеры которой не должны превышать затрат на их изготовление.</w:t>
      </w:r>
    </w:p>
    <w:p w:rsidR="006365FC" w:rsidRPr="0050584D" w:rsidRDefault="006365FC" w:rsidP="00645532">
      <w:pPr>
        <w:rPr>
          <w:rFonts w:ascii="Times New Roman" w:hAnsi="Times New Roman" w:cs="Times New Roman"/>
          <w:sz w:val="24"/>
          <w:szCs w:val="24"/>
        </w:rPr>
      </w:pPr>
      <w:r w:rsidRPr="0050584D">
        <w:rPr>
          <w:rFonts w:ascii="Times New Roman" w:hAnsi="Times New Roman" w:cs="Times New Roman"/>
          <w:sz w:val="24"/>
          <w:szCs w:val="24"/>
        </w:rPr>
        <w:t>Документы, рассматриваемые на заседаниях Комиссии,  и протоколы Комиссии хранятся в архиве Комиссии.</w:t>
      </w:r>
    </w:p>
    <w:p w:rsidR="006365FC" w:rsidRPr="0050584D" w:rsidRDefault="006365FC" w:rsidP="00A14CE4">
      <w:pPr>
        <w:pStyle w:val="Heading1"/>
        <w:rPr>
          <w:rFonts w:ascii="Times New Roman" w:hAnsi="Times New Roman" w:cs="Times New Roman"/>
          <w:sz w:val="28"/>
          <w:szCs w:val="28"/>
        </w:rPr>
      </w:pPr>
      <w:bookmarkStart w:id="83" w:name="_Toc3399100"/>
      <w:r w:rsidRPr="0050584D">
        <w:rPr>
          <w:rFonts w:ascii="Times New Roman" w:hAnsi="Times New Roman" w:cs="Times New Roman"/>
          <w:sz w:val="28"/>
          <w:szCs w:val="28"/>
        </w:rPr>
        <w:t>Глава 4. Предоставление прав на земельные участки, предоставляемые из земель, находящихся в государственной или муниципальной собственности</w:t>
      </w:r>
      <w:bookmarkEnd w:id="83"/>
    </w:p>
    <w:p w:rsidR="006365FC" w:rsidRPr="0050584D" w:rsidRDefault="006365FC" w:rsidP="00336AC5">
      <w:pPr>
        <w:pStyle w:val="Heading2"/>
        <w:spacing w:after="100"/>
        <w:rPr>
          <w:rFonts w:ascii="Times New Roman" w:hAnsi="Times New Roman" w:cs="Times New Roman"/>
          <w:color w:val="auto"/>
          <w:sz w:val="24"/>
          <w:szCs w:val="24"/>
        </w:rPr>
      </w:pPr>
      <w:bookmarkStart w:id="84" w:name="_Toc387084706"/>
      <w:bookmarkStart w:id="85" w:name="_Toc3399101"/>
      <w:r w:rsidRPr="0050584D">
        <w:rPr>
          <w:rFonts w:ascii="Times New Roman" w:hAnsi="Times New Roman" w:cs="Times New Roman"/>
          <w:color w:val="auto"/>
          <w:sz w:val="24"/>
          <w:szCs w:val="24"/>
        </w:rPr>
        <w:t>Статья 12. Общие положения</w:t>
      </w:r>
      <w:bookmarkEnd w:id="84"/>
      <w:bookmarkEnd w:id="85"/>
    </w:p>
    <w:p w:rsidR="006365FC" w:rsidRPr="0050584D" w:rsidRDefault="006365FC" w:rsidP="00645532">
      <w:pPr>
        <w:rPr>
          <w:rFonts w:ascii="Times New Roman" w:hAnsi="Times New Roman" w:cs="Times New Roman"/>
          <w:sz w:val="24"/>
          <w:szCs w:val="24"/>
        </w:rPr>
      </w:pPr>
      <w:bookmarkStart w:id="86" w:name="_Toc277336785"/>
      <w:bookmarkStart w:id="87" w:name="_Toc277337118"/>
      <w:bookmarkStart w:id="88" w:name="_Toc344077805"/>
      <w:r w:rsidRPr="0050584D">
        <w:rPr>
          <w:rFonts w:ascii="Times New Roman" w:hAnsi="Times New Roman" w:cs="Times New Roman"/>
          <w:sz w:val="24"/>
          <w:szCs w:val="24"/>
        </w:rPr>
        <w:t xml:space="preserve">1. Градостроительная подготовка земельных участков - действия, осуществляемые в соответствии с градостроительным законодательством, применительно к: </w:t>
      </w:r>
    </w:p>
    <w:p w:rsidR="006365FC" w:rsidRPr="0050584D" w:rsidRDefault="006365FC" w:rsidP="00645532">
      <w:pPr>
        <w:rPr>
          <w:rFonts w:ascii="Times New Roman" w:hAnsi="Times New Roman" w:cs="Times New Roman"/>
          <w:sz w:val="24"/>
          <w:szCs w:val="24"/>
        </w:rPr>
      </w:pPr>
      <w:r w:rsidRPr="0050584D">
        <w:rPr>
          <w:rFonts w:ascii="Times New Roman" w:hAnsi="Times New Roman" w:cs="Times New Roman"/>
          <w:sz w:val="24"/>
          <w:szCs w:val="24"/>
        </w:rPr>
        <w:t xml:space="preserve">1) неразделенным на земельные участки государственным и муниципальным землям, территориям посредством подготовки документации по планировке территории (проектов планировки, проектов межевания), результатом которых являются градостроительные планы земельных участков, используемые для проведения землеустроительных работ, принятия решений о предоставлении сформированных земельных участков физическим и юридическим лицам, подготовки проектной документации; </w:t>
      </w:r>
    </w:p>
    <w:p w:rsidR="006365FC" w:rsidRPr="0050584D" w:rsidRDefault="006365FC" w:rsidP="00645532">
      <w:pPr>
        <w:rPr>
          <w:rFonts w:ascii="Times New Roman" w:hAnsi="Times New Roman" w:cs="Times New Roman"/>
          <w:sz w:val="24"/>
          <w:szCs w:val="24"/>
        </w:rPr>
      </w:pPr>
      <w:r w:rsidRPr="0050584D">
        <w:rPr>
          <w:rFonts w:ascii="Times New Roman" w:hAnsi="Times New Roman" w:cs="Times New Roman"/>
          <w:sz w:val="24"/>
          <w:szCs w:val="24"/>
        </w:rPr>
        <w:t xml:space="preserve">2) ранее сформированным, принадлежащим физическим и юридическим лицам земельным участкам путем подготовки градостроительных планов земельных участков (как самостоятельных документов - без подготовки документации по планировке территории) с установлением в соответствии с частями 3 и 4 статьи 44 Градостроительного кодекса Российской Федерации характеристик. </w:t>
      </w:r>
    </w:p>
    <w:p w:rsidR="006365FC" w:rsidRPr="0050584D" w:rsidRDefault="006365FC" w:rsidP="00645532">
      <w:pPr>
        <w:rPr>
          <w:rFonts w:ascii="Times New Roman" w:hAnsi="Times New Roman" w:cs="Times New Roman"/>
          <w:sz w:val="24"/>
          <w:szCs w:val="24"/>
        </w:rPr>
      </w:pPr>
      <w:r w:rsidRPr="0050584D">
        <w:rPr>
          <w:rFonts w:ascii="Times New Roman" w:hAnsi="Times New Roman" w:cs="Times New Roman"/>
          <w:sz w:val="24"/>
          <w:szCs w:val="24"/>
        </w:rPr>
        <w:t>2. Приобретение физическими, юридическими лицами прав на земельные участки осуществляется в соответствии с нормами:</w:t>
      </w:r>
    </w:p>
    <w:p w:rsidR="006365FC" w:rsidRPr="0050584D" w:rsidRDefault="006365FC" w:rsidP="00645532">
      <w:pPr>
        <w:rPr>
          <w:rFonts w:ascii="Times New Roman" w:hAnsi="Times New Roman" w:cs="Times New Roman"/>
          <w:sz w:val="24"/>
          <w:szCs w:val="24"/>
        </w:rPr>
      </w:pPr>
      <w:r w:rsidRPr="0050584D">
        <w:rPr>
          <w:rFonts w:ascii="Times New Roman" w:hAnsi="Times New Roman" w:cs="Times New Roman"/>
          <w:sz w:val="24"/>
          <w:szCs w:val="24"/>
        </w:rPr>
        <w:t>1) гражданского законодательства - в случаях, когда указанные права приобретаются одним физическим, юридическим лицом у другого физического, юридического лица;</w:t>
      </w:r>
    </w:p>
    <w:p w:rsidR="006365FC" w:rsidRPr="0050584D" w:rsidRDefault="006365FC" w:rsidP="00645532">
      <w:pPr>
        <w:rPr>
          <w:rFonts w:ascii="Times New Roman" w:hAnsi="Times New Roman" w:cs="Times New Roman"/>
          <w:sz w:val="24"/>
          <w:szCs w:val="24"/>
        </w:rPr>
      </w:pPr>
      <w:r w:rsidRPr="0050584D">
        <w:rPr>
          <w:rFonts w:ascii="Times New Roman" w:hAnsi="Times New Roman" w:cs="Times New Roman"/>
          <w:sz w:val="24"/>
          <w:szCs w:val="24"/>
        </w:rPr>
        <w:t>2) земельного и иного законодательства - в случаях, когда указанные права предоставляются физическим и юридическим лицам на земельные участки, подготовленные и сформированные из состава государственных или муниципальных земель, уполномоченными государственными, муниципальными органами.</w:t>
      </w:r>
    </w:p>
    <w:p w:rsidR="006365FC" w:rsidRPr="0050584D" w:rsidRDefault="006365FC" w:rsidP="00645532">
      <w:pPr>
        <w:rPr>
          <w:rFonts w:ascii="Times New Roman" w:hAnsi="Times New Roman" w:cs="Times New Roman"/>
          <w:sz w:val="24"/>
          <w:szCs w:val="24"/>
        </w:rPr>
      </w:pPr>
      <w:r w:rsidRPr="0050584D">
        <w:rPr>
          <w:rFonts w:ascii="Times New Roman" w:hAnsi="Times New Roman" w:cs="Times New Roman"/>
          <w:sz w:val="24"/>
          <w:szCs w:val="24"/>
        </w:rPr>
        <w:t>3. Порядок градостроительной подготовки и предоставления физическим и юридическим лицам земельных участков, сформированных из состава государственных или муниципальных земель, определяется в соответствии с градостроительным, земельным и жилищным законодательством, настоящими Правилами, а также принимаемыми в соответствии с настоящими Правилами иными нормативными правовыми актами муниципального образования Каневской район.</w:t>
      </w:r>
    </w:p>
    <w:p w:rsidR="006365FC" w:rsidRPr="0050584D" w:rsidRDefault="006365FC" w:rsidP="00645532">
      <w:pPr>
        <w:rPr>
          <w:rFonts w:ascii="Times New Roman" w:hAnsi="Times New Roman" w:cs="Times New Roman"/>
          <w:sz w:val="24"/>
          <w:szCs w:val="24"/>
        </w:rPr>
      </w:pPr>
      <w:r w:rsidRPr="0050584D">
        <w:rPr>
          <w:rFonts w:ascii="Times New Roman" w:hAnsi="Times New Roman" w:cs="Times New Roman"/>
          <w:sz w:val="24"/>
          <w:szCs w:val="24"/>
        </w:rPr>
        <w:t>4. До разграничения государственной собственности на землю предоставление земельных участков на территории Стародеревянковского сельского поселения осуществляется администрацией муниципального образования Каневской район в соответствии с нормативными правовыми актами Российской Федерации, Краснодарского края, Уставом и нормативными правовыми актами муниципального образования Каневской район.</w:t>
      </w:r>
    </w:p>
    <w:p w:rsidR="006365FC" w:rsidRPr="0050584D" w:rsidRDefault="006365FC" w:rsidP="00645532">
      <w:pPr>
        <w:rPr>
          <w:rFonts w:ascii="Times New Roman" w:hAnsi="Times New Roman" w:cs="Times New Roman"/>
          <w:sz w:val="24"/>
          <w:szCs w:val="24"/>
        </w:rPr>
      </w:pPr>
      <w:r w:rsidRPr="0050584D">
        <w:rPr>
          <w:rFonts w:ascii="Times New Roman" w:hAnsi="Times New Roman" w:cs="Times New Roman"/>
          <w:sz w:val="24"/>
          <w:szCs w:val="24"/>
        </w:rPr>
        <w:t xml:space="preserve"> После разграничения государственной собственности на землю органы местного самоуправления Стародеревянковского сельского поселения распоряжаются исключительно земельными участками, находящимися в муниципальной собственности поселения. </w:t>
      </w:r>
    </w:p>
    <w:p w:rsidR="006365FC" w:rsidRPr="0050584D" w:rsidRDefault="006365FC" w:rsidP="00645532">
      <w:pPr>
        <w:rPr>
          <w:rFonts w:ascii="Times New Roman" w:hAnsi="Times New Roman" w:cs="Times New Roman"/>
          <w:sz w:val="24"/>
          <w:szCs w:val="24"/>
        </w:rPr>
      </w:pPr>
      <w:r w:rsidRPr="0050584D">
        <w:rPr>
          <w:rFonts w:ascii="Times New Roman" w:hAnsi="Times New Roman" w:cs="Times New Roman"/>
          <w:sz w:val="24"/>
          <w:szCs w:val="24"/>
        </w:rPr>
        <w:t xml:space="preserve">Не допускается осуществлять градостроительную подготовку и распоряжение земельными участками без учета прав собственников смежно-расположенных зданий, строений, сооружений (их частей, включая квартиры), которые на момент выполнения указанных действий не воспользовались принадлежащими им правами на выделение земельных участков и оформление прав на земельные участки, необходимые для использования этих зданий, строений, сооружений, включая многоквартирные дома. </w:t>
      </w:r>
    </w:p>
    <w:p w:rsidR="006365FC" w:rsidRPr="0050584D" w:rsidRDefault="006365FC" w:rsidP="00645532">
      <w:pPr>
        <w:rPr>
          <w:rFonts w:ascii="Times New Roman" w:hAnsi="Times New Roman" w:cs="Times New Roman"/>
          <w:sz w:val="24"/>
          <w:szCs w:val="24"/>
        </w:rPr>
      </w:pPr>
      <w:r w:rsidRPr="0050584D">
        <w:rPr>
          <w:rFonts w:ascii="Times New Roman" w:hAnsi="Times New Roman" w:cs="Times New Roman"/>
          <w:sz w:val="24"/>
          <w:szCs w:val="24"/>
        </w:rPr>
        <w:t xml:space="preserve">Указанные права в обязательном порядке учитываются путем выполнения действий по планировке территории, осуществляемых в соответствии с градостроительным законодательством и в порядке, определенном настоящими Правилами. </w:t>
      </w:r>
    </w:p>
    <w:p w:rsidR="006365FC" w:rsidRPr="0050584D" w:rsidRDefault="006365FC" w:rsidP="00645532">
      <w:pPr>
        <w:rPr>
          <w:rFonts w:ascii="Times New Roman" w:hAnsi="Times New Roman" w:cs="Times New Roman"/>
          <w:sz w:val="24"/>
          <w:szCs w:val="24"/>
        </w:rPr>
      </w:pPr>
      <w:r w:rsidRPr="0050584D">
        <w:rPr>
          <w:rFonts w:ascii="Times New Roman" w:hAnsi="Times New Roman" w:cs="Times New Roman"/>
          <w:sz w:val="24"/>
          <w:szCs w:val="24"/>
        </w:rPr>
        <w:t xml:space="preserve">5. В соответствии с пунктом 10 статьи 3 федерального закона «О введении в действие Земельного кодекса Российской Федерации» до разграничения государственной собственности на землю государственная регистрация права государственной собственности на землю для осуществления распоряжения землями, находящимися в государственной собственности (для предоставления физическим и юридическим лицам земельных участков, находящихся в государственной собственности), не требуется. </w:t>
      </w:r>
    </w:p>
    <w:p w:rsidR="006365FC" w:rsidRPr="0050584D" w:rsidRDefault="006365FC" w:rsidP="00645532">
      <w:pPr>
        <w:rPr>
          <w:rFonts w:ascii="Times New Roman" w:hAnsi="Times New Roman" w:cs="Times New Roman"/>
          <w:sz w:val="24"/>
          <w:szCs w:val="24"/>
        </w:rPr>
      </w:pPr>
      <w:r w:rsidRPr="0050584D">
        <w:rPr>
          <w:rFonts w:ascii="Times New Roman" w:hAnsi="Times New Roman" w:cs="Times New Roman"/>
          <w:sz w:val="24"/>
          <w:szCs w:val="24"/>
        </w:rPr>
        <w:t xml:space="preserve">Физические, юридические лица, которым предоставлены права на земельные участки, подготовленные и сформированные из состава государственных, муниципальных земель осуществляют государственную регистрацию прав на предоставленные им земельные участки. </w:t>
      </w:r>
    </w:p>
    <w:p w:rsidR="006365FC" w:rsidRPr="0050584D" w:rsidRDefault="006365FC" w:rsidP="00645532">
      <w:pPr>
        <w:rPr>
          <w:rFonts w:ascii="Times New Roman" w:hAnsi="Times New Roman" w:cs="Times New Roman"/>
          <w:sz w:val="24"/>
          <w:szCs w:val="24"/>
        </w:rPr>
      </w:pPr>
      <w:r w:rsidRPr="0050584D">
        <w:rPr>
          <w:rFonts w:ascii="Times New Roman" w:hAnsi="Times New Roman" w:cs="Times New Roman"/>
          <w:sz w:val="24"/>
          <w:szCs w:val="24"/>
        </w:rPr>
        <w:t xml:space="preserve">6. Для строительства, реконструкции и иных целей могут предоставляться на правах собственности, аренды, постоянного (бессрочного) пользования только свободные от прав третьих лиц земельные участки, сформированные из состава земель, находящихся в государственной, муниципальной собственности, которые согласно земельному законодательству не изъяты из оборота. </w:t>
      </w:r>
    </w:p>
    <w:p w:rsidR="006365FC" w:rsidRPr="0050584D" w:rsidRDefault="006365FC" w:rsidP="00645532">
      <w:pPr>
        <w:rPr>
          <w:rFonts w:ascii="Times New Roman" w:hAnsi="Times New Roman" w:cs="Times New Roman"/>
          <w:sz w:val="24"/>
          <w:szCs w:val="24"/>
        </w:rPr>
      </w:pPr>
      <w:r w:rsidRPr="0050584D">
        <w:rPr>
          <w:rFonts w:ascii="Times New Roman" w:hAnsi="Times New Roman" w:cs="Times New Roman"/>
          <w:sz w:val="24"/>
          <w:szCs w:val="24"/>
        </w:rPr>
        <w:t xml:space="preserve">7. Из состава государственных, муниципальных земель физическим и юридическим лицам могут предоставляться только сформированные земельные участки. Сформированным для целей предоставления физическим, юридическим лицам является земельный участок, применительно к которому: </w:t>
      </w:r>
    </w:p>
    <w:p w:rsidR="006365FC" w:rsidRPr="0050584D" w:rsidRDefault="006365FC" w:rsidP="00645532">
      <w:pPr>
        <w:rPr>
          <w:rFonts w:ascii="Times New Roman" w:hAnsi="Times New Roman" w:cs="Times New Roman"/>
          <w:sz w:val="24"/>
          <w:szCs w:val="24"/>
        </w:rPr>
      </w:pPr>
      <w:r w:rsidRPr="0050584D">
        <w:rPr>
          <w:rFonts w:ascii="Times New Roman" w:hAnsi="Times New Roman" w:cs="Times New Roman"/>
          <w:sz w:val="24"/>
          <w:szCs w:val="24"/>
        </w:rPr>
        <w:t xml:space="preserve">1) посредством действий по планировке территории (подготовки проекта планировки или проекта межевания) определено, что земельный участок в утвержденных границах является свободным от прав третьих лиц (за исключением возможности обременения правами третьих лиц, связанных с установлением в порядке статьи 18 настоящих Правил границ зон действия публичных сервитутов); </w:t>
      </w:r>
    </w:p>
    <w:p w:rsidR="006365FC" w:rsidRPr="0050584D" w:rsidRDefault="006365FC" w:rsidP="00645532">
      <w:pPr>
        <w:rPr>
          <w:rFonts w:ascii="Times New Roman" w:hAnsi="Times New Roman" w:cs="Times New Roman"/>
          <w:sz w:val="24"/>
          <w:szCs w:val="24"/>
        </w:rPr>
      </w:pPr>
      <w:r w:rsidRPr="0050584D">
        <w:rPr>
          <w:rFonts w:ascii="Times New Roman" w:hAnsi="Times New Roman" w:cs="Times New Roman"/>
          <w:sz w:val="24"/>
          <w:szCs w:val="24"/>
        </w:rPr>
        <w:t xml:space="preserve">2) установлено разрешенное использование как указание на градостроительный регламент территориальной зоны расположения соответствующего земельного участка согласно карте градостроительного зонирования территории Стародеревянковского сельского поселения (Часть II настоящих Правил); </w:t>
      </w:r>
    </w:p>
    <w:p w:rsidR="006365FC" w:rsidRPr="0050584D" w:rsidRDefault="006365FC" w:rsidP="00645532">
      <w:pPr>
        <w:rPr>
          <w:rFonts w:ascii="Times New Roman" w:hAnsi="Times New Roman" w:cs="Times New Roman"/>
          <w:sz w:val="24"/>
          <w:szCs w:val="24"/>
        </w:rPr>
      </w:pPr>
      <w:r w:rsidRPr="0050584D">
        <w:rPr>
          <w:rFonts w:ascii="Times New Roman" w:hAnsi="Times New Roman" w:cs="Times New Roman"/>
          <w:sz w:val="24"/>
          <w:szCs w:val="24"/>
        </w:rPr>
        <w:t xml:space="preserve">3) посредством действий, выполненных в процессе планировки территории, определены технические условия подключения к внеплощадочным сетям инженерно-технического обеспечения (по водоотведению, водо-, тепло-, электроснабжению) - в случае, когда использование соответствующего земельного участка невозможно без обеспечения такого подключения; </w:t>
      </w:r>
    </w:p>
    <w:p w:rsidR="006365FC" w:rsidRPr="0050584D" w:rsidRDefault="006365FC" w:rsidP="00645532">
      <w:pPr>
        <w:rPr>
          <w:rFonts w:ascii="Times New Roman" w:hAnsi="Times New Roman" w:cs="Times New Roman"/>
          <w:sz w:val="24"/>
          <w:szCs w:val="24"/>
        </w:rPr>
      </w:pPr>
      <w:r w:rsidRPr="0050584D">
        <w:rPr>
          <w:rFonts w:ascii="Times New Roman" w:hAnsi="Times New Roman" w:cs="Times New Roman"/>
          <w:sz w:val="24"/>
          <w:szCs w:val="24"/>
        </w:rPr>
        <w:t xml:space="preserve">4) установлены границы земельного участка на местности. </w:t>
      </w:r>
    </w:p>
    <w:p w:rsidR="006365FC" w:rsidRPr="0050584D" w:rsidRDefault="006365FC" w:rsidP="00645532">
      <w:pPr>
        <w:rPr>
          <w:rFonts w:ascii="Times New Roman" w:hAnsi="Times New Roman" w:cs="Times New Roman"/>
          <w:sz w:val="24"/>
          <w:szCs w:val="24"/>
        </w:rPr>
      </w:pPr>
      <w:r w:rsidRPr="0050584D">
        <w:rPr>
          <w:rFonts w:ascii="Times New Roman" w:hAnsi="Times New Roman" w:cs="Times New Roman"/>
          <w:sz w:val="24"/>
          <w:szCs w:val="24"/>
        </w:rPr>
        <w:t xml:space="preserve">8. Факт того, что земельный участок, находящийся в государственной или муниципальной собственности, подготовлен согласно требованиям градостроительного законодательства и сформирован согласно требованиям земельного законодательства и на него могут быть предоставлены права физическим и юридическим лицам, определяется одновременным наличием: </w:t>
      </w:r>
    </w:p>
    <w:p w:rsidR="006365FC" w:rsidRPr="0050584D" w:rsidRDefault="006365FC" w:rsidP="00645532">
      <w:pPr>
        <w:rPr>
          <w:rFonts w:ascii="Times New Roman" w:hAnsi="Times New Roman" w:cs="Times New Roman"/>
          <w:sz w:val="24"/>
          <w:szCs w:val="24"/>
        </w:rPr>
      </w:pPr>
      <w:r w:rsidRPr="0050584D">
        <w:rPr>
          <w:rFonts w:ascii="Times New Roman" w:hAnsi="Times New Roman" w:cs="Times New Roman"/>
          <w:sz w:val="24"/>
          <w:szCs w:val="24"/>
        </w:rPr>
        <w:t xml:space="preserve">- градостроительного плана земельного участка, подготовленного по установленной форме на основании градостроительного зонирования и в результате планировки территории, в том числе включаемых в состав градостроительного плана земельного участка технических условий подключения к сетям инженерно-технического обеспечения - в случаях, когда строительство, реконструкция объектов и их эксплуатация не могут быть обеспечены без такого подключения; </w:t>
      </w:r>
    </w:p>
    <w:p w:rsidR="006365FC" w:rsidRPr="0050584D" w:rsidRDefault="006365FC" w:rsidP="00645532">
      <w:pPr>
        <w:rPr>
          <w:rFonts w:ascii="Times New Roman" w:hAnsi="Times New Roman" w:cs="Times New Roman"/>
          <w:sz w:val="24"/>
          <w:szCs w:val="24"/>
        </w:rPr>
      </w:pPr>
      <w:r w:rsidRPr="0050584D">
        <w:rPr>
          <w:rFonts w:ascii="Times New Roman" w:hAnsi="Times New Roman" w:cs="Times New Roman"/>
          <w:sz w:val="24"/>
          <w:szCs w:val="24"/>
        </w:rPr>
        <w:t xml:space="preserve">- кадастрового плана земельного участка, подготовленного и удостоверенного в соответствии с законодательством о государственном кадастровом учете земельных участков. </w:t>
      </w:r>
    </w:p>
    <w:p w:rsidR="006365FC" w:rsidRPr="0050584D" w:rsidRDefault="006365FC" w:rsidP="00645532">
      <w:pPr>
        <w:rPr>
          <w:rFonts w:ascii="Times New Roman" w:hAnsi="Times New Roman" w:cs="Times New Roman"/>
          <w:sz w:val="24"/>
          <w:szCs w:val="24"/>
        </w:rPr>
      </w:pPr>
      <w:r w:rsidRPr="0050584D">
        <w:rPr>
          <w:rFonts w:ascii="Times New Roman" w:hAnsi="Times New Roman" w:cs="Times New Roman"/>
          <w:sz w:val="24"/>
          <w:szCs w:val="24"/>
        </w:rPr>
        <w:t xml:space="preserve">Копии указанных и иных документов комплектуются в виде пакета документов, который предоставляется лицам, заинтересованным в приобретении прав на сформированные из состава государственных, муниципальных земель земельные участки путем участия в торгах, проводимых администрацией Каневского района в установленном в соответствии с земельным законодательством порядке. </w:t>
      </w:r>
    </w:p>
    <w:p w:rsidR="006365FC" w:rsidRPr="0050584D" w:rsidRDefault="006365FC" w:rsidP="00645532">
      <w:pPr>
        <w:rPr>
          <w:rFonts w:ascii="Times New Roman" w:hAnsi="Times New Roman" w:cs="Times New Roman"/>
          <w:sz w:val="24"/>
          <w:szCs w:val="24"/>
        </w:rPr>
      </w:pPr>
      <w:r w:rsidRPr="0050584D">
        <w:rPr>
          <w:rFonts w:ascii="Times New Roman" w:hAnsi="Times New Roman" w:cs="Times New Roman"/>
          <w:sz w:val="24"/>
          <w:szCs w:val="24"/>
        </w:rPr>
        <w:t>9. Исключительно в соответствии с утвержденным проектом межевания территории осуществляется образование земельных участков:</w:t>
      </w:r>
    </w:p>
    <w:p w:rsidR="006365FC" w:rsidRPr="0050584D" w:rsidRDefault="006365FC" w:rsidP="00645532">
      <w:pPr>
        <w:rPr>
          <w:rFonts w:ascii="Times New Roman" w:hAnsi="Times New Roman" w:cs="Times New Roman"/>
          <w:sz w:val="24"/>
          <w:szCs w:val="24"/>
        </w:rPr>
      </w:pPr>
      <w:r w:rsidRPr="0050584D">
        <w:rPr>
          <w:rFonts w:ascii="Times New Roman" w:hAnsi="Times New Roman" w:cs="Times New Roman"/>
          <w:sz w:val="24"/>
          <w:szCs w:val="24"/>
        </w:rPr>
        <w:t>1) из земельного участка, предоставленного для комплексного освоения территории;</w:t>
      </w:r>
    </w:p>
    <w:p w:rsidR="006365FC" w:rsidRPr="0050584D" w:rsidRDefault="006365FC" w:rsidP="00645532">
      <w:pPr>
        <w:rPr>
          <w:rFonts w:ascii="Times New Roman" w:hAnsi="Times New Roman" w:cs="Times New Roman"/>
          <w:sz w:val="24"/>
          <w:szCs w:val="24"/>
        </w:rPr>
      </w:pPr>
      <w:r w:rsidRPr="0050584D">
        <w:rPr>
          <w:rFonts w:ascii="Times New Roman" w:hAnsi="Times New Roman" w:cs="Times New Roman"/>
          <w:sz w:val="24"/>
          <w:szCs w:val="24"/>
        </w:rPr>
        <w:t>2) из земельного участка, предоставленного некоммерческой организации, созданной гражданами, для ведения садоводства, огородничества, дачного хозяйства либо для ведения дачного хозяйства иным юридическим лицам;</w:t>
      </w:r>
    </w:p>
    <w:p w:rsidR="006365FC" w:rsidRPr="0050584D" w:rsidRDefault="006365FC" w:rsidP="00645532">
      <w:pPr>
        <w:rPr>
          <w:rFonts w:ascii="Times New Roman" w:hAnsi="Times New Roman" w:cs="Times New Roman"/>
          <w:sz w:val="24"/>
          <w:szCs w:val="24"/>
        </w:rPr>
      </w:pPr>
      <w:r w:rsidRPr="0050584D">
        <w:rPr>
          <w:rFonts w:ascii="Times New Roman" w:hAnsi="Times New Roman" w:cs="Times New Roman"/>
          <w:sz w:val="24"/>
          <w:szCs w:val="24"/>
        </w:rPr>
        <w:t>3) в границах территории, в отношении которой в соответствии с законодательством о градостроительной деятельности заключен договор о ее развитии;</w:t>
      </w:r>
    </w:p>
    <w:p w:rsidR="006365FC" w:rsidRPr="0050584D" w:rsidRDefault="006365FC" w:rsidP="00645532">
      <w:pPr>
        <w:rPr>
          <w:rFonts w:ascii="Times New Roman" w:hAnsi="Times New Roman" w:cs="Times New Roman"/>
          <w:sz w:val="24"/>
          <w:szCs w:val="24"/>
        </w:rPr>
      </w:pPr>
      <w:r w:rsidRPr="0050584D">
        <w:rPr>
          <w:rFonts w:ascii="Times New Roman" w:hAnsi="Times New Roman" w:cs="Times New Roman"/>
          <w:sz w:val="24"/>
          <w:szCs w:val="24"/>
        </w:rPr>
        <w:t>4) в границах элемента планировочной структуры, застроенного многоквартирными домами;</w:t>
      </w:r>
    </w:p>
    <w:p w:rsidR="006365FC" w:rsidRPr="0050584D" w:rsidRDefault="006365FC" w:rsidP="00645532">
      <w:pPr>
        <w:rPr>
          <w:rFonts w:ascii="Times New Roman" w:hAnsi="Times New Roman" w:cs="Times New Roman"/>
          <w:sz w:val="24"/>
          <w:szCs w:val="24"/>
        </w:rPr>
      </w:pPr>
      <w:r w:rsidRPr="0050584D">
        <w:rPr>
          <w:rFonts w:ascii="Times New Roman" w:hAnsi="Times New Roman" w:cs="Times New Roman"/>
          <w:sz w:val="24"/>
          <w:szCs w:val="24"/>
        </w:rPr>
        <w:t>5) для строительства, реконструкции линейных объектов федерального, регионального или местного значения.</w:t>
      </w:r>
    </w:p>
    <w:p w:rsidR="006365FC" w:rsidRPr="0050584D" w:rsidRDefault="006365FC" w:rsidP="00645532">
      <w:pPr>
        <w:rPr>
          <w:rFonts w:ascii="Times New Roman" w:hAnsi="Times New Roman" w:cs="Times New Roman"/>
          <w:sz w:val="24"/>
          <w:szCs w:val="24"/>
        </w:rPr>
      </w:pPr>
      <w:r w:rsidRPr="0050584D">
        <w:rPr>
          <w:rFonts w:ascii="Times New Roman" w:hAnsi="Times New Roman" w:cs="Times New Roman"/>
          <w:sz w:val="24"/>
          <w:szCs w:val="24"/>
        </w:rPr>
        <w:t xml:space="preserve">10. Действия по градостроительной подготовке и формированию из состава государственных, муниципальных земель земельных участков включают две стадии: </w:t>
      </w:r>
    </w:p>
    <w:p w:rsidR="006365FC" w:rsidRPr="0050584D" w:rsidRDefault="006365FC" w:rsidP="00645532">
      <w:pPr>
        <w:rPr>
          <w:rFonts w:ascii="Times New Roman" w:hAnsi="Times New Roman" w:cs="Times New Roman"/>
          <w:sz w:val="24"/>
          <w:szCs w:val="24"/>
        </w:rPr>
      </w:pPr>
      <w:r w:rsidRPr="0050584D">
        <w:rPr>
          <w:rFonts w:ascii="Times New Roman" w:hAnsi="Times New Roman" w:cs="Times New Roman"/>
          <w:sz w:val="24"/>
          <w:szCs w:val="24"/>
        </w:rPr>
        <w:t xml:space="preserve">1) выделение земельных участков посредством планировки территории, осуществляемой в соответствии с градостроительным законодательством; </w:t>
      </w:r>
    </w:p>
    <w:p w:rsidR="006365FC" w:rsidRPr="0050584D" w:rsidRDefault="006365FC" w:rsidP="00645532">
      <w:pPr>
        <w:rPr>
          <w:rFonts w:ascii="Times New Roman" w:hAnsi="Times New Roman" w:cs="Times New Roman"/>
          <w:sz w:val="24"/>
          <w:szCs w:val="24"/>
        </w:rPr>
      </w:pPr>
      <w:r w:rsidRPr="0050584D">
        <w:rPr>
          <w:rFonts w:ascii="Times New Roman" w:hAnsi="Times New Roman" w:cs="Times New Roman"/>
          <w:sz w:val="24"/>
          <w:szCs w:val="24"/>
        </w:rPr>
        <w:t xml:space="preserve">2) формирование земельных участков посредством землеустроительных работ, осуществляемых в соответствии с земельным законодательством. </w:t>
      </w:r>
    </w:p>
    <w:p w:rsidR="006365FC" w:rsidRPr="0050584D" w:rsidRDefault="006365FC" w:rsidP="00645532">
      <w:pPr>
        <w:rPr>
          <w:rFonts w:ascii="Times New Roman" w:hAnsi="Times New Roman" w:cs="Times New Roman"/>
          <w:sz w:val="24"/>
          <w:szCs w:val="24"/>
        </w:rPr>
      </w:pPr>
      <w:r w:rsidRPr="0050584D">
        <w:rPr>
          <w:rFonts w:ascii="Times New Roman" w:hAnsi="Times New Roman" w:cs="Times New Roman"/>
          <w:sz w:val="24"/>
          <w:szCs w:val="24"/>
        </w:rPr>
        <w:t xml:space="preserve">11. Результатом первой стадии действий, связанных с выделением земельных участков посредством планировки территории, являются градостроительные планы земельных участков и входящие в состав таких планов заключения о технических условиях подключения к внеплощадочным сетям инженерно-технического обеспечения (в случаях, когда необходимо обеспечить такое подключение). </w:t>
      </w:r>
    </w:p>
    <w:p w:rsidR="006365FC" w:rsidRPr="0050584D" w:rsidRDefault="006365FC" w:rsidP="00645532">
      <w:pPr>
        <w:rPr>
          <w:rFonts w:ascii="Times New Roman" w:hAnsi="Times New Roman" w:cs="Times New Roman"/>
          <w:sz w:val="24"/>
          <w:szCs w:val="24"/>
        </w:rPr>
      </w:pPr>
      <w:r w:rsidRPr="0050584D">
        <w:rPr>
          <w:rFonts w:ascii="Times New Roman" w:hAnsi="Times New Roman" w:cs="Times New Roman"/>
          <w:sz w:val="24"/>
          <w:szCs w:val="24"/>
        </w:rPr>
        <w:t xml:space="preserve">Содержание градостроительных планов земельных участков определяется Градостроительным кодексом Российской Федерации, в соответствии с которым форма градостроительного плана земельного участка устанавливается Правительством Российской Федерации. </w:t>
      </w:r>
    </w:p>
    <w:p w:rsidR="006365FC" w:rsidRPr="0050584D" w:rsidRDefault="006365FC" w:rsidP="00645532">
      <w:pPr>
        <w:rPr>
          <w:rFonts w:ascii="Times New Roman" w:hAnsi="Times New Roman" w:cs="Times New Roman"/>
          <w:sz w:val="24"/>
          <w:szCs w:val="24"/>
        </w:rPr>
      </w:pPr>
      <w:r w:rsidRPr="0050584D">
        <w:rPr>
          <w:rFonts w:ascii="Times New Roman" w:hAnsi="Times New Roman" w:cs="Times New Roman"/>
          <w:sz w:val="24"/>
          <w:szCs w:val="24"/>
        </w:rPr>
        <w:t xml:space="preserve">Утвержденный в составе проекта планировки, проекта межевания градостроительный план земельного участка является основанием для проведения землеустроительных работ в части выноса границ земельного участка на местность. </w:t>
      </w:r>
    </w:p>
    <w:p w:rsidR="006365FC" w:rsidRPr="0050584D" w:rsidRDefault="006365FC" w:rsidP="00645532">
      <w:pPr>
        <w:rPr>
          <w:rFonts w:ascii="Times New Roman" w:hAnsi="Times New Roman" w:cs="Times New Roman"/>
          <w:sz w:val="24"/>
          <w:szCs w:val="24"/>
        </w:rPr>
      </w:pPr>
      <w:r w:rsidRPr="0050584D">
        <w:rPr>
          <w:rFonts w:ascii="Times New Roman" w:hAnsi="Times New Roman" w:cs="Times New Roman"/>
          <w:sz w:val="24"/>
          <w:szCs w:val="24"/>
        </w:rPr>
        <w:t xml:space="preserve">Если в результате землеустроительных работ возникла необходимость изменения границ земельного участка, в градостроительный план земельного участка вносятся соответствующие изменения в порядке, установленном нормативным правовым актом органа местного самоуправления. </w:t>
      </w:r>
    </w:p>
    <w:p w:rsidR="006365FC" w:rsidRPr="0050584D" w:rsidRDefault="006365FC" w:rsidP="00645532">
      <w:pPr>
        <w:rPr>
          <w:rFonts w:ascii="Times New Roman" w:hAnsi="Times New Roman" w:cs="Times New Roman"/>
          <w:sz w:val="24"/>
          <w:szCs w:val="24"/>
        </w:rPr>
      </w:pPr>
      <w:r w:rsidRPr="0050584D">
        <w:rPr>
          <w:rFonts w:ascii="Times New Roman" w:hAnsi="Times New Roman" w:cs="Times New Roman"/>
          <w:sz w:val="24"/>
          <w:szCs w:val="24"/>
        </w:rPr>
        <w:t xml:space="preserve">Утвержденные градостроительные планы земельных участков являются основанием для подготовки проектной документации и получения разрешения на строительство в порядке, определенном градостроительным законодательством. </w:t>
      </w:r>
    </w:p>
    <w:p w:rsidR="006365FC" w:rsidRPr="0050584D" w:rsidRDefault="006365FC" w:rsidP="00645532">
      <w:pPr>
        <w:rPr>
          <w:rFonts w:ascii="Times New Roman" w:hAnsi="Times New Roman" w:cs="Times New Roman"/>
          <w:sz w:val="24"/>
          <w:szCs w:val="24"/>
        </w:rPr>
      </w:pPr>
      <w:r w:rsidRPr="0050584D">
        <w:rPr>
          <w:rFonts w:ascii="Times New Roman" w:hAnsi="Times New Roman" w:cs="Times New Roman"/>
          <w:sz w:val="24"/>
          <w:szCs w:val="24"/>
        </w:rPr>
        <w:t xml:space="preserve">12. Результатом второй стадии действий, связанных с формированием из состава государственных, муниципальных земель земельных участков посредством землеустроительных работ, являются подготавливаемые по установленной форме кадастровые планы земельных участков. </w:t>
      </w:r>
    </w:p>
    <w:p w:rsidR="006365FC" w:rsidRPr="0050584D" w:rsidRDefault="006365FC" w:rsidP="00645532">
      <w:pPr>
        <w:rPr>
          <w:rFonts w:ascii="Times New Roman" w:hAnsi="Times New Roman" w:cs="Times New Roman"/>
          <w:sz w:val="24"/>
          <w:szCs w:val="24"/>
        </w:rPr>
      </w:pPr>
      <w:r w:rsidRPr="0050584D">
        <w:rPr>
          <w:rFonts w:ascii="Times New Roman" w:hAnsi="Times New Roman" w:cs="Times New Roman"/>
          <w:sz w:val="24"/>
          <w:szCs w:val="24"/>
        </w:rPr>
        <w:t xml:space="preserve">13. Земельные участки из состава государственных и муниципальных земель подготавливаются для предоставления физическим и юридическим лицам по инициативе и за счет средств заявителя. </w:t>
      </w:r>
    </w:p>
    <w:p w:rsidR="006365FC" w:rsidRPr="0050584D" w:rsidRDefault="006365FC" w:rsidP="00645532">
      <w:pPr>
        <w:rPr>
          <w:rFonts w:ascii="Times New Roman" w:hAnsi="Times New Roman" w:cs="Times New Roman"/>
          <w:sz w:val="24"/>
          <w:szCs w:val="24"/>
        </w:rPr>
      </w:pPr>
      <w:r w:rsidRPr="0050584D">
        <w:rPr>
          <w:rFonts w:ascii="Times New Roman" w:hAnsi="Times New Roman" w:cs="Times New Roman"/>
          <w:sz w:val="24"/>
          <w:szCs w:val="24"/>
        </w:rPr>
        <w:t xml:space="preserve">В случае, если физическое, юридическое лицо, по инициативе и за счет средств которого были осуществлены действия по градостроительной подготовке земельного участка, не стало участником или победителем торгов (аукциона, конкурса), указанному лицу компенсируются понесенные затраты на такую подготовку из средств победителя торгов за право собственности, аренды земельного участка. </w:t>
      </w:r>
    </w:p>
    <w:p w:rsidR="006365FC" w:rsidRPr="0050584D" w:rsidRDefault="006365FC" w:rsidP="00645532">
      <w:pPr>
        <w:rPr>
          <w:rFonts w:ascii="Times New Roman" w:hAnsi="Times New Roman" w:cs="Times New Roman"/>
          <w:sz w:val="24"/>
          <w:szCs w:val="24"/>
        </w:rPr>
      </w:pPr>
      <w:r w:rsidRPr="0050584D">
        <w:rPr>
          <w:rFonts w:ascii="Times New Roman" w:hAnsi="Times New Roman" w:cs="Times New Roman"/>
          <w:sz w:val="24"/>
          <w:szCs w:val="24"/>
        </w:rPr>
        <w:t xml:space="preserve">14. Подготовленные и сформированные из состава государственных, муниципальных земель земельные участки предоставляются физическим и юридическим лицам для строительства, реконструкции в порядке, установленном земельным законодательством. </w:t>
      </w:r>
      <w:bookmarkStart w:id="89" w:name="_Toc387084707"/>
      <w:bookmarkEnd w:id="86"/>
      <w:bookmarkEnd w:id="87"/>
      <w:bookmarkEnd w:id="88"/>
    </w:p>
    <w:p w:rsidR="006365FC" w:rsidRPr="0050584D" w:rsidRDefault="006365FC" w:rsidP="00645532">
      <w:pPr>
        <w:pStyle w:val="Heading2"/>
        <w:spacing w:after="100"/>
        <w:rPr>
          <w:rFonts w:ascii="Times New Roman" w:hAnsi="Times New Roman" w:cs="Times New Roman"/>
          <w:color w:val="auto"/>
          <w:sz w:val="24"/>
          <w:szCs w:val="24"/>
        </w:rPr>
      </w:pPr>
      <w:bookmarkStart w:id="90" w:name="_Toc3399102"/>
      <w:r w:rsidRPr="0050584D">
        <w:rPr>
          <w:rFonts w:ascii="Times New Roman" w:hAnsi="Times New Roman" w:cs="Times New Roman"/>
          <w:color w:val="auto"/>
          <w:sz w:val="24"/>
          <w:szCs w:val="24"/>
        </w:rPr>
        <w:t>Статья 13. Аукцион по продаже земельного участка, находящегося в государственной или муниципальной собственности, либо аукцион на право заключения договора аренды земельного участка, находящегося в государственной или муниципальной собственности, в электронной форме</w:t>
      </w:r>
      <w:bookmarkEnd w:id="90"/>
      <w:r w:rsidRPr="0050584D">
        <w:rPr>
          <w:rFonts w:ascii="Times New Roman" w:hAnsi="Times New Roman" w:cs="Times New Roman"/>
          <w:color w:val="auto"/>
          <w:sz w:val="24"/>
          <w:szCs w:val="24"/>
        </w:rPr>
        <w:t xml:space="preserve"> </w:t>
      </w:r>
      <w:bookmarkEnd w:id="89"/>
    </w:p>
    <w:p w:rsidR="006365FC" w:rsidRPr="0050584D" w:rsidRDefault="006365FC" w:rsidP="00645532">
      <w:pPr>
        <w:rPr>
          <w:rFonts w:ascii="Times New Roman" w:hAnsi="Times New Roman" w:cs="Times New Roman"/>
          <w:sz w:val="24"/>
          <w:szCs w:val="24"/>
        </w:rPr>
      </w:pPr>
      <w:bookmarkStart w:id="91" w:name="_Toc277336786"/>
      <w:bookmarkStart w:id="92" w:name="_Toc277337119"/>
      <w:bookmarkStart w:id="93" w:name="_Toc344077806"/>
      <w:r w:rsidRPr="0050584D">
        <w:rPr>
          <w:rFonts w:ascii="Times New Roman" w:hAnsi="Times New Roman" w:cs="Times New Roman"/>
          <w:sz w:val="24"/>
          <w:szCs w:val="24"/>
        </w:rPr>
        <w:t>1. Порядок организации и проведения аукционов по продаже земельных участков, находящихся в государственной или муниципальной собственности, или права на заключение договоров аренды таких земельных участков определяется уполномоченным Правительством Российской Федерации федеральным органом исполнительной власти в соответствии с Гражданским кодексом Российской Федерации и Земельным кодексом Российской Федерации.</w:t>
      </w:r>
    </w:p>
    <w:p w:rsidR="006365FC" w:rsidRPr="0050584D" w:rsidRDefault="006365FC" w:rsidP="00645532">
      <w:pPr>
        <w:pStyle w:val="Heading2"/>
        <w:spacing w:after="100"/>
        <w:rPr>
          <w:rFonts w:ascii="Times New Roman" w:hAnsi="Times New Roman" w:cs="Times New Roman"/>
          <w:color w:val="auto"/>
          <w:sz w:val="24"/>
          <w:szCs w:val="24"/>
        </w:rPr>
      </w:pPr>
      <w:bookmarkStart w:id="94" w:name="_Toc347407248"/>
      <w:bookmarkStart w:id="95" w:name="_Toc352335952"/>
      <w:bookmarkStart w:id="96" w:name="_Toc358208417"/>
      <w:bookmarkStart w:id="97" w:name="_Toc387084708"/>
      <w:bookmarkStart w:id="98" w:name="_Toc3399103"/>
      <w:bookmarkEnd w:id="91"/>
      <w:bookmarkEnd w:id="92"/>
      <w:bookmarkEnd w:id="93"/>
      <w:r w:rsidRPr="0050584D">
        <w:rPr>
          <w:rFonts w:ascii="Times New Roman" w:hAnsi="Times New Roman" w:cs="Times New Roman"/>
          <w:color w:val="auto"/>
          <w:sz w:val="24"/>
          <w:szCs w:val="24"/>
        </w:rPr>
        <w:t xml:space="preserve">Статья 14. Приобретение, предоставление прав на земельные участки, </w:t>
      </w:r>
      <w:bookmarkEnd w:id="94"/>
      <w:bookmarkEnd w:id="95"/>
      <w:bookmarkEnd w:id="96"/>
      <w:bookmarkEnd w:id="97"/>
      <w:r w:rsidRPr="0050584D">
        <w:rPr>
          <w:rFonts w:ascii="Times New Roman" w:hAnsi="Times New Roman" w:cs="Times New Roman"/>
          <w:color w:val="auto"/>
          <w:sz w:val="24"/>
          <w:szCs w:val="24"/>
        </w:rPr>
        <w:t>находящиеся в государственной или муниципальной собственности</w:t>
      </w:r>
      <w:bookmarkEnd w:id="98"/>
    </w:p>
    <w:p w:rsidR="006365FC" w:rsidRPr="0050584D" w:rsidRDefault="006365FC" w:rsidP="00645532">
      <w:pPr>
        <w:rPr>
          <w:rFonts w:ascii="Times New Roman" w:hAnsi="Times New Roman" w:cs="Times New Roman"/>
          <w:sz w:val="24"/>
          <w:szCs w:val="24"/>
        </w:rPr>
      </w:pPr>
      <w:bookmarkStart w:id="99" w:name="_Toc277336788"/>
      <w:bookmarkStart w:id="100" w:name="_Toc277337121"/>
      <w:bookmarkStart w:id="101" w:name="_Toc344077808"/>
      <w:r w:rsidRPr="0050584D">
        <w:rPr>
          <w:rFonts w:ascii="Times New Roman" w:hAnsi="Times New Roman" w:cs="Times New Roman"/>
          <w:sz w:val="24"/>
          <w:szCs w:val="24"/>
        </w:rPr>
        <w:t xml:space="preserve">Предоставление земельных участков, находящихся в государственной или муниципальной собственности, осуществляется исполнительным органом государственной власти или органом местного самоуправления в пределах их компетенции в соответствии со </w:t>
      </w:r>
      <w:hyperlink w:anchor="Par163" w:tooltip="Статья 9. Полномочия Российской Федерации в области земельных отношений" w:history="1">
        <w:r w:rsidRPr="0050584D">
          <w:rPr>
            <w:rFonts w:ascii="Times New Roman" w:hAnsi="Times New Roman" w:cs="Times New Roman"/>
            <w:sz w:val="24"/>
            <w:szCs w:val="24"/>
          </w:rPr>
          <w:t>статьями 9</w:t>
        </w:r>
      </w:hyperlink>
      <w:r w:rsidRPr="0050584D">
        <w:rPr>
          <w:rFonts w:ascii="Times New Roman" w:hAnsi="Times New Roman" w:cs="Times New Roman"/>
          <w:sz w:val="24"/>
          <w:szCs w:val="24"/>
        </w:rPr>
        <w:t xml:space="preserve"> - </w:t>
      </w:r>
      <w:hyperlink w:anchor="Par200" w:tooltip="Статья 11. Полномочия органов местного самоуправления в области земельных отношений" w:history="1">
        <w:r w:rsidRPr="0050584D">
          <w:rPr>
            <w:rFonts w:ascii="Times New Roman" w:hAnsi="Times New Roman" w:cs="Times New Roman"/>
            <w:sz w:val="24"/>
            <w:szCs w:val="24"/>
          </w:rPr>
          <w:t>11</w:t>
        </w:r>
      </w:hyperlink>
      <w:r w:rsidRPr="0050584D">
        <w:rPr>
          <w:rFonts w:ascii="Times New Roman" w:hAnsi="Times New Roman" w:cs="Times New Roman"/>
          <w:sz w:val="24"/>
          <w:szCs w:val="24"/>
        </w:rPr>
        <w:t xml:space="preserve"> Земельного Кодекса РФ.</w:t>
      </w:r>
    </w:p>
    <w:p w:rsidR="006365FC" w:rsidRPr="0050584D" w:rsidRDefault="006365FC" w:rsidP="00645532">
      <w:pPr>
        <w:rPr>
          <w:rFonts w:ascii="Times New Roman" w:hAnsi="Times New Roman" w:cs="Times New Roman"/>
          <w:sz w:val="24"/>
          <w:szCs w:val="24"/>
        </w:rPr>
      </w:pPr>
      <w:r w:rsidRPr="0050584D">
        <w:rPr>
          <w:rFonts w:ascii="Times New Roman" w:hAnsi="Times New Roman" w:cs="Times New Roman"/>
          <w:sz w:val="24"/>
          <w:szCs w:val="24"/>
        </w:rPr>
        <w:t>Предоставление земельных участков, находящихся в государственной или муниципальной собственности, гражданину или юридическому лицу в собственность, в аренду на торгах и без проведения торгов, постоянное (бессрочное) пользование, в безвозмездное пользование осуществляется в соответствии с земельным законодательством РФ.</w:t>
      </w:r>
    </w:p>
    <w:p w:rsidR="006365FC" w:rsidRPr="0050584D" w:rsidRDefault="006365FC" w:rsidP="003C7C26">
      <w:pPr>
        <w:pStyle w:val="Heading2"/>
        <w:spacing w:after="100"/>
        <w:rPr>
          <w:rFonts w:ascii="Times New Roman" w:hAnsi="Times New Roman" w:cs="Times New Roman"/>
          <w:color w:val="auto"/>
          <w:sz w:val="24"/>
          <w:szCs w:val="24"/>
        </w:rPr>
      </w:pPr>
      <w:bookmarkStart w:id="102" w:name="_Toc352335953"/>
      <w:bookmarkStart w:id="103" w:name="_Toc358208418"/>
      <w:bookmarkStart w:id="104" w:name="_Toc387084709"/>
      <w:bookmarkStart w:id="105" w:name="_Toc3399104"/>
      <w:bookmarkEnd w:id="99"/>
      <w:bookmarkEnd w:id="100"/>
      <w:bookmarkEnd w:id="101"/>
      <w:r w:rsidRPr="0050584D">
        <w:rPr>
          <w:rFonts w:ascii="Times New Roman" w:hAnsi="Times New Roman" w:cs="Times New Roman"/>
          <w:color w:val="auto"/>
          <w:sz w:val="24"/>
          <w:szCs w:val="24"/>
        </w:rPr>
        <w:t>Статья 15. Переоформление прав на земельные участки</w:t>
      </w:r>
      <w:bookmarkEnd w:id="102"/>
      <w:bookmarkEnd w:id="103"/>
      <w:bookmarkEnd w:id="104"/>
      <w:bookmarkEnd w:id="105"/>
    </w:p>
    <w:p w:rsidR="006365FC" w:rsidRPr="0050584D" w:rsidRDefault="006365FC" w:rsidP="00645532">
      <w:pPr>
        <w:rPr>
          <w:rFonts w:ascii="Times New Roman" w:hAnsi="Times New Roman" w:cs="Times New Roman"/>
          <w:sz w:val="24"/>
          <w:szCs w:val="24"/>
        </w:rPr>
      </w:pPr>
      <w:bookmarkStart w:id="106" w:name="_Toc277336790"/>
      <w:bookmarkStart w:id="107" w:name="_Toc277337123"/>
      <w:bookmarkStart w:id="108" w:name="_Toc344077810"/>
      <w:r w:rsidRPr="0050584D">
        <w:rPr>
          <w:rFonts w:ascii="Times New Roman" w:hAnsi="Times New Roman" w:cs="Times New Roman"/>
          <w:sz w:val="24"/>
          <w:szCs w:val="24"/>
        </w:rPr>
        <w:t>1. Переоформление прав на земельные участки производится в следующих случаях:</w:t>
      </w:r>
    </w:p>
    <w:p w:rsidR="006365FC" w:rsidRPr="0050584D" w:rsidRDefault="006365FC" w:rsidP="00645532">
      <w:pPr>
        <w:rPr>
          <w:rFonts w:ascii="Times New Roman" w:hAnsi="Times New Roman" w:cs="Times New Roman"/>
          <w:sz w:val="24"/>
          <w:szCs w:val="24"/>
        </w:rPr>
      </w:pPr>
      <w:r w:rsidRPr="0050584D">
        <w:rPr>
          <w:rFonts w:ascii="Times New Roman" w:hAnsi="Times New Roman" w:cs="Times New Roman"/>
          <w:sz w:val="24"/>
          <w:szCs w:val="24"/>
        </w:rPr>
        <w:t>- переоформление права постоянного (бессрочного) пользования земельным участком;</w:t>
      </w:r>
    </w:p>
    <w:p w:rsidR="006365FC" w:rsidRPr="0050584D" w:rsidRDefault="006365FC" w:rsidP="00645532">
      <w:pPr>
        <w:rPr>
          <w:rFonts w:ascii="Times New Roman" w:hAnsi="Times New Roman" w:cs="Times New Roman"/>
          <w:sz w:val="24"/>
          <w:szCs w:val="24"/>
        </w:rPr>
      </w:pPr>
      <w:r w:rsidRPr="0050584D">
        <w:rPr>
          <w:rFonts w:ascii="Times New Roman" w:hAnsi="Times New Roman" w:cs="Times New Roman"/>
          <w:sz w:val="24"/>
          <w:szCs w:val="24"/>
        </w:rPr>
        <w:t>- переоформление права пожизненного наследуемого владения земельным  участком.</w:t>
      </w:r>
    </w:p>
    <w:p w:rsidR="006365FC" w:rsidRPr="0050584D" w:rsidRDefault="006365FC" w:rsidP="00645532">
      <w:pPr>
        <w:rPr>
          <w:rFonts w:ascii="Times New Roman" w:hAnsi="Times New Roman" w:cs="Times New Roman"/>
          <w:sz w:val="24"/>
          <w:szCs w:val="24"/>
        </w:rPr>
      </w:pPr>
      <w:r w:rsidRPr="0050584D">
        <w:rPr>
          <w:rFonts w:ascii="Times New Roman" w:hAnsi="Times New Roman" w:cs="Times New Roman"/>
          <w:sz w:val="24"/>
          <w:szCs w:val="24"/>
        </w:rPr>
        <w:t>2. Решение о переоформлении прав на земельный участок принимается администрацией муниципального образования Каневской район.</w:t>
      </w:r>
    </w:p>
    <w:p w:rsidR="006365FC" w:rsidRPr="0050584D" w:rsidRDefault="006365FC" w:rsidP="00645532">
      <w:pPr>
        <w:rPr>
          <w:rFonts w:ascii="Times New Roman" w:hAnsi="Times New Roman" w:cs="Times New Roman"/>
          <w:sz w:val="24"/>
          <w:szCs w:val="24"/>
        </w:rPr>
      </w:pPr>
      <w:r w:rsidRPr="0050584D">
        <w:rPr>
          <w:rFonts w:ascii="Times New Roman" w:hAnsi="Times New Roman" w:cs="Times New Roman"/>
          <w:sz w:val="24"/>
          <w:szCs w:val="24"/>
        </w:rPr>
        <w:t>В случае отказа в переоформлении прав мотивированный ответ направляется заявителю в течение десяти дней с момента поступления заявления.</w:t>
      </w:r>
    </w:p>
    <w:p w:rsidR="006365FC" w:rsidRPr="0050584D" w:rsidRDefault="006365FC" w:rsidP="00645532">
      <w:pPr>
        <w:rPr>
          <w:rFonts w:ascii="Times New Roman" w:hAnsi="Times New Roman" w:cs="Times New Roman"/>
          <w:sz w:val="24"/>
          <w:szCs w:val="24"/>
        </w:rPr>
      </w:pPr>
      <w:r w:rsidRPr="0050584D">
        <w:rPr>
          <w:rFonts w:ascii="Times New Roman" w:hAnsi="Times New Roman" w:cs="Times New Roman"/>
          <w:sz w:val="24"/>
          <w:szCs w:val="24"/>
        </w:rPr>
        <w:t>3. Граждане, обладающие земельными участками на праве постоянного (бессрочного) пользования, пожизненного наследуемого владения, вправе переоформить данные права по своему усмотрению на:</w:t>
      </w:r>
    </w:p>
    <w:p w:rsidR="006365FC" w:rsidRPr="0050584D" w:rsidRDefault="006365FC" w:rsidP="00645532">
      <w:pPr>
        <w:rPr>
          <w:rFonts w:ascii="Times New Roman" w:hAnsi="Times New Roman" w:cs="Times New Roman"/>
          <w:sz w:val="24"/>
          <w:szCs w:val="24"/>
        </w:rPr>
      </w:pPr>
      <w:r w:rsidRPr="0050584D">
        <w:rPr>
          <w:rFonts w:ascii="Times New Roman" w:hAnsi="Times New Roman" w:cs="Times New Roman"/>
          <w:sz w:val="24"/>
          <w:szCs w:val="24"/>
        </w:rPr>
        <w:t>- право собственности;</w:t>
      </w:r>
    </w:p>
    <w:p w:rsidR="006365FC" w:rsidRPr="0050584D" w:rsidRDefault="006365FC" w:rsidP="00645532">
      <w:pPr>
        <w:rPr>
          <w:rFonts w:ascii="Times New Roman" w:hAnsi="Times New Roman" w:cs="Times New Roman"/>
          <w:sz w:val="24"/>
          <w:szCs w:val="24"/>
        </w:rPr>
      </w:pPr>
      <w:r w:rsidRPr="0050584D">
        <w:rPr>
          <w:rFonts w:ascii="Times New Roman" w:hAnsi="Times New Roman" w:cs="Times New Roman"/>
          <w:sz w:val="24"/>
          <w:szCs w:val="24"/>
        </w:rPr>
        <w:t>- право аренды.</w:t>
      </w:r>
    </w:p>
    <w:p w:rsidR="006365FC" w:rsidRPr="0050584D" w:rsidRDefault="006365FC" w:rsidP="00645532">
      <w:pPr>
        <w:rPr>
          <w:rFonts w:ascii="Times New Roman" w:hAnsi="Times New Roman" w:cs="Times New Roman"/>
          <w:sz w:val="24"/>
          <w:szCs w:val="24"/>
        </w:rPr>
      </w:pPr>
      <w:r w:rsidRPr="0050584D">
        <w:rPr>
          <w:rFonts w:ascii="Times New Roman" w:hAnsi="Times New Roman" w:cs="Times New Roman"/>
          <w:sz w:val="24"/>
          <w:szCs w:val="24"/>
        </w:rPr>
        <w:t>Переоформление указанных прав в установленных земельным законодательством случаях сроком не ограничивается.</w:t>
      </w:r>
    </w:p>
    <w:p w:rsidR="006365FC" w:rsidRPr="0050584D" w:rsidRDefault="006365FC" w:rsidP="00645532">
      <w:pPr>
        <w:rPr>
          <w:rFonts w:ascii="Times New Roman" w:hAnsi="Times New Roman" w:cs="Times New Roman"/>
          <w:sz w:val="24"/>
          <w:szCs w:val="24"/>
        </w:rPr>
      </w:pPr>
      <w:r w:rsidRPr="0050584D">
        <w:rPr>
          <w:rFonts w:ascii="Times New Roman" w:hAnsi="Times New Roman" w:cs="Times New Roman"/>
          <w:sz w:val="24"/>
          <w:szCs w:val="24"/>
        </w:rPr>
        <w:t>Предоставление земельных участков в собственность производится однократно бесплатно, при этом взимание каких-либо дополнительных денежных сумм помимо сборов, установленных федеральными законами, не допускается.</w:t>
      </w:r>
    </w:p>
    <w:p w:rsidR="006365FC" w:rsidRPr="0050584D" w:rsidRDefault="006365FC" w:rsidP="00645532">
      <w:pPr>
        <w:rPr>
          <w:rFonts w:ascii="Times New Roman" w:hAnsi="Times New Roman" w:cs="Times New Roman"/>
          <w:sz w:val="24"/>
          <w:szCs w:val="24"/>
        </w:rPr>
      </w:pPr>
      <w:r w:rsidRPr="0050584D">
        <w:rPr>
          <w:rFonts w:ascii="Times New Roman" w:hAnsi="Times New Roman" w:cs="Times New Roman"/>
          <w:sz w:val="24"/>
          <w:szCs w:val="24"/>
        </w:rPr>
        <w:t>4. Юридические лица, обладающие земельными участками на праве постоянного (бессрочного) пользования, за исключением государственных и муниципальных учреждений, федеральных казенных предприятий, а также органов государственной власти и органов местного самоуправления, вправе переоформить данные права по своему усмотрению на:</w:t>
      </w:r>
    </w:p>
    <w:p w:rsidR="006365FC" w:rsidRPr="0050584D" w:rsidRDefault="006365FC" w:rsidP="00645532">
      <w:pPr>
        <w:rPr>
          <w:rFonts w:ascii="Times New Roman" w:hAnsi="Times New Roman" w:cs="Times New Roman"/>
          <w:sz w:val="24"/>
          <w:szCs w:val="24"/>
        </w:rPr>
      </w:pPr>
      <w:r w:rsidRPr="0050584D">
        <w:rPr>
          <w:rFonts w:ascii="Times New Roman" w:hAnsi="Times New Roman" w:cs="Times New Roman"/>
          <w:sz w:val="24"/>
          <w:szCs w:val="24"/>
        </w:rPr>
        <w:t>- право собственности;</w:t>
      </w:r>
    </w:p>
    <w:p w:rsidR="006365FC" w:rsidRPr="0050584D" w:rsidRDefault="006365FC" w:rsidP="00645532">
      <w:pPr>
        <w:rPr>
          <w:rFonts w:ascii="Times New Roman" w:hAnsi="Times New Roman" w:cs="Times New Roman"/>
          <w:sz w:val="24"/>
          <w:szCs w:val="24"/>
        </w:rPr>
      </w:pPr>
      <w:r w:rsidRPr="0050584D">
        <w:rPr>
          <w:rFonts w:ascii="Times New Roman" w:hAnsi="Times New Roman" w:cs="Times New Roman"/>
          <w:sz w:val="24"/>
          <w:szCs w:val="24"/>
        </w:rPr>
        <w:t>- право аренды.</w:t>
      </w:r>
    </w:p>
    <w:p w:rsidR="006365FC" w:rsidRPr="0050584D" w:rsidRDefault="006365FC" w:rsidP="00645532">
      <w:pPr>
        <w:rPr>
          <w:rFonts w:ascii="Times New Roman" w:hAnsi="Times New Roman" w:cs="Times New Roman"/>
          <w:sz w:val="24"/>
          <w:szCs w:val="24"/>
        </w:rPr>
      </w:pPr>
      <w:r w:rsidRPr="0050584D">
        <w:rPr>
          <w:rFonts w:ascii="Times New Roman" w:hAnsi="Times New Roman" w:cs="Times New Roman"/>
          <w:sz w:val="24"/>
          <w:szCs w:val="24"/>
        </w:rPr>
        <w:t>Переоформление указанных прав производится в сроки, установленные  действующим законодательством.</w:t>
      </w:r>
    </w:p>
    <w:p w:rsidR="006365FC" w:rsidRPr="0050584D" w:rsidRDefault="006365FC" w:rsidP="00A14CE4">
      <w:pPr>
        <w:pStyle w:val="Heading1"/>
        <w:rPr>
          <w:rFonts w:ascii="Times New Roman" w:hAnsi="Times New Roman" w:cs="Times New Roman"/>
          <w:sz w:val="28"/>
          <w:szCs w:val="28"/>
        </w:rPr>
      </w:pPr>
      <w:bookmarkStart w:id="109" w:name="_Toc387084710"/>
      <w:bookmarkStart w:id="110" w:name="_Toc3399105"/>
      <w:bookmarkEnd w:id="106"/>
      <w:bookmarkEnd w:id="107"/>
      <w:bookmarkEnd w:id="108"/>
      <w:r w:rsidRPr="0050584D">
        <w:rPr>
          <w:rFonts w:ascii="Times New Roman" w:hAnsi="Times New Roman" w:cs="Times New Roman"/>
          <w:sz w:val="28"/>
          <w:szCs w:val="28"/>
        </w:rPr>
        <w:t>Глава 5. Прекращение и ограничение прав на земельные участки. Сервитуты. Резервирование и изъятие земельных участков для муниципальных нужд</w:t>
      </w:r>
      <w:bookmarkEnd w:id="109"/>
      <w:bookmarkEnd w:id="110"/>
      <w:r w:rsidRPr="0050584D">
        <w:rPr>
          <w:rFonts w:ascii="Times New Roman" w:hAnsi="Times New Roman" w:cs="Times New Roman"/>
          <w:sz w:val="28"/>
          <w:szCs w:val="28"/>
        </w:rPr>
        <w:t xml:space="preserve"> </w:t>
      </w:r>
    </w:p>
    <w:p w:rsidR="006365FC" w:rsidRPr="0050584D" w:rsidRDefault="006365FC" w:rsidP="004516E3">
      <w:pPr>
        <w:pStyle w:val="Heading2"/>
        <w:spacing w:after="100"/>
        <w:rPr>
          <w:rFonts w:ascii="Times New Roman" w:hAnsi="Times New Roman" w:cs="Times New Roman"/>
          <w:color w:val="auto"/>
          <w:sz w:val="24"/>
          <w:szCs w:val="24"/>
        </w:rPr>
      </w:pPr>
      <w:bookmarkStart w:id="111" w:name="_Toc3399106"/>
      <w:r w:rsidRPr="0050584D">
        <w:rPr>
          <w:rFonts w:ascii="Times New Roman" w:hAnsi="Times New Roman" w:cs="Times New Roman"/>
          <w:color w:val="auto"/>
          <w:sz w:val="24"/>
          <w:szCs w:val="24"/>
        </w:rPr>
        <w:t>Статья 16. Прекращение прав на земельные участки</w:t>
      </w:r>
      <w:bookmarkEnd w:id="111"/>
    </w:p>
    <w:p w:rsidR="006365FC" w:rsidRPr="0050584D" w:rsidRDefault="006365FC" w:rsidP="00E03F43">
      <w:pPr>
        <w:rPr>
          <w:rFonts w:ascii="Times New Roman" w:hAnsi="Times New Roman" w:cs="Times New Roman"/>
          <w:sz w:val="24"/>
          <w:szCs w:val="24"/>
        </w:rPr>
      </w:pPr>
      <w:r w:rsidRPr="0050584D">
        <w:rPr>
          <w:rFonts w:ascii="Times New Roman" w:hAnsi="Times New Roman" w:cs="Times New Roman"/>
          <w:sz w:val="24"/>
          <w:szCs w:val="24"/>
        </w:rPr>
        <w:t>1. Право собственности на земельный участок прекращается при отчуждении собственником своего земельного участка другим лицам, отказе собственника от права собственности на земельный участок, по иным основаниям, предусмотренным гражданским и земельным законодательством.</w:t>
      </w:r>
    </w:p>
    <w:p w:rsidR="006365FC" w:rsidRPr="0050584D" w:rsidRDefault="006365FC" w:rsidP="00E03F43">
      <w:pPr>
        <w:rPr>
          <w:rFonts w:ascii="Times New Roman" w:hAnsi="Times New Roman" w:cs="Times New Roman"/>
          <w:sz w:val="24"/>
          <w:szCs w:val="24"/>
        </w:rPr>
      </w:pPr>
      <w:bookmarkStart w:id="112" w:name="_Toc479574638"/>
      <w:r w:rsidRPr="0050584D">
        <w:rPr>
          <w:rFonts w:ascii="Times New Roman" w:hAnsi="Times New Roman" w:cs="Times New Roman"/>
          <w:sz w:val="24"/>
          <w:szCs w:val="24"/>
        </w:rPr>
        <w:t>2. Основания прекращения права постоянного (бессрочного) пользования земельным участком, права пожизненного наследуемого владения земельным участком предусматриваются статьей 45 Земельного кодекса РФ.</w:t>
      </w:r>
      <w:bookmarkEnd w:id="112"/>
    </w:p>
    <w:p w:rsidR="006365FC" w:rsidRPr="0050584D" w:rsidRDefault="006365FC" w:rsidP="00E03F43">
      <w:pPr>
        <w:rPr>
          <w:rFonts w:ascii="Times New Roman" w:hAnsi="Times New Roman" w:cs="Times New Roman"/>
          <w:sz w:val="24"/>
          <w:szCs w:val="24"/>
        </w:rPr>
      </w:pPr>
      <w:bookmarkStart w:id="113" w:name="_Toc479574639"/>
      <w:r w:rsidRPr="0050584D">
        <w:rPr>
          <w:rFonts w:ascii="Times New Roman" w:hAnsi="Times New Roman" w:cs="Times New Roman"/>
          <w:sz w:val="24"/>
          <w:szCs w:val="24"/>
        </w:rPr>
        <w:t>Основания прекращения аренды земельного участка предусматриваются статьей 46 Земельного кодекса РФ.</w:t>
      </w:r>
      <w:bookmarkEnd w:id="113"/>
    </w:p>
    <w:p w:rsidR="006365FC" w:rsidRPr="0050584D" w:rsidRDefault="006365FC" w:rsidP="00E03F43">
      <w:pPr>
        <w:rPr>
          <w:rFonts w:ascii="Times New Roman" w:hAnsi="Times New Roman" w:cs="Times New Roman"/>
          <w:sz w:val="24"/>
          <w:szCs w:val="24"/>
        </w:rPr>
      </w:pPr>
      <w:bookmarkStart w:id="114" w:name="_Toc479574640"/>
      <w:r w:rsidRPr="0050584D">
        <w:rPr>
          <w:rFonts w:ascii="Times New Roman" w:hAnsi="Times New Roman" w:cs="Times New Roman"/>
          <w:sz w:val="24"/>
          <w:szCs w:val="24"/>
        </w:rPr>
        <w:t>Основания прекращения права безвозмездного пользования земельным участком предусматриваются статьей 47 Земельного кодекса РФ.</w:t>
      </w:r>
      <w:bookmarkEnd w:id="114"/>
    </w:p>
    <w:p w:rsidR="006365FC" w:rsidRPr="0050584D" w:rsidRDefault="006365FC" w:rsidP="00E03F43">
      <w:pPr>
        <w:rPr>
          <w:rFonts w:ascii="Times New Roman" w:hAnsi="Times New Roman" w:cs="Times New Roman"/>
          <w:sz w:val="24"/>
          <w:szCs w:val="24"/>
        </w:rPr>
      </w:pPr>
      <w:bookmarkStart w:id="115" w:name="_Toc479574641"/>
      <w:r w:rsidRPr="0050584D">
        <w:rPr>
          <w:rFonts w:ascii="Times New Roman" w:hAnsi="Times New Roman" w:cs="Times New Roman"/>
          <w:sz w:val="24"/>
          <w:szCs w:val="24"/>
        </w:rPr>
        <w:t>3. Земельный участок может быть безвозмездно изъят у его собственника по решению суда в виде санкции за совершение преступления (конфискация).</w:t>
      </w:r>
      <w:bookmarkEnd w:id="115"/>
    </w:p>
    <w:p w:rsidR="006365FC" w:rsidRPr="0050584D" w:rsidRDefault="006365FC" w:rsidP="00E03F43">
      <w:pPr>
        <w:rPr>
          <w:rFonts w:ascii="Times New Roman" w:hAnsi="Times New Roman" w:cs="Times New Roman"/>
          <w:sz w:val="24"/>
          <w:szCs w:val="24"/>
        </w:rPr>
      </w:pPr>
      <w:bookmarkStart w:id="116" w:name="_Toc479574642"/>
      <w:r w:rsidRPr="0050584D">
        <w:rPr>
          <w:rFonts w:ascii="Times New Roman" w:hAnsi="Times New Roman" w:cs="Times New Roman"/>
          <w:sz w:val="24"/>
          <w:szCs w:val="24"/>
        </w:rPr>
        <w:t>4. В случаях стихийных бедствий, аварий, эпидемий, эпизоотий и при иных обстоятельствах, носящих чрезвычайный характер, земельный участок может быть временно изъят у его собственника уполномоченными исполнительными органами государственной власти в целях защиты жизненно важных интересов граждан, общества и государства от возникающих в связи с этими чрезвычайными обстоятельствами угроз с возмещением собственнику земельного участка причиненных убытков (реквизиция) и выдачей ему документа о реквизиции.</w:t>
      </w:r>
      <w:bookmarkEnd w:id="116"/>
    </w:p>
    <w:p w:rsidR="006365FC" w:rsidRPr="0050584D" w:rsidRDefault="006365FC" w:rsidP="00E03F43">
      <w:pPr>
        <w:rPr>
          <w:rFonts w:ascii="Times New Roman" w:hAnsi="Times New Roman" w:cs="Times New Roman"/>
          <w:sz w:val="24"/>
          <w:szCs w:val="24"/>
        </w:rPr>
      </w:pPr>
      <w:bookmarkStart w:id="117" w:name="_Toc479574643"/>
      <w:r w:rsidRPr="0050584D">
        <w:rPr>
          <w:rFonts w:ascii="Times New Roman" w:hAnsi="Times New Roman" w:cs="Times New Roman"/>
          <w:sz w:val="24"/>
          <w:szCs w:val="24"/>
        </w:rPr>
        <w:t xml:space="preserve">Реквизицией не является изъятие земельных участков, осуществляемое в порядке изъятия для государственных или муниципальных нужд на условиях и в порядке, которые установлены </w:t>
      </w:r>
      <w:hyperlink w:anchor="Par1787" w:tooltip="Глава VII.1. ПОРЯДОК ИЗЪЯТИЯ ЗЕМЕЛЬНЫХ УЧАСТКОВ" w:history="1">
        <w:r w:rsidRPr="0050584D">
          <w:rPr>
            <w:rFonts w:ascii="Times New Roman" w:hAnsi="Times New Roman" w:cs="Times New Roman"/>
            <w:sz w:val="24"/>
            <w:szCs w:val="24"/>
          </w:rPr>
          <w:t>главой VII.1</w:t>
        </w:r>
      </w:hyperlink>
      <w:r w:rsidRPr="0050584D">
        <w:rPr>
          <w:rFonts w:ascii="Times New Roman" w:hAnsi="Times New Roman" w:cs="Times New Roman"/>
          <w:sz w:val="24"/>
          <w:szCs w:val="24"/>
        </w:rPr>
        <w:t xml:space="preserve"> Земельного Кодекса РФ.</w:t>
      </w:r>
      <w:bookmarkEnd w:id="117"/>
    </w:p>
    <w:p w:rsidR="006365FC" w:rsidRPr="0050584D" w:rsidRDefault="006365FC" w:rsidP="00E03F43">
      <w:pPr>
        <w:rPr>
          <w:rFonts w:ascii="Times New Roman" w:hAnsi="Times New Roman" w:cs="Times New Roman"/>
          <w:sz w:val="24"/>
          <w:szCs w:val="24"/>
        </w:rPr>
      </w:pPr>
      <w:bookmarkStart w:id="118" w:name="_Toc479574644"/>
      <w:r w:rsidRPr="0050584D">
        <w:rPr>
          <w:rFonts w:ascii="Times New Roman" w:hAnsi="Times New Roman" w:cs="Times New Roman"/>
          <w:sz w:val="24"/>
          <w:szCs w:val="24"/>
        </w:rPr>
        <w:t xml:space="preserve">5. Отчуждение земельного участка его собственником другим лицам осуществляется в порядке, установленном гражданским законодательством, с учетом предусмотренных </w:t>
      </w:r>
      <w:hyperlink w:anchor="Par575" w:tooltip="Статья 27. Ограничения оборотоспособности земельных участков" w:history="1">
        <w:r w:rsidRPr="0050584D">
          <w:rPr>
            <w:rFonts w:ascii="Times New Roman" w:hAnsi="Times New Roman" w:cs="Times New Roman"/>
            <w:sz w:val="24"/>
            <w:szCs w:val="24"/>
          </w:rPr>
          <w:t>статьей 27</w:t>
        </w:r>
      </w:hyperlink>
      <w:r w:rsidRPr="0050584D">
        <w:rPr>
          <w:rFonts w:ascii="Times New Roman" w:hAnsi="Times New Roman" w:cs="Times New Roman"/>
          <w:sz w:val="24"/>
          <w:szCs w:val="24"/>
        </w:rPr>
        <w:t xml:space="preserve"> Земельного Кодекса РФ ограничений оборотоспособности земельных участков.</w:t>
      </w:r>
      <w:bookmarkEnd w:id="118"/>
    </w:p>
    <w:p w:rsidR="006365FC" w:rsidRPr="0050584D" w:rsidRDefault="006365FC" w:rsidP="00E03F43">
      <w:pPr>
        <w:rPr>
          <w:rFonts w:ascii="Times New Roman" w:hAnsi="Times New Roman" w:cs="Times New Roman"/>
          <w:sz w:val="24"/>
          <w:szCs w:val="24"/>
        </w:rPr>
      </w:pPr>
      <w:bookmarkStart w:id="119" w:name="_Toc479574645"/>
      <w:r w:rsidRPr="0050584D">
        <w:rPr>
          <w:rFonts w:ascii="Times New Roman" w:hAnsi="Times New Roman" w:cs="Times New Roman"/>
          <w:sz w:val="24"/>
          <w:szCs w:val="24"/>
        </w:rPr>
        <w:t>6. Отказ от права собственности на земельный участок осуществляется посредством подачи собственником земельного участка заявления о таком отказе в орган, осуществляющий государственную регистрацию прав на недвижимое имущество и сделок с ним. Право собственности на этот земельный участок прекращается с даты государственной регистрации прекращения указанного права.</w:t>
      </w:r>
      <w:bookmarkEnd w:id="119"/>
    </w:p>
    <w:p w:rsidR="006365FC" w:rsidRPr="0050584D" w:rsidRDefault="006365FC" w:rsidP="00E03F43">
      <w:pPr>
        <w:rPr>
          <w:rFonts w:ascii="Times New Roman" w:hAnsi="Times New Roman" w:cs="Times New Roman"/>
          <w:sz w:val="24"/>
          <w:szCs w:val="24"/>
        </w:rPr>
      </w:pPr>
      <w:bookmarkStart w:id="120" w:name="_Toc479574646"/>
      <w:r w:rsidRPr="0050584D">
        <w:rPr>
          <w:rFonts w:ascii="Times New Roman" w:hAnsi="Times New Roman" w:cs="Times New Roman"/>
          <w:sz w:val="24"/>
          <w:szCs w:val="24"/>
        </w:rPr>
        <w:t>Отказ от права собственности на земельный участок осуществляется в соответствии со статьей 53 Земельного кодекса РФ.</w:t>
      </w:r>
      <w:bookmarkEnd w:id="120"/>
    </w:p>
    <w:p w:rsidR="006365FC" w:rsidRPr="0050584D" w:rsidRDefault="006365FC" w:rsidP="00E03F43">
      <w:pPr>
        <w:rPr>
          <w:rFonts w:ascii="Times New Roman" w:hAnsi="Times New Roman" w:cs="Times New Roman"/>
          <w:sz w:val="24"/>
          <w:szCs w:val="24"/>
        </w:rPr>
      </w:pPr>
      <w:bookmarkStart w:id="121" w:name="_Toc479574647"/>
      <w:r w:rsidRPr="0050584D">
        <w:rPr>
          <w:rFonts w:ascii="Times New Roman" w:hAnsi="Times New Roman" w:cs="Times New Roman"/>
          <w:sz w:val="24"/>
          <w:szCs w:val="24"/>
        </w:rPr>
        <w:t>7. Порядок изъятия земельного участка, предоставленного на праве пожизненного наследуемого владения, праве постоянного (бессрочного) пользования, ввиду ненадлежащего использования земельного участка предусматривается статьей 54 Земельного кодекса РФ.</w:t>
      </w:r>
      <w:bookmarkEnd w:id="121"/>
    </w:p>
    <w:p w:rsidR="006365FC" w:rsidRPr="0050584D" w:rsidRDefault="006365FC" w:rsidP="004516E3">
      <w:pPr>
        <w:pStyle w:val="Heading2"/>
        <w:spacing w:after="100"/>
        <w:rPr>
          <w:rFonts w:ascii="Times New Roman" w:hAnsi="Times New Roman" w:cs="Times New Roman"/>
          <w:color w:val="auto"/>
          <w:sz w:val="24"/>
          <w:szCs w:val="24"/>
        </w:rPr>
      </w:pPr>
      <w:bookmarkStart w:id="122" w:name="_Toc387084711"/>
      <w:bookmarkStart w:id="123" w:name="_Toc3399107"/>
      <w:r w:rsidRPr="0050584D">
        <w:rPr>
          <w:rFonts w:ascii="Times New Roman" w:hAnsi="Times New Roman" w:cs="Times New Roman"/>
          <w:color w:val="auto"/>
          <w:sz w:val="24"/>
          <w:szCs w:val="24"/>
        </w:rPr>
        <w:t xml:space="preserve">Статья 17. </w:t>
      </w:r>
      <w:bookmarkEnd w:id="122"/>
      <w:r w:rsidRPr="0050584D">
        <w:rPr>
          <w:rFonts w:ascii="Times New Roman" w:hAnsi="Times New Roman" w:cs="Times New Roman"/>
          <w:color w:val="auto"/>
          <w:sz w:val="24"/>
          <w:szCs w:val="24"/>
        </w:rPr>
        <w:t>Ограничение прав на землю</w:t>
      </w:r>
      <w:bookmarkEnd w:id="123"/>
    </w:p>
    <w:p w:rsidR="006365FC" w:rsidRPr="0050584D" w:rsidRDefault="006365FC" w:rsidP="00E03F43">
      <w:pPr>
        <w:rPr>
          <w:rFonts w:ascii="Times New Roman" w:hAnsi="Times New Roman" w:cs="Times New Roman"/>
          <w:sz w:val="24"/>
          <w:szCs w:val="24"/>
        </w:rPr>
      </w:pPr>
      <w:bookmarkStart w:id="124" w:name="_Toc479574649"/>
      <w:r w:rsidRPr="0050584D">
        <w:rPr>
          <w:rFonts w:ascii="Times New Roman" w:hAnsi="Times New Roman" w:cs="Times New Roman"/>
          <w:sz w:val="24"/>
          <w:szCs w:val="24"/>
        </w:rPr>
        <w:t>1. Права на землю могут быть ограничены по основаниям, установленным Земельным Кодексом РФ, федеральными законами.</w:t>
      </w:r>
      <w:bookmarkEnd w:id="124"/>
    </w:p>
    <w:p w:rsidR="006365FC" w:rsidRPr="0050584D" w:rsidRDefault="006365FC" w:rsidP="00E03F43">
      <w:pPr>
        <w:rPr>
          <w:rFonts w:ascii="Times New Roman" w:hAnsi="Times New Roman" w:cs="Times New Roman"/>
          <w:sz w:val="24"/>
          <w:szCs w:val="24"/>
        </w:rPr>
      </w:pPr>
      <w:bookmarkStart w:id="125" w:name="_Toc479574650"/>
      <w:r w:rsidRPr="0050584D">
        <w:rPr>
          <w:rFonts w:ascii="Times New Roman" w:hAnsi="Times New Roman" w:cs="Times New Roman"/>
          <w:sz w:val="24"/>
          <w:szCs w:val="24"/>
        </w:rPr>
        <w:t>2. Могут устанавливаться следующие ограничения прав на землю:</w:t>
      </w:r>
      <w:bookmarkEnd w:id="125"/>
    </w:p>
    <w:p w:rsidR="006365FC" w:rsidRPr="0050584D" w:rsidRDefault="006365FC" w:rsidP="00E03F43">
      <w:pPr>
        <w:rPr>
          <w:rFonts w:ascii="Times New Roman" w:hAnsi="Times New Roman" w:cs="Times New Roman"/>
          <w:sz w:val="24"/>
          <w:szCs w:val="24"/>
        </w:rPr>
      </w:pPr>
      <w:bookmarkStart w:id="126" w:name="_Toc479574651"/>
      <w:r w:rsidRPr="0050584D">
        <w:rPr>
          <w:rFonts w:ascii="Times New Roman" w:hAnsi="Times New Roman" w:cs="Times New Roman"/>
          <w:sz w:val="24"/>
          <w:szCs w:val="24"/>
        </w:rPr>
        <w:t>1) особые условия использования земельных участков и режим хозяйственной деятельности в охранных, санитарно-защитных зонах;</w:t>
      </w:r>
      <w:bookmarkEnd w:id="126"/>
    </w:p>
    <w:p w:rsidR="006365FC" w:rsidRPr="0050584D" w:rsidRDefault="006365FC" w:rsidP="00E03F43">
      <w:pPr>
        <w:rPr>
          <w:rFonts w:ascii="Times New Roman" w:hAnsi="Times New Roman" w:cs="Times New Roman"/>
          <w:sz w:val="24"/>
          <w:szCs w:val="24"/>
        </w:rPr>
      </w:pPr>
      <w:bookmarkStart w:id="127" w:name="_Toc479574652"/>
      <w:r w:rsidRPr="0050584D">
        <w:rPr>
          <w:rFonts w:ascii="Times New Roman" w:hAnsi="Times New Roman" w:cs="Times New Roman"/>
          <w:sz w:val="24"/>
          <w:szCs w:val="24"/>
        </w:rPr>
        <w:t>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w:t>
      </w:r>
      <w:bookmarkEnd w:id="127"/>
    </w:p>
    <w:p w:rsidR="006365FC" w:rsidRPr="0050584D" w:rsidRDefault="006365FC" w:rsidP="00E03F43">
      <w:pPr>
        <w:rPr>
          <w:rFonts w:ascii="Times New Roman" w:hAnsi="Times New Roman" w:cs="Times New Roman"/>
          <w:sz w:val="24"/>
          <w:szCs w:val="24"/>
        </w:rPr>
      </w:pPr>
      <w:bookmarkStart w:id="128" w:name="_Toc479574653"/>
      <w:r w:rsidRPr="0050584D">
        <w:rPr>
          <w:rFonts w:ascii="Times New Roman" w:hAnsi="Times New Roman" w:cs="Times New Roman"/>
          <w:sz w:val="24"/>
          <w:szCs w:val="24"/>
        </w:rPr>
        <w:t>3) условия начала и завершения застройки или освоения земельного участка в течение установленных сроков по согласованному в установленном порядке проекту, строительства, ремонта или содержания автомобильной дороги (участка автомобильной дороги) при предоставлении прав на земельный участок, находящийся в государственной или муниципальной собственности;</w:t>
      </w:r>
      <w:bookmarkEnd w:id="128"/>
    </w:p>
    <w:p w:rsidR="006365FC" w:rsidRPr="0050584D" w:rsidRDefault="006365FC" w:rsidP="00E03F43">
      <w:pPr>
        <w:rPr>
          <w:rFonts w:ascii="Times New Roman" w:hAnsi="Times New Roman" w:cs="Times New Roman"/>
          <w:sz w:val="24"/>
          <w:szCs w:val="24"/>
        </w:rPr>
      </w:pPr>
      <w:bookmarkStart w:id="129" w:name="_Toc479574654"/>
      <w:r w:rsidRPr="0050584D">
        <w:rPr>
          <w:rFonts w:ascii="Times New Roman" w:hAnsi="Times New Roman" w:cs="Times New Roman"/>
          <w:sz w:val="24"/>
          <w:szCs w:val="24"/>
        </w:rPr>
        <w:t xml:space="preserve">4) иные ограничения использования земельных участков в случаях, установленных настоящим </w:t>
      </w:r>
      <w:hyperlink w:anchor="Par575" w:tooltip="Статья 27. Ограничения оборотоспособности земельных участков" w:history="1">
        <w:r w:rsidRPr="0050584D">
          <w:rPr>
            <w:rFonts w:ascii="Times New Roman" w:hAnsi="Times New Roman" w:cs="Times New Roman"/>
            <w:sz w:val="24"/>
            <w:szCs w:val="24"/>
          </w:rPr>
          <w:t>Кодексом</w:t>
        </w:r>
      </w:hyperlink>
      <w:r w:rsidRPr="0050584D">
        <w:rPr>
          <w:rFonts w:ascii="Times New Roman" w:hAnsi="Times New Roman" w:cs="Times New Roman"/>
          <w:sz w:val="24"/>
          <w:szCs w:val="24"/>
        </w:rPr>
        <w:t>, федеральными законами.</w:t>
      </w:r>
      <w:bookmarkEnd w:id="129"/>
    </w:p>
    <w:p w:rsidR="006365FC" w:rsidRPr="0050584D" w:rsidRDefault="006365FC" w:rsidP="00E03F43">
      <w:pPr>
        <w:rPr>
          <w:rFonts w:ascii="Times New Roman" w:hAnsi="Times New Roman" w:cs="Times New Roman"/>
          <w:sz w:val="24"/>
          <w:szCs w:val="24"/>
        </w:rPr>
      </w:pPr>
      <w:bookmarkStart w:id="130" w:name="_Toc479574655"/>
      <w:r w:rsidRPr="0050584D">
        <w:rPr>
          <w:rFonts w:ascii="Times New Roman" w:hAnsi="Times New Roman" w:cs="Times New Roman"/>
          <w:sz w:val="24"/>
          <w:szCs w:val="24"/>
        </w:rPr>
        <w:t xml:space="preserve">3. 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или в </w:t>
      </w:r>
      <w:hyperlink w:anchor="Par2459" w:tooltip="Для обеспечения безопасного и безаварийного функционирования, безопасной эксплуатации объектов электроэнергетики устанавливаются охранные зоны с особыми условиями использования земельных участков независимо от категорий земель, в состав которых входят эти земе" w:history="1">
        <w:r w:rsidRPr="0050584D">
          <w:rPr>
            <w:rFonts w:ascii="Times New Roman" w:hAnsi="Times New Roman" w:cs="Times New Roman"/>
            <w:sz w:val="24"/>
            <w:szCs w:val="24"/>
          </w:rPr>
          <w:t>порядке</w:t>
        </w:r>
      </w:hyperlink>
      <w:r w:rsidRPr="0050584D">
        <w:rPr>
          <w:rFonts w:ascii="Times New Roman" w:hAnsi="Times New Roman" w:cs="Times New Roman"/>
          <w:sz w:val="24"/>
          <w:szCs w:val="24"/>
        </w:rPr>
        <w:t>, предусмотренном Земельным Кодексом для охранных зон.</w:t>
      </w:r>
      <w:bookmarkEnd w:id="130"/>
    </w:p>
    <w:p w:rsidR="006365FC" w:rsidRPr="0050584D" w:rsidRDefault="006365FC" w:rsidP="00E03F43">
      <w:pPr>
        <w:rPr>
          <w:rFonts w:ascii="Times New Roman" w:hAnsi="Times New Roman" w:cs="Times New Roman"/>
          <w:sz w:val="24"/>
          <w:szCs w:val="24"/>
        </w:rPr>
      </w:pPr>
      <w:bookmarkStart w:id="131" w:name="_Toc479574656"/>
      <w:r w:rsidRPr="0050584D">
        <w:rPr>
          <w:rFonts w:ascii="Times New Roman" w:hAnsi="Times New Roman" w:cs="Times New Roman"/>
          <w:sz w:val="24"/>
          <w:szCs w:val="24"/>
        </w:rPr>
        <w:t>4. Ограничения прав на землю устанавливаются бессрочно или на определенный срок.</w:t>
      </w:r>
      <w:bookmarkEnd w:id="131"/>
    </w:p>
    <w:p w:rsidR="006365FC" w:rsidRPr="0050584D" w:rsidRDefault="006365FC" w:rsidP="00E03F43">
      <w:pPr>
        <w:rPr>
          <w:rFonts w:ascii="Times New Roman" w:hAnsi="Times New Roman" w:cs="Times New Roman"/>
          <w:sz w:val="24"/>
          <w:szCs w:val="24"/>
        </w:rPr>
      </w:pPr>
      <w:bookmarkStart w:id="132" w:name="_Toc479574657"/>
      <w:r w:rsidRPr="0050584D">
        <w:rPr>
          <w:rFonts w:ascii="Times New Roman" w:hAnsi="Times New Roman" w:cs="Times New Roman"/>
          <w:sz w:val="24"/>
          <w:szCs w:val="24"/>
        </w:rPr>
        <w:t>5. Ограничения прав на землю сохраняются при переходе права собственности на земельный участок к другому лицу.</w:t>
      </w:r>
      <w:bookmarkEnd w:id="132"/>
    </w:p>
    <w:p w:rsidR="006365FC" w:rsidRPr="0050584D" w:rsidRDefault="006365FC" w:rsidP="00E03F43">
      <w:pPr>
        <w:rPr>
          <w:rFonts w:ascii="Times New Roman" w:hAnsi="Times New Roman" w:cs="Times New Roman"/>
          <w:sz w:val="24"/>
          <w:szCs w:val="24"/>
        </w:rPr>
      </w:pPr>
      <w:bookmarkStart w:id="133" w:name="_Toc479574658"/>
      <w:r w:rsidRPr="0050584D">
        <w:rPr>
          <w:rFonts w:ascii="Times New Roman" w:hAnsi="Times New Roman" w:cs="Times New Roman"/>
          <w:sz w:val="24"/>
          <w:szCs w:val="24"/>
        </w:rPr>
        <w:t>6. Ограничение прав на землю подлежит государственной регистрации в случаях и в порядке, которые установлены федеральными законами.</w:t>
      </w:r>
      <w:bookmarkEnd w:id="133"/>
    </w:p>
    <w:p w:rsidR="006365FC" w:rsidRPr="0050584D" w:rsidRDefault="006365FC" w:rsidP="00E03F43">
      <w:pPr>
        <w:rPr>
          <w:rFonts w:ascii="Times New Roman" w:hAnsi="Times New Roman" w:cs="Times New Roman"/>
          <w:sz w:val="24"/>
          <w:szCs w:val="24"/>
        </w:rPr>
      </w:pPr>
      <w:bookmarkStart w:id="134" w:name="_Toc479574659"/>
      <w:r w:rsidRPr="0050584D">
        <w:rPr>
          <w:rFonts w:ascii="Times New Roman" w:hAnsi="Times New Roman" w:cs="Times New Roman"/>
          <w:sz w:val="24"/>
          <w:szCs w:val="24"/>
        </w:rPr>
        <w:t>7. Ограничение прав на землю может быть обжаловано лицом, чьи права ограничены, в судебном порядке.</w:t>
      </w:r>
      <w:bookmarkEnd w:id="134"/>
    </w:p>
    <w:p w:rsidR="006365FC" w:rsidRPr="0050584D" w:rsidRDefault="006365FC" w:rsidP="004516E3">
      <w:pPr>
        <w:pStyle w:val="Heading2"/>
        <w:spacing w:after="100"/>
        <w:rPr>
          <w:rFonts w:ascii="Times New Roman" w:hAnsi="Times New Roman" w:cs="Times New Roman"/>
          <w:color w:val="auto"/>
          <w:sz w:val="24"/>
          <w:szCs w:val="24"/>
        </w:rPr>
      </w:pPr>
      <w:bookmarkStart w:id="135" w:name="_Toc3399108"/>
      <w:r w:rsidRPr="0050584D">
        <w:rPr>
          <w:rFonts w:ascii="Times New Roman" w:hAnsi="Times New Roman" w:cs="Times New Roman"/>
          <w:color w:val="auto"/>
          <w:sz w:val="24"/>
          <w:szCs w:val="24"/>
        </w:rPr>
        <w:t>Статья 18. Сервитуты</w:t>
      </w:r>
      <w:bookmarkEnd w:id="135"/>
    </w:p>
    <w:p w:rsidR="006365FC" w:rsidRPr="0050584D" w:rsidRDefault="006365FC" w:rsidP="004516E3">
      <w:pPr>
        <w:spacing w:after="20"/>
        <w:rPr>
          <w:rFonts w:ascii="Times New Roman" w:hAnsi="Times New Roman" w:cs="Times New Roman"/>
          <w:sz w:val="24"/>
          <w:szCs w:val="24"/>
        </w:rPr>
      </w:pPr>
      <w:bookmarkStart w:id="136" w:name="_Toc479574661"/>
      <w:r w:rsidRPr="0050584D">
        <w:rPr>
          <w:rFonts w:ascii="Times New Roman" w:hAnsi="Times New Roman" w:cs="Times New Roman"/>
          <w:sz w:val="24"/>
          <w:szCs w:val="24"/>
        </w:rPr>
        <w:t>1. Сервитут устанавливается в соответствии с гражданским законодательством.</w:t>
      </w:r>
      <w:bookmarkEnd w:id="136"/>
    </w:p>
    <w:p w:rsidR="006365FC" w:rsidRPr="0050584D" w:rsidRDefault="006365FC" w:rsidP="004516E3">
      <w:pPr>
        <w:spacing w:after="20"/>
        <w:rPr>
          <w:rFonts w:ascii="Times New Roman" w:hAnsi="Times New Roman" w:cs="Times New Roman"/>
          <w:sz w:val="24"/>
          <w:szCs w:val="24"/>
        </w:rPr>
      </w:pPr>
      <w:bookmarkStart w:id="137" w:name="_Toc479574662"/>
      <w:r w:rsidRPr="0050584D">
        <w:rPr>
          <w:rFonts w:ascii="Times New Roman" w:hAnsi="Times New Roman" w:cs="Times New Roman"/>
          <w:sz w:val="24"/>
          <w:szCs w:val="24"/>
        </w:rPr>
        <w:t>2. Публичный сервитут устанавливается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bookmarkEnd w:id="137"/>
    </w:p>
    <w:p w:rsidR="006365FC" w:rsidRPr="00232F3C" w:rsidRDefault="006365FC" w:rsidP="00232F3C">
      <w:pPr>
        <w:widowControl w:val="0"/>
        <w:suppressAutoHyphens/>
        <w:autoSpaceDE w:val="0"/>
        <w:rPr>
          <w:rFonts w:ascii="Times New Roman" w:hAnsi="Times New Roman" w:cs="Times New Roman"/>
          <w:kern w:val="1"/>
          <w:sz w:val="24"/>
          <w:szCs w:val="24"/>
          <w:lang w:eastAsia="hi-IN" w:bidi="hi-IN"/>
        </w:rPr>
      </w:pPr>
      <w:bookmarkStart w:id="138" w:name="_Toc479574673"/>
      <w:r>
        <w:rPr>
          <w:rFonts w:ascii="Times New Roman" w:hAnsi="Times New Roman" w:cs="Times New Roman"/>
          <w:kern w:val="1"/>
          <w:sz w:val="24"/>
          <w:szCs w:val="24"/>
          <w:lang w:eastAsia="hi-IN" w:bidi="hi-IN"/>
        </w:rPr>
        <w:t>3</w:t>
      </w:r>
      <w:r w:rsidRPr="00232F3C">
        <w:rPr>
          <w:rFonts w:ascii="Times New Roman" w:hAnsi="Times New Roman" w:cs="Times New Roman"/>
          <w:kern w:val="1"/>
          <w:sz w:val="24"/>
          <w:szCs w:val="24"/>
          <w:lang w:eastAsia="hi-IN" w:bidi="hi-IN"/>
        </w:rPr>
        <w:t>. В порядке, предусмотренном настоящей статьей, публичный сервитут устанавливается для использования земельных участков и (или) земель в следующих целях:</w:t>
      </w:r>
    </w:p>
    <w:p w:rsidR="006365FC" w:rsidRPr="00232F3C" w:rsidRDefault="006365FC" w:rsidP="00232F3C">
      <w:pPr>
        <w:widowControl w:val="0"/>
        <w:suppressAutoHyphens/>
        <w:autoSpaceDE w:val="0"/>
        <w:rPr>
          <w:rFonts w:ascii="Times New Roman" w:hAnsi="Times New Roman" w:cs="Times New Roman"/>
          <w:kern w:val="1"/>
          <w:sz w:val="24"/>
          <w:szCs w:val="24"/>
          <w:lang w:eastAsia="hi-IN" w:bidi="hi-IN"/>
        </w:rPr>
      </w:pPr>
      <w:r w:rsidRPr="00232F3C">
        <w:rPr>
          <w:rFonts w:ascii="Times New Roman" w:hAnsi="Times New Roman" w:cs="Times New Roman"/>
          <w:kern w:val="1"/>
          <w:sz w:val="24"/>
          <w:szCs w:val="24"/>
          <w:lang w:eastAsia="hi-IN" w:bidi="hi-IN"/>
        </w:rPr>
        <w:t>1) размещение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организации электро-, газо-, тепло-, водоснабжения населения и водоотведения, подключения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для государственных или муниципальных нужд (далее также - инженерные сооружения);</w:t>
      </w:r>
    </w:p>
    <w:p w:rsidR="006365FC" w:rsidRPr="00232F3C" w:rsidRDefault="006365FC" w:rsidP="00232F3C">
      <w:pPr>
        <w:widowControl w:val="0"/>
        <w:suppressAutoHyphens/>
        <w:autoSpaceDE w:val="0"/>
        <w:rPr>
          <w:rFonts w:ascii="Times New Roman" w:hAnsi="Times New Roman" w:cs="Times New Roman"/>
          <w:kern w:val="1"/>
          <w:sz w:val="24"/>
          <w:szCs w:val="24"/>
          <w:lang w:eastAsia="hi-IN" w:bidi="hi-IN"/>
        </w:rPr>
      </w:pPr>
      <w:r w:rsidRPr="00232F3C">
        <w:rPr>
          <w:rFonts w:ascii="Times New Roman" w:hAnsi="Times New Roman" w:cs="Times New Roman"/>
          <w:kern w:val="1"/>
          <w:sz w:val="24"/>
          <w:szCs w:val="24"/>
          <w:lang w:eastAsia="hi-IN" w:bidi="hi-IN"/>
        </w:rPr>
        <w:t>2) складирование строительных и иных материалов, размещение временных или вспомогательных сооружений (включая ограждения, бытовки, навесы) и (или) строительной техники, которые необходимы для обеспечения строительства, реконструкции, ремонта объектов транспортной инфраструктуры федерального, регионального или местного значения, на срок указанных строительства, реконструкции, ремонта;</w:t>
      </w:r>
    </w:p>
    <w:p w:rsidR="006365FC" w:rsidRPr="00232F3C" w:rsidRDefault="006365FC" w:rsidP="00232F3C">
      <w:pPr>
        <w:widowControl w:val="0"/>
        <w:suppressAutoHyphens/>
        <w:autoSpaceDE w:val="0"/>
        <w:rPr>
          <w:rFonts w:ascii="Times New Roman" w:hAnsi="Times New Roman" w:cs="Times New Roman"/>
          <w:kern w:val="1"/>
          <w:sz w:val="24"/>
          <w:szCs w:val="24"/>
          <w:lang w:eastAsia="hi-IN" w:bidi="hi-IN"/>
        </w:rPr>
      </w:pPr>
      <w:r w:rsidRPr="00232F3C">
        <w:rPr>
          <w:rFonts w:ascii="Times New Roman" w:hAnsi="Times New Roman" w:cs="Times New Roman"/>
          <w:kern w:val="1"/>
          <w:sz w:val="24"/>
          <w:szCs w:val="24"/>
          <w:lang w:eastAsia="hi-IN" w:bidi="hi-IN"/>
        </w:rPr>
        <w:t>3) устройство пересечений автомобильных дорог или железнодорожных путей с железнодорожными путями общего пользования на земельных участках, находящихся в государственной собственности, в границах полос отвода железных дорог, а также устройство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 находящихся в государственной или муниципальной собственности, в границах полосы отвода автомобильной дороги;</w:t>
      </w:r>
    </w:p>
    <w:p w:rsidR="006365FC" w:rsidRPr="00232F3C" w:rsidRDefault="006365FC" w:rsidP="00232F3C">
      <w:pPr>
        <w:widowControl w:val="0"/>
        <w:suppressAutoHyphens/>
        <w:autoSpaceDE w:val="0"/>
        <w:rPr>
          <w:rFonts w:ascii="Times New Roman" w:hAnsi="Times New Roman" w:cs="Times New Roman"/>
          <w:kern w:val="1"/>
          <w:sz w:val="24"/>
          <w:szCs w:val="24"/>
          <w:lang w:eastAsia="hi-IN" w:bidi="hi-IN"/>
        </w:rPr>
      </w:pPr>
      <w:r w:rsidRPr="00232F3C">
        <w:rPr>
          <w:rFonts w:ascii="Times New Roman" w:hAnsi="Times New Roman" w:cs="Times New Roman"/>
          <w:kern w:val="1"/>
          <w:sz w:val="24"/>
          <w:szCs w:val="24"/>
          <w:lang w:eastAsia="hi-IN" w:bidi="hi-IN"/>
        </w:rPr>
        <w:t>4) размещение автомобильных дорог и железнодорожных путей в туннелях;</w:t>
      </w:r>
    </w:p>
    <w:p w:rsidR="006365FC" w:rsidRPr="00232F3C" w:rsidRDefault="006365FC" w:rsidP="00232F3C">
      <w:pPr>
        <w:widowControl w:val="0"/>
        <w:suppressAutoHyphens/>
        <w:autoSpaceDE w:val="0"/>
        <w:rPr>
          <w:rFonts w:ascii="Times New Roman" w:hAnsi="Times New Roman" w:cs="Times New Roman"/>
          <w:kern w:val="1"/>
          <w:sz w:val="24"/>
          <w:szCs w:val="24"/>
          <w:lang w:eastAsia="hi-IN" w:bidi="hi-IN"/>
        </w:rPr>
      </w:pPr>
      <w:r w:rsidRPr="00232F3C">
        <w:rPr>
          <w:rFonts w:ascii="Times New Roman" w:hAnsi="Times New Roman" w:cs="Times New Roman"/>
          <w:kern w:val="1"/>
          <w:sz w:val="24"/>
          <w:szCs w:val="24"/>
          <w:lang w:eastAsia="hi-IN" w:bidi="hi-IN"/>
        </w:rPr>
        <w:t>5) проведение инженерных изысканий в целях подготовки документации по планировке территории, предусматривающей размещение линейных объектов федерального, регионального или местного значения, проведение инженерных изысканий для строительства, реконструкции указанных объектов, а также сооружений, предусмотренных подпунктом 1 настоящей статьи.</w:t>
      </w:r>
    </w:p>
    <w:p w:rsidR="006365FC" w:rsidRPr="0050584D" w:rsidRDefault="006365FC" w:rsidP="004516E3">
      <w:pPr>
        <w:spacing w:after="20"/>
        <w:rPr>
          <w:rFonts w:ascii="Times New Roman" w:hAnsi="Times New Roman" w:cs="Times New Roman"/>
          <w:sz w:val="24"/>
          <w:szCs w:val="24"/>
        </w:rPr>
      </w:pPr>
      <w:r w:rsidRPr="0050584D">
        <w:rPr>
          <w:rFonts w:ascii="Times New Roman" w:hAnsi="Times New Roman" w:cs="Times New Roman"/>
          <w:sz w:val="24"/>
          <w:szCs w:val="24"/>
        </w:rPr>
        <w:t>4. Сервитут может быть срочным или постоянным.</w:t>
      </w:r>
      <w:bookmarkEnd w:id="138"/>
    </w:p>
    <w:p w:rsidR="006365FC" w:rsidRPr="00232F3C" w:rsidRDefault="006365FC" w:rsidP="00232F3C">
      <w:pPr>
        <w:widowControl w:val="0"/>
        <w:suppressAutoHyphens/>
        <w:autoSpaceDE w:val="0"/>
        <w:rPr>
          <w:rFonts w:ascii="Times New Roman" w:hAnsi="Times New Roman" w:cs="Times New Roman"/>
          <w:kern w:val="1"/>
          <w:sz w:val="24"/>
          <w:szCs w:val="24"/>
          <w:lang w:eastAsia="hi-IN" w:bidi="hi-IN"/>
        </w:rPr>
      </w:pPr>
      <w:bookmarkStart w:id="139" w:name="_Toc479574679"/>
      <w:r>
        <w:rPr>
          <w:rFonts w:ascii="Times New Roman" w:hAnsi="Times New Roman" w:cs="Times New Roman"/>
          <w:kern w:val="1"/>
          <w:sz w:val="24"/>
          <w:szCs w:val="24"/>
          <w:lang w:eastAsia="hi-IN" w:bidi="hi-IN"/>
        </w:rPr>
        <w:t>5</w:t>
      </w:r>
      <w:r w:rsidRPr="00232F3C">
        <w:rPr>
          <w:rFonts w:ascii="Times New Roman" w:hAnsi="Times New Roman" w:cs="Times New Roman"/>
          <w:kern w:val="1"/>
          <w:sz w:val="24"/>
          <w:szCs w:val="24"/>
          <w:lang w:eastAsia="hi-IN" w:bidi="hi-IN"/>
        </w:rPr>
        <w:t>. Публичный сервитут устанавливается на срок, указанный в ходатайстве об установлении публичного сервитута, с учетом положений пункта 7 статьи 23 Земельного Кодекса РФ и следующих ограничений:</w:t>
      </w:r>
    </w:p>
    <w:p w:rsidR="006365FC" w:rsidRPr="00232F3C" w:rsidRDefault="006365FC" w:rsidP="00232F3C">
      <w:pPr>
        <w:widowControl w:val="0"/>
        <w:suppressAutoHyphens/>
        <w:autoSpaceDE w:val="0"/>
        <w:rPr>
          <w:rFonts w:ascii="Times New Roman" w:hAnsi="Times New Roman" w:cs="Times New Roman"/>
          <w:kern w:val="1"/>
          <w:sz w:val="24"/>
          <w:szCs w:val="24"/>
          <w:lang w:eastAsia="hi-IN" w:bidi="hi-IN"/>
        </w:rPr>
      </w:pPr>
      <w:r w:rsidRPr="00232F3C">
        <w:rPr>
          <w:rFonts w:ascii="Times New Roman" w:hAnsi="Times New Roman" w:cs="Times New Roman"/>
          <w:kern w:val="1"/>
          <w:sz w:val="24"/>
          <w:szCs w:val="24"/>
          <w:lang w:eastAsia="hi-IN" w:bidi="hi-IN"/>
        </w:rPr>
        <w:t>1) от десяти до сорока девяти лет в случае установления публичного сервитута в целях, предусмотренных подпунктами 1, 3 и 4 статьи 39.37 Земельного Кодекса РФ;</w:t>
      </w:r>
    </w:p>
    <w:p w:rsidR="006365FC" w:rsidRPr="00232F3C" w:rsidRDefault="006365FC" w:rsidP="00232F3C">
      <w:pPr>
        <w:widowControl w:val="0"/>
        <w:suppressAutoHyphens/>
        <w:autoSpaceDE w:val="0"/>
        <w:rPr>
          <w:rFonts w:ascii="Times New Roman" w:hAnsi="Times New Roman" w:cs="Times New Roman"/>
          <w:kern w:val="1"/>
          <w:sz w:val="24"/>
          <w:szCs w:val="24"/>
          <w:lang w:eastAsia="hi-IN" w:bidi="hi-IN"/>
        </w:rPr>
      </w:pPr>
      <w:r w:rsidRPr="00232F3C">
        <w:rPr>
          <w:rFonts w:ascii="Times New Roman" w:hAnsi="Times New Roman" w:cs="Times New Roman"/>
          <w:kern w:val="1"/>
          <w:sz w:val="24"/>
          <w:szCs w:val="24"/>
          <w:lang w:eastAsia="hi-IN" w:bidi="hi-IN"/>
        </w:rPr>
        <w:t>2) на срок строительства, реконструкции, ремонта объектов транспортной инфраструктуры федерального, регионального или местного значения в случае установления публичного сервитута в целях, предусмотренных подпунктом 2 статьи 39.37 Земельного Кодекса РФ;</w:t>
      </w:r>
    </w:p>
    <w:p w:rsidR="006365FC" w:rsidRPr="00232F3C" w:rsidRDefault="006365FC" w:rsidP="00232F3C">
      <w:pPr>
        <w:widowControl w:val="0"/>
        <w:suppressAutoHyphens/>
        <w:autoSpaceDE w:val="0"/>
        <w:rPr>
          <w:rFonts w:ascii="Times New Roman" w:hAnsi="Times New Roman" w:cs="Times New Roman"/>
          <w:kern w:val="1"/>
          <w:sz w:val="24"/>
          <w:szCs w:val="24"/>
          <w:lang w:eastAsia="hi-IN" w:bidi="hi-IN"/>
        </w:rPr>
      </w:pPr>
      <w:r w:rsidRPr="00232F3C">
        <w:rPr>
          <w:rFonts w:ascii="Times New Roman" w:hAnsi="Times New Roman" w:cs="Times New Roman"/>
          <w:kern w:val="1"/>
          <w:sz w:val="24"/>
          <w:szCs w:val="24"/>
          <w:lang w:eastAsia="hi-IN" w:bidi="hi-IN"/>
        </w:rPr>
        <w:t>3) на срок не более одного года в случае установления публичного сервитута в целях, предусмотренных подпунктом 5 статьи 39.37 Земельного Кодекса РФ.</w:t>
      </w:r>
    </w:p>
    <w:p w:rsidR="006365FC" w:rsidRPr="00232F3C" w:rsidRDefault="006365FC" w:rsidP="00232F3C">
      <w:pPr>
        <w:widowControl w:val="0"/>
        <w:suppressAutoHyphens/>
        <w:autoSpaceDE w:val="0"/>
        <w:rPr>
          <w:rFonts w:ascii="Times New Roman" w:hAnsi="Times New Roman" w:cs="Times New Roman"/>
          <w:kern w:val="1"/>
          <w:sz w:val="24"/>
          <w:szCs w:val="24"/>
          <w:lang w:eastAsia="hi-IN" w:bidi="hi-IN"/>
        </w:rPr>
      </w:pPr>
      <w:r>
        <w:rPr>
          <w:rFonts w:ascii="Times New Roman" w:hAnsi="Times New Roman" w:cs="Times New Roman"/>
          <w:kern w:val="1"/>
          <w:sz w:val="24"/>
          <w:szCs w:val="24"/>
          <w:lang w:eastAsia="hi-IN" w:bidi="hi-IN"/>
        </w:rPr>
        <w:t>6</w:t>
      </w:r>
      <w:r w:rsidRPr="00232F3C">
        <w:rPr>
          <w:rFonts w:ascii="Times New Roman" w:hAnsi="Times New Roman" w:cs="Times New Roman"/>
          <w:kern w:val="1"/>
          <w:sz w:val="24"/>
          <w:szCs w:val="24"/>
          <w:lang w:eastAsia="hi-IN" w:bidi="hi-IN"/>
        </w:rPr>
        <w:t>. Осуществление сервитута должно быть наименее обременительным для земельного участка, в отношении которого он установлен.</w:t>
      </w:r>
    </w:p>
    <w:p w:rsidR="006365FC" w:rsidRPr="00232F3C" w:rsidRDefault="006365FC" w:rsidP="00232F3C">
      <w:pPr>
        <w:widowControl w:val="0"/>
        <w:suppressAutoHyphens/>
        <w:autoSpaceDE w:val="0"/>
        <w:rPr>
          <w:rFonts w:ascii="Times New Roman" w:hAnsi="Times New Roman" w:cs="Times New Roman"/>
          <w:kern w:val="1"/>
          <w:sz w:val="24"/>
          <w:szCs w:val="24"/>
          <w:lang w:eastAsia="hi-IN" w:bidi="hi-IN"/>
        </w:rPr>
      </w:pPr>
      <w:r>
        <w:rPr>
          <w:rFonts w:ascii="Times New Roman" w:hAnsi="Times New Roman" w:cs="Times New Roman"/>
          <w:kern w:val="1"/>
          <w:sz w:val="24"/>
          <w:szCs w:val="24"/>
          <w:lang w:eastAsia="hi-IN" w:bidi="hi-IN"/>
        </w:rPr>
        <w:t>7</w:t>
      </w:r>
      <w:r w:rsidRPr="00232F3C">
        <w:rPr>
          <w:rFonts w:ascii="Times New Roman" w:hAnsi="Times New Roman" w:cs="Times New Roman"/>
          <w:kern w:val="1"/>
          <w:sz w:val="24"/>
          <w:szCs w:val="24"/>
          <w:lang w:eastAsia="hi-IN" w:bidi="hi-IN"/>
        </w:rPr>
        <w:t>. Обладатель публичного сервитута обязан вносить плату за публичный сервитут, в соответствии со статьей 39.46 Земельного Кодекса РФ если иное не предусмотрено Земельным Кодексом РФ.</w:t>
      </w:r>
    </w:p>
    <w:p w:rsidR="006365FC" w:rsidRPr="0050584D" w:rsidRDefault="006365FC" w:rsidP="004516E3">
      <w:pPr>
        <w:spacing w:after="20"/>
        <w:rPr>
          <w:rFonts w:ascii="Times New Roman" w:hAnsi="Times New Roman" w:cs="Times New Roman"/>
          <w:sz w:val="24"/>
          <w:szCs w:val="24"/>
        </w:rPr>
      </w:pPr>
      <w:r>
        <w:rPr>
          <w:rFonts w:ascii="Times New Roman" w:hAnsi="Times New Roman" w:cs="Times New Roman"/>
          <w:sz w:val="24"/>
          <w:szCs w:val="24"/>
        </w:rPr>
        <w:t>8</w:t>
      </w:r>
      <w:r w:rsidRPr="0050584D">
        <w:rPr>
          <w:rFonts w:ascii="Times New Roman" w:hAnsi="Times New Roman" w:cs="Times New Roman"/>
          <w:sz w:val="24"/>
          <w:szCs w:val="24"/>
        </w:rPr>
        <w:t>. Сервитуты подлежат государственной регистрации в соответствии с Федеральным законом "О государственной регистрации прав на недвижимое имущество и сделок с ним".</w:t>
      </w:r>
      <w:bookmarkEnd w:id="139"/>
    </w:p>
    <w:p w:rsidR="006365FC" w:rsidRPr="0050584D" w:rsidRDefault="006365FC" w:rsidP="004516E3">
      <w:pPr>
        <w:spacing w:after="20"/>
        <w:rPr>
          <w:rFonts w:ascii="Times New Roman" w:hAnsi="Times New Roman" w:cs="Times New Roman"/>
          <w:sz w:val="24"/>
          <w:szCs w:val="24"/>
        </w:rPr>
      </w:pPr>
      <w:bookmarkStart w:id="140" w:name="_Toc479574680"/>
      <w:r>
        <w:rPr>
          <w:rFonts w:ascii="Times New Roman" w:hAnsi="Times New Roman" w:cs="Times New Roman"/>
          <w:sz w:val="24"/>
          <w:szCs w:val="24"/>
        </w:rPr>
        <w:t>9</w:t>
      </w:r>
      <w:r w:rsidRPr="0050584D">
        <w:rPr>
          <w:rFonts w:ascii="Times New Roman" w:hAnsi="Times New Roman" w:cs="Times New Roman"/>
          <w:sz w:val="24"/>
          <w:szCs w:val="24"/>
        </w:rPr>
        <w:t>. Порядок, условия и случаи установления сервитутов в отношении земельных участков в границах полос отвода автомобильных дорог для прокладки, переноса, переустройства инженерных коммуникаций, их эксплуатации, а также для строительства, реконструкции, капитального ремонта объектов дорожного сервиса, их эксплуатации, размещения и эксплуатации рекламных конструкций устанавливаются Федеральным законом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bookmarkEnd w:id="140"/>
    </w:p>
    <w:p w:rsidR="006365FC" w:rsidRPr="0050584D" w:rsidRDefault="006365FC" w:rsidP="004516E3">
      <w:pPr>
        <w:pStyle w:val="Heading2"/>
        <w:spacing w:after="100"/>
        <w:rPr>
          <w:rFonts w:ascii="Times New Roman" w:hAnsi="Times New Roman" w:cs="Times New Roman"/>
          <w:color w:val="auto"/>
          <w:sz w:val="24"/>
          <w:szCs w:val="24"/>
        </w:rPr>
      </w:pPr>
      <w:bookmarkStart w:id="141" w:name="_Toc387084714"/>
      <w:bookmarkStart w:id="142" w:name="_Toc3399109"/>
      <w:r w:rsidRPr="0050584D">
        <w:rPr>
          <w:rFonts w:ascii="Times New Roman" w:hAnsi="Times New Roman" w:cs="Times New Roman"/>
          <w:color w:val="auto"/>
          <w:sz w:val="24"/>
          <w:szCs w:val="24"/>
        </w:rPr>
        <w:t>Статья 19. Резервирование и изъятие земельных участков для муниципальных нужд</w:t>
      </w:r>
      <w:bookmarkEnd w:id="141"/>
      <w:bookmarkEnd w:id="142"/>
    </w:p>
    <w:p w:rsidR="006365FC" w:rsidRPr="0050584D" w:rsidRDefault="006365FC" w:rsidP="00E03F43">
      <w:pPr>
        <w:rPr>
          <w:rFonts w:ascii="Times New Roman" w:hAnsi="Times New Roman" w:cs="Times New Roman"/>
          <w:sz w:val="24"/>
          <w:szCs w:val="24"/>
        </w:rPr>
      </w:pPr>
      <w:bookmarkStart w:id="143" w:name="_Toc479574687"/>
      <w:r w:rsidRPr="0050584D">
        <w:rPr>
          <w:rFonts w:ascii="Times New Roman" w:hAnsi="Times New Roman" w:cs="Times New Roman"/>
          <w:sz w:val="24"/>
          <w:szCs w:val="24"/>
        </w:rPr>
        <w:t>1. Земельные участки на территории поселения, границы которых определены в генеральном плане поселения для размещения объектов капитального строительства местного значения резервируются для муниципальных нужд.</w:t>
      </w:r>
      <w:bookmarkEnd w:id="143"/>
    </w:p>
    <w:p w:rsidR="006365FC" w:rsidRPr="0050584D" w:rsidRDefault="006365FC" w:rsidP="00E03F43">
      <w:pPr>
        <w:rPr>
          <w:rFonts w:ascii="Times New Roman" w:hAnsi="Times New Roman" w:cs="Times New Roman"/>
          <w:sz w:val="24"/>
          <w:szCs w:val="24"/>
        </w:rPr>
      </w:pPr>
      <w:bookmarkStart w:id="144" w:name="_Toc479574688"/>
      <w:r w:rsidRPr="0050584D">
        <w:rPr>
          <w:rFonts w:ascii="Times New Roman" w:hAnsi="Times New Roman" w:cs="Times New Roman"/>
          <w:sz w:val="24"/>
          <w:szCs w:val="24"/>
        </w:rPr>
        <w:t>2. В соответствии с земельным законодательством РФ предоставление зарезервированных земельных участков в собственность граждан и юридических лиц не допускается.</w:t>
      </w:r>
      <w:bookmarkEnd w:id="144"/>
    </w:p>
    <w:p w:rsidR="006365FC" w:rsidRPr="0050584D" w:rsidRDefault="006365FC" w:rsidP="00E03F43">
      <w:pPr>
        <w:rPr>
          <w:rFonts w:ascii="Times New Roman" w:hAnsi="Times New Roman" w:cs="Times New Roman"/>
          <w:sz w:val="24"/>
          <w:szCs w:val="24"/>
        </w:rPr>
      </w:pPr>
      <w:bookmarkStart w:id="145" w:name="_Toc479574689"/>
      <w:r w:rsidRPr="0050584D">
        <w:rPr>
          <w:rFonts w:ascii="Times New Roman" w:hAnsi="Times New Roman" w:cs="Times New Roman"/>
          <w:sz w:val="24"/>
          <w:szCs w:val="24"/>
        </w:rPr>
        <w:t>3. Земельные участки, находящиеся в собственности физических или юридических лиц и зарезервированные для муниципальных нужд, а также объекты капитального строительства расположенные на указанных земельных участках подлежат изъятию (в том числе путем выкупа) в соответствии с гражданским законодательством РФ.</w:t>
      </w:r>
      <w:bookmarkEnd w:id="145"/>
    </w:p>
    <w:p w:rsidR="006365FC" w:rsidRPr="0050584D" w:rsidRDefault="006365FC" w:rsidP="00E03F43">
      <w:pPr>
        <w:rPr>
          <w:rFonts w:ascii="Times New Roman" w:hAnsi="Times New Roman" w:cs="Times New Roman"/>
          <w:sz w:val="24"/>
          <w:szCs w:val="24"/>
        </w:rPr>
      </w:pPr>
      <w:bookmarkStart w:id="146" w:name="_Toc479574690"/>
      <w:r w:rsidRPr="0050584D">
        <w:rPr>
          <w:rFonts w:ascii="Times New Roman" w:hAnsi="Times New Roman" w:cs="Times New Roman"/>
          <w:sz w:val="24"/>
          <w:szCs w:val="24"/>
        </w:rPr>
        <w:t>4. Решения о резервировании и об изъятии земельных участков для муниципальных нужд принимаются представительным органом местного самоуправления.</w:t>
      </w:r>
      <w:bookmarkEnd w:id="146"/>
    </w:p>
    <w:p w:rsidR="006365FC" w:rsidRPr="0050584D" w:rsidRDefault="006365FC" w:rsidP="004516E3">
      <w:pPr>
        <w:rPr>
          <w:rFonts w:ascii="Times New Roman" w:hAnsi="Times New Roman" w:cs="Times New Roman"/>
        </w:rPr>
      </w:pPr>
    </w:p>
    <w:p w:rsidR="006365FC" w:rsidRPr="0050584D" w:rsidRDefault="006365FC" w:rsidP="00A14CE4">
      <w:pPr>
        <w:pStyle w:val="Heading1"/>
        <w:rPr>
          <w:rFonts w:ascii="Times New Roman" w:hAnsi="Times New Roman" w:cs="Times New Roman"/>
          <w:sz w:val="28"/>
          <w:szCs w:val="28"/>
        </w:rPr>
      </w:pPr>
      <w:bookmarkStart w:id="147" w:name="_Toc332875224"/>
      <w:bookmarkStart w:id="148" w:name="_Toc387084715"/>
      <w:bookmarkStart w:id="149" w:name="_Toc3399110"/>
      <w:r w:rsidRPr="0050584D">
        <w:rPr>
          <w:rFonts w:ascii="Times New Roman" w:hAnsi="Times New Roman" w:cs="Times New Roman"/>
          <w:sz w:val="28"/>
          <w:szCs w:val="28"/>
        </w:rPr>
        <w:t>Глава 6. Изменение видов разрешённого использования земельных участков и объектов капитального строительства физическими и юридическими лицами</w:t>
      </w:r>
      <w:bookmarkEnd w:id="147"/>
      <w:bookmarkEnd w:id="148"/>
      <w:bookmarkEnd w:id="149"/>
    </w:p>
    <w:p w:rsidR="006365FC" w:rsidRPr="0050584D" w:rsidRDefault="006365FC" w:rsidP="00342064">
      <w:pPr>
        <w:pStyle w:val="Heading2"/>
        <w:spacing w:after="100"/>
        <w:rPr>
          <w:rFonts w:ascii="Times New Roman" w:hAnsi="Times New Roman" w:cs="Times New Roman"/>
          <w:color w:val="auto"/>
          <w:sz w:val="24"/>
          <w:szCs w:val="24"/>
        </w:rPr>
      </w:pPr>
      <w:bookmarkStart w:id="150" w:name="_Toc3399111"/>
      <w:bookmarkStart w:id="151" w:name="_Toc332875225"/>
      <w:bookmarkStart w:id="152" w:name="_Toc387084716"/>
      <w:r w:rsidRPr="0050584D">
        <w:rPr>
          <w:rFonts w:ascii="Times New Roman" w:hAnsi="Times New Roman" w:cs="Times New Roman"/>
          <w:color w:val="auto"/>
          <w:sz w:val="24"/>
          <w:szCs w:val="24"/>
        </w:rPr>
        <w:t>Статья 20. Градостроительный регламент</w:t>
      </w:r>
      <w:bookmarkEnd w:id="150"/>
    </w:p>
    <w:p w:rsidR="006365FC" w:rsidRPr="0050584D" w:rsidRDefault="006365FC" w:rsidP="00342064">
      <w:pPr>
        <w:spacing w:after="20"/>
        <w:rPr>
          <w:rFonts w:ascii="Times New Roman" w:hAnsi="Times New Roman" w:cs="Times New Roman"/>
          <w:sz w:val="24"/>
          <w:szCs w:val="24"/>
        </w:rPr>
      </w:pPr>
      <w:r w:rsidRPr="0050584D">
        <w:rPr>
          <w:rFonts w:ascii="Times New Roman" w:hAnsi="Times New Roman" w:cs="Times New Roman"/>
          <w:sz w:val="24"/>
          <w:szCs w:val="24"/>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6365FC" w:rsidRPr="0050584D" w:rsidRDefault="006365FC" w:rsidP="00342064">
      <w:pPr>
        <w:spacing w:after="20"/>
        <w:rPr>
          <w:rFonts w:ascii="Times New Roman" w:hAnsi="Times New Roman" w:cs="Times New Roman"/>
          <w:sz w:val="24"/>
          <w:szCs w:val="24"/>
        </w:rPr>
      </w:pPr>
      <w:r w:rsidRPr="0050584D">
        <w:rPr>
          <w:rFonts w:ascii="Times New Roman" w:hAnsi="Times New Roman" w:cs="Times New Roman"/>
          <w:sz w:val="24"/>
          <w:szCs w:val="24"/>
        </w:rPr>
        <w:t>2. Градостроительные регламенты устанавливаются с учетом:</w:t>
      </w:r>
    </w:p>
    <w:p w:rsidR="006365FC" w:rsidRPr="0050584D" w:rsidRDefault="006365FC" w:rsidP="00342064">
      <w:pPr>
        <w:spacing w:after="20"/>
        <w:rPr>
          <w:rFonts w:ascii="Times New Roman" w:hAnsi="Times New Roman" w:cs="Times New Roman"/>
          <w:sz w:val="24"/>
          <w:szCs w:val="24"/>
        </w:rPr>
      </w:pPr>
      <w:r w:rsidRPr="0050584D">
        <w:rPr>
          <w:rFonts w:ascii="Times New Roman" w:hAnsi="Times New Roman" w:cs="Times New Roman"/>
          <w:sz w:val="24"/>
          <w:szCs w:val="24"/>
        </w:rPr>
        <w:t>1) фактического использования земельных участков и объектов капитального строительства в границах территориальной зоны;</w:t>
      </w:r>
    </w:p>
    <w:p w:rsidR="006365FC" w:rsidRPr="0050584D" w:rsidRDefault="006365FC" w:rsidP="00342064">
      <w:pPr>
        <w:spacing w:after="20"/>
        <w:rPr>
          <w:rFonts w:ascii="Times New Roman" w:hAnsi="Times New Roman" w:cs="Times New Roman"/>
          <w:sz w:val="24"/>
          <w:szCs w:val="24"/>
        </w:rPr>
      </w:pPr>
      <w:r w:rsidRPr="0050584D">
        <w:rPr>
          <w:rFonts w:ascii="Times New Roman" w:hAnsi="Times New Roman" w:cs="Times New Roman"/>
          <w:sz w:val="24"/>
          <w:szCs w:val="24"/>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6365FC" w:rsidRPr="0050584D" w:rsidRDefault="006365FC" w:rsidP="00342064">
      <w:pPr>
        <w:spacing w:after="20"/>
        <w:rPr>
          <w:rFonts w:ascii="Times New Roman" w:hAnsi="Times New Roman" w:cs="Times New Roman"/>
          <w:sz w:val="24"/>
          <w:szCs w:val="24"/>
        </w:rPr>
      </w:pPr>
      <w:r w:rsidRPr="0050584D">
        <w:rPr>
          <w:rFonts w:ascii="Times New Roman" w:hAnsi="Times New Roman" w:cs="Times New Roman"/>
          <w:sz w:val="24"/>
          <w:szCs w:val="24"/>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6365FC" w:rsidRPr="0050584D" w:rsidRDefault="006365FC" w:rsidP="00342064">
      <w:pPr>
        <w:spacing w:after="20"/>
        <w:rPr>
          <w:rFonts w:ascii="Times New Roman" w:hAnsi="Times New Roman" w:cs="Times New Roman"/>
          <w:sz w:val="24"/>
          <w:szCs w:val="24"/>
        </w:rPr>
      </w:pPr>
      <w:r w:rsidRPr="0050584D">
        <w:rPr>
          <w:rFonts w:ascii="Times New Roman" w:hAnsi="Times New Roman" w:cs="Times New Roman"/>
          <w:sz w:val="24"/>
          <w:szCs w:val="24"/>
        </w:rPr>
        <w:t>4) видов территориальных зон;</w:t>
      </w:r>
    </w:p>
    <w:p w:rsidR="006365FC" w:rsidRPr="0050584D" w:rsidRDefault="006365FC" w:rsidP="00342064">
      <w:pPr>
        <w:spacing w:after="20"/>
        <w:rPr>
          <w:rFonts w:ascii="Times New Roman" w:hAnsi="Times New Roman" w:cs="Times New Roman"/>
          <w:sz w:val="24"/>
          <w:szCs w:val="24"/>
        </w:rPr>
      </w:pPr>
      <w:r w:rsidRPr="0050584D">
        <w:rPr>
          <w:rFonts w:ascii="Times New Roman" w:hAnsi="Times New Roman" w:cs="Times New Roman"/>
          <w:sz w:val="24"/>
          <w:szCs w:val="24"/>
        </w:rPr>
        <w:t>5) требований охраны объектов культурного наследия, а также особо охраняемых природных территорий, иных природных объектов.</w:t>
      </w:r>
    </w:p>
    <w:p w:rsidR="006365FC" w:rsidRPr="0050584D" w:rsidRDefault="006365FC" w:rsidP="00342064">
      <w:pPr>
        <w:spacing w:after="20"/>
        <w:rPr>
          <w:rFonts w:ascii="Times New Roman" w:hAnsi="Times New Roman" w:cs="Times New Roman"/>
          <w:sz w:val="24"/>
          <w:szCs w:val="24"/>
        </w:rPr>
      </w:pPr>
      <w:r w:rsidRPr="0050584D">
        <w:rPr>
          <w:rFonts w:ascii="Times New Roman" w:hAnsi="Times New Roman" w:cs="Times New Roman"/>
          <w:sz w:val="24"/>
          <w:szCs w:val="24"/>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6365FC" w:rsidRPr="0050584D" w:rsidRDefault="006365FC" w:rsidP="00342064">
      <w:pPr>
        <w:spacing w:after="20"/>
        <w:rPr>
          <w:rFonts w:ascii="Times New Roman" w:hAnsi="Times New Roman" w:cs="Times New Roman"/>
          <w:sz w:val="24"/>
          <w:szCs w:val="24"/>
        </w:rPr>
      </w:pPr>
      <w:r w:rsidRPr="0050584D">
        <w:rPr>
          <w:rFonts w:ascii="Times New Roman" w:hAnsi="Times New Roman" w:cs="Times New Roman"/>
          <w:sz w:val="24"/>
          <w:szCs w:val="24"/>
        </w:rPr>
        <w:t>4. Действие градостроительного регламента не распространяется на земельные участки:</w:t>
      </w:r>
    </w:p>
    <w:p w:rsidR="006365FC" w:rsidRPr="0050584D" w:rsidRDefault="006365FC" w:rsidP="00342064">
      <w:pPr>
        <w:spacing w:after="20"/>
        <w:rPr>
          <w:rFonts w:ascii="Times New Roman" w:hAnsi="Times New Roman" w:cs="Times New Roman"/>
          <w:sz w:val="24"/>
          <w:szCs w:val="24"/>
        </w:rPr>
      </w:pPr>
      <w:r w:rsidRPr="0050584D">
        <w:rPr>
          <w:rFonts w:ascii="Times New Roman" w:hAnsi="Times New Roman" w:cs="Times New Roman"/>
          <w:sz w:val="24"/>
          <w:szCs w:val="24"/>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6365FC" w:rsidRPr="0050584D" w:rsidRDefault="006365FC" w:rsidP="00342064">
      <w:pPr>
        <w:spacing w:after="20"/>
        <w:rPr>
          <w:rFonts w:ascii="Times New Roman" w:hAnsi="Times New Roman" w:cs="Times New Roman"/>
          <w:sz w:val="24"/>
          <w:szCs w:val="24"/>
        </w:rPr>
      </w:pPr>
      <w:r w:rsidRPr="0050584D">
        <w:rPr>
          <w:rFonts w:ascii="Times New Roman" w:hAnsi="Times New Roman" w:cs="Times New Roman"/>
          <w:sz w:val="24"/>
          <w:szCs w:val="24"/>
        </w:rPr>
        <w:t>2) в границах территорий общего пользования;</w:t>
      </w:r>
    </w:p>
    <w:p w:rsidR="006365FC" w:rsidRPr="0050584D" w:rsidRDefault="006365FC" w:rsidP="00342064">
      <w:pPr>
        <w:spacing w:after="20"/>
        <w:rPr>
          <w:rFonts w:ascii="Times New Roman" w:hAnsi="Times New Roman" w:cs="Times New Roman"/>
          <w:sz w:val="24"/>
          <w:szCs w:val="24"/>
        </w:rPr>
      </w:pPr>
      <w:r w:rsidRPr="0050584D">
        <w:rPr>
          <w:rFonts w:ascii="Times New Roman" w:hAnsi="Times New Roman" w:cs="Times New Roman"/>
          <w:sz w:val="24"/>
          <w:szCs w:val="24"/>
        </w:rPr>
        <w:t>3) предназначенные для размещения линейных объектов и (или) занятые линейными объектами;</w:t>
      </w:r>
    </w:p>
    <w:p w:rsidR="006365FC" w:rsidRPr="0050584D" w:rsidRDefault="006365FC" w:rsidP="00342064">
      <w:pPr>
        <w:spacing w:after="20"/>
        <w:rPr>
          <w:rFonts w:ascii="Times New Roman" w:hAnsi="Times New Roman" w:cs="Times New Roman"/>
          <w:sz w:val="24"/>
          <w:szCs w:val="24"/>
        </w:rPr>
      </w:pPr>
      <w:r w:rsidRPr="0050584D">
        <w:rPr>
          <w:rFonts w:ascii="Times New Roman" w:hAnsi="Times New Roman" w:cs="Times New Roman"/>
          <w:sz w:val="24"/>
          <w:szCs w:val="24"/>
        </w:rPr>
        <w:t>4) предоставленные для добычи полезных ископаемых.</w:t>
      </w:r>
    </w:p>
    <w:p w:rsidR="006365FC" w:rsidRPr="0050584D" w:rsidRDefault="006365FC" w:rsidP="00E03F43">
      <w:pPr>
        <w:rPr>
          <w:rFonts w:ascii="Times New Roman" w:hAnsi="Times New Roman" w:cs="Times New Roman"/>
          <w:sz w:val="24"/>
          <w:szCs w:val="24"/>
        </w:rPr>
      </w:pPr>
      <w:r w:rsidRPr="0050584D">
        <w:rPr>
          <w:rFonts w:ascii="Times New Roman" w:hAnsi="Times New Roman" w:cs="Times New Roman"/>
          <w:sz w:val="24"/>
          <w:szCs w:val="24"/>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6365FC" w:rsidRPr="0050584D" w:rsidRDefault="006365FC" w:rsidP="00E03F43">
      <w:pPr>
        <w:rPr>
          <w:rFonts w:ascii="Times New Roman" w:hAnsi="Times New Roman" w:cs="Times New Roman"/>
          <w:sz w:val="24"/>
          <w:szCs w:val="24"/>
        </w:rPr>
      </w:pPr>
      <w:r w:rsidRPr="0050584D">
        <w:rPr>
          <w:rFonts w:ascii="Times New Roman" w:hAnsi="Times New Roman" w:cs="Times New Roman"/>
          <w:sz w:val="24"/>
          <w:szCs w:val="24"/>
        </w:rP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6365FC" w:rsidRPr="0050584D" w:rsidRDefault="006365FC" w:rsidP="00E03F43">
      <w:pPr>
        <w:rPr>
          <w:rFonts w:ascii="Times New Roman" w:hAnsi="Times New Roman" w:cs="Times New Roman"/>
          <w:sz w:val="24"/>
          <w:szCs w:val="24"/>
        </w:rPr>
      </w:pPr>
      <w:r w:rsidRPr="0050584D">
        <w:rPr>
          <w:rFonts w:ascii="Times New Roman" w:hAnsi="Times New Roman" w:cs="Times New Roman"/>
          <w:sz w:val="24"/>
          <w:szCs w:val="24"/>
        </w:rPr>
        <w:t>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6365FC" w:rsidRPr="0050584D" w:rsidRDefault="006365FC" w:rsidP="00E03F43">
      <w:pPr>
        <w:rPr>
          <w:rFonts w:ascii="Times New Roman" w:hAnsi="Times New Roman" w:cs="Times New Roman"/>
          <w:sz w:val="24"/>
          <w:szCs w:val="24"/>
        </w:rPr>
      </w:pPr>
      <w:r w:rsidRPr="0050584D">
        <w:rPr>
          <w:rFonts w:ascii="Times New Roman" w:hAnsi="Times New Roman" w:cs="Times New Roman"/>
          <w:sz w:val="24"/>
          <w:szCs w:val="24"/>
        </w:rPr>
        <w:t>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6365FC" w:rsidRPr="0050584D" w:rsidRDefault="006365FC" w:rsidP="00E03F43">
      <w:pPr>
        <w:rPr>
          <w:rFonts w:ascii="Times New Roman" w:hAnsi="Times New Roman" w:cs="Times New Roman"/>
          <w:sz w:val="24"/>
          <w:szCs w:val="24"/>
        </w:rPr>
      </w:pPr>
      <w:r w:rsidRPr="0050584D">
        <w:rPr>
          <w:rFonts w:ascii="Times New Roman" w:hAnsi="Times New Roman" w:cs="Times New Roman"/>
          <w:sz w:val="24"/>
          <w:szCs w:val="24"/>
        </w:rPr>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6365FC" w:rsidRPr="0050584D" w:rsidRDefault="006365FC" w:rsidP="00E03F43">
      <w:pPr>
        <w:rPr>
          <w:rFonts w:ascii="Times New Roman" w:hAnsi="Times New Roman" w:cs="Times New Roman"/>
          <w:sz w:val="24"/>
          <w:szCs w:val="24"/>
        </w:rPr>
      </w:pPr>
      <w:r w:rsidRPr="0050584D">
        <w:rPr>
          <w:rFonts w:ascii="Times New Roman" w:hAnsi="Times New Roman" w:cs="Times New Roman"/>
          <w:sz w:val="24"/>
          <w:szCs w:val="24"/>
        </w:rPr>
        <w:t>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6365FC" w:rsidRPr="0050584D" w:rsidRDefault="006365FC" w:rsidP="00E03F43">
      <w:pPr>
        <w:rPr>
          <w:rFonts w:ascii="Times New Roman" w:hAnsi="Times New Roman" w:cs="Times New Roman"/>
          <w:sz w:val="24"/>
          <w:szCs w:val="24"/>
        </w:rPr>
      </w:pPr>
      <w:r w:rsidRPr="0050584D">
        <w:rPr>
          <w:rFonts w:ascii="Times New Roman" w:hAnsi="Times New Roman" w:cs="Times New Roman"/>
          <w:sz w:val="24"/>
          <w:szCs w:val="24"/>
        </w:rPr>
        <w:t>10. 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6365FC" w:rsidRPr="0050584D" w:rsidRDefault="006365FC" w:rsidP="004516E3">
      <w:pPr>
        <w:pStyle w:val="Heading2"/>
        <w:spacing w:after="100"/>
        <w:rPr>
          <w:rFonts w:ascii="Times New Roman" w:hAnsi="Times New Roman" w:cs="Times New Roman"/>
          <w:color w:val="auto"/>
          <w:sz w:val="24"/>
          <w:szCs w:val="24"/>
        </w:rPr>
      </w:pPr>
      <w:bookmarkStart w:id="153" w:name="_Toc3399112"/>
      <w:r w:rsidRPr="0050584D">
        <w:rPr>
          <w:rFonts w:ascii="Times New Roman" w:hAnsi="Times New Roman" w:cs="Times New Roman"/>
          <w:color w:val="auto"/>
          <w:sz w:val="24"/>
          <w:szCs w:val="24"/>
        </w:rPr>
        <w:t>Статья 21. Виды разрешенного использования земельных участков и объектов капитального строительства</w:t>
      </w:r>
      <w:bookmarkEnd w:id="151"/>
      <w:bookmarkEnd w:id="152"/>
      <w:bookmarkEnd w:id="153"/>
    </w:p>
    <w:p w:rsidR="006365FC" w:rsidRPr="0050584D" w:rsidRDefault="006365FC" w:rsidP="00E03F43">
      <w:pPr>
        <w:rPr>
          <w:rFonts w:ascii="Times New Roman" w:hAnsi="Times New Roman" w:cs="Times New Roman"/>
          <w:sz w:val="24"/>
          <w:szCs w:val="24"/>
        </w:rPr>
      </w:pPr>
      <w:bookmarkStart w:id="154" w:name="_Toc332875226"/>
      <w:bookmarkStart w:id="155" w:name="_Toc339438963"/>
      <w:bookmarkStart w:id="156" w:name="_Toc342861706"/>
      <w:bookmarkStart w:id="157" w:name="_Toc372236896"/>
      <w:bookmarkStart w:id="158" w:name="_Toc377389363"/>
      <w:bookmarkStart w:id="159" w:name="_Toc377405073"/>
      <w:bookmarkStart w:id="160" w:name="_Toc387084717"/>
      <w:bookmarkStart w:id="161" w:name="_Toc479574693"/>
      <w:r w:rsidRPr="0050584D">
        <w:rPr>
          <w:rFonts w:ascii="Times New Roman" w:hAnsi="Times New Roman" w:cs="Times New Roman"/>
          <w:sz w:val="24"/>
          <w:szCs w:val="24"/>
        </w:rPr>
        <w:t>1. Разрешенное использование земельных участков и объектов капитального строительства может быть следующих видов:</w:t>
      </w:r>
      <w:bookmarkEnd w:id="154"/>
      <w:bookmarkEnd w:id="155"/>
      <w:bookmarkEnd w:id="156"/>
      <w:bookmarkEnd w:id="157"/>
      <w:bookmarkEnd w:id="158"/>
      <w:bookmarkEnd w:id="159"/>
      <w:bookmarkEnd w:id="160"/>
      <w:bookmarkEnd w:id="161"/>
    </w:p>
    <w:p w:rsidR="006365FC" w:rsidRPr="0050584D" w:rsidRDefault="006365FC" w:rsidP="00E03F43">
      <w:pPr>
        <w:rPr>
          <w:rFonts w:ascii="Times New Roman" w:hAnsi="Times New Roman" w:cs="Times New Roman"/>
          <w:sz w:val="24"/>
          <w:szCs w:val="24"/>
        </w:rPr>
      </w:pPr>
      <w:bookmarkStart w:id="162" w:name="_Toc332875227"/>
      <w:bookmarkStart w:id="163" w:name="_Toc479574694"/>
      <w:r w:rsidRPr="0050584D">
        <w:rPr>
          <w:rFonts w:ascii="Times New Roman" w:hAnsi="Times New Roman" w:cs="Times New Roman"/>
          <w:sz w:val="24"/>
          <w:szCs w:val="24"/>
        </w:rPr>
        <w:t>1) основные виды разрешенного использования;</w:t>
      </w:r>
      <w:bookmarkEnd w:id="162"/>
      <w:bookmarkEnd w:id="163"/>
    </w:p>
    <w:p w:rsidR="006365FC" w:rsidRPr="0050584D" w:rsidRDefault="006365FC" w:rsidP="00E03F43">
      <w:pPr>
        <w:rPr>
          <w:rFonts w:ascii="Times New Roman" w:hAnsi="Times New Roman" w:cs="Times New Roman"/>
          <w:sz w:val="24"/>
          <w:szCs w:val="24"/>
        </w:rPr>
      </w:pPr>
      <w:bookmarkStart w:id="164" w:name="_Toc332875228"/>
      <w:bookmarkStart w:id="165" w:name="_Toc479574695"/>
      <w:r w:rsidRPr="0050584D">
        <w:rPr>
          <w:rFonts w:ascii="Times New Roman" w:hAnsi="Times New Roman" w:cs="Times New Roman"/>
          <w:sz w:val="24"/>
          <w:szCs w:val="24"/>
        </w:rPr>
        <w:t>2) условно разрешенные виды использования;</w:t>
      </w:r>
      <w:bookmarkEnd w:id="164"/>
      <w:bookmarkEnd w:id="165"/>
    </w:p>
    <w:p w:rsidR="006365FC" w:rsidRPr="0050584D" w:rsidRDefault="006365FC" w:rsidP="00E03F43">
      <w:pPr>
        <w:rPr>
          <w:rFonts w:ascii="Times New Roman" w:hAnsi="Times New Roman" w:cs="Times New Roman"/>
          <w:sz w:val="24"/>
          <w:szCs w:val="24"/>
        </w:rPr>
      </w:pPr>
      <w:bookmarkStart w:id="166" w:name="_Toc332875229"/>
      <w:bookmarkStart w:id="167" w:name="_Toc479574696"/>
      <w:r w:rsidRPr="0050584D">
        <w:rPr>
          <w:rFonts w:ascii="Times New Roman" w:hAnsi="Times New Roman" w:cs="Times New Roman"/>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bookmarkEnd w:id="166"/>
      <w:bookmarkEnd w:id="167"/>
    </w:p>
    <w:p w:rsidR="006365FC" w:rsidRPr="0050584D" w:rsidRDefault="006365FC" w:rsidP="00E03F43">
      <w:pPr>
        <w:rPr>
          <w:rFonts w:ascii="Times New Roman" w:hAnsi="Times New Roman" w:cs="Times New Roman"/>
          <w:sz w:val="24"/>
          <w:szCs w:val="24"/>
        </w:rPr>
      </w:pPr>
      <w:bookmarkStart w:id="168" w:name="_Toc332875230"/>
      <w:bookmarkStart w:id="169" w:name="_Toc339438964"/>
      <w:bookmarkStart w:id="170" w:name="_Toc342861707"/>
      <w:bookmarkStart w:id="171" w:name="_Toc372236897"/>
      <w:bookmarkStart w:id="172" w:name="_Toc377389364"/>
      <w:bookmarkStart w:id="173" w:name="_Toc377405074"/>
      <w:bookmarkStart w:id="174" w:name="_Toc387084718"/>
      <w:bookmarkStart w:id="175" w:name="_Toc479574697"/>
      <w:r w:rsidRPr="0050584D">
        <w:rPr>
          <w:rFonts w:ascii="Times New Roman" w:hAnsi="Times New Roman" w:cs="Times New Roman"/>
          <w:sz w:val="24"/>
          <w:szCs w:val="24"/>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bookmarkEnd w:id="168"/>
      <w:bookmarkEnd w:id="169"/>
      <w:bookmarkEnd w:id="170"/>
      <w:bookmarkEnd w:id="171"/>
      <w:bookmarkEnd w:id="172"/>
      <w:bookmarkEnd w:id="173"/>
      <w:bookmarkEnd w:id="174"/>
      <w:bookmarkEnd w:id="175"/>
    </w:p>
    <w:p w:rsidR="006365FC" w:rsidRPr="0050584D" w:rsidRDefault="006365FC" w:rsidP="00E03F43">
      <w:pPr>
        <w:rPr>
          <w:rFonts w:ascii="Times New Roman" w:hAnsi="Times New Roman" w:cs="Times New Roman"/>
          <w:sz w:val="24"/>
          <w:szCs w:val="24"/>
        </w:rPr>
      </w:pPr>
      <w:bookmarkStart w:id="176" w:name="_Toc479574698"/>
      <w:r w:rsidRPr="0050584D">
        <w:rPr>
          <w:rFonts w:ascii="Times New Roman" w:hAnsi="Times New Roman" w:cs="Times New Roman"/>
          <w:sz w:val="24"/>
          <w:szCs w:val="24"/>
        </w:rPr>
        <w:t>3. Виды разрешенного использования земельных участков определяются в соответствии с классификатором, утвержденным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bookmarkEnd w:id="176"/>
    </w:p>
    <w:p w:rsidR="006365FC" w:rsidRPr="0050584D" w:rsidRDefault="006365FC" w:rsidP="004516E3">
      <w:pPr>
        <w:pStyle w:val="Heading2"/>
        <w:spacing w:after="100"/>
        <w:rPr>
          <w:rFonts w:ascii="Times New Roman" w:hAnsi="Times New Roman" w:cs="Times New Roman"/>
          <w:color w:val="auto"/>
          <w:sz w:val="24"/>
          <w:szCs w:val="24"/>
        </w:rPr>
      </w:pPr>
      <w:bookmarkStart w:id="177" w:name="_Toc332875231"/>
      <w:bookmarkStart w:id="178" w:name="_Toc387084719"/>
      <w:bookmarkStart w:id="179" w:name="_Toc3399113"/>
      <w:r w:rsidRPr="0050584D">
        <w:rPr>
          <w:rFonts w:ascii="Times New Roman" w:hAnsi="Times New Roman" w:cs="Times New Roman"/>
          <w:color w:val="auto"/>
          <w:sz w:val="24"/>
          <w:szCs w:val="24"/>
        </w:rPr>
        <w:t>Статья 22. Порядок изменения видов разрешенного использования земельных участков и объектов капитального строительства</w:t>
      </w:r>
      <w:bookmarkEnd w:id="177"/>
      <w:bookmarkEnd w:id="178"/>
      <w:bookmarkEnd w:id="179"/>
    </w:p>
    <w:p w:rsidR="006365FC" w:rsidRPr="0050584D" w:rsidRDefault="006365FC" w:rsidP="00E03F43">
      <w:pPr>
        <w:rPr>
          <w:rFonts w:ascii="Times New Roman" w:hAnsi="Times New Roman" w:cs="Times New Roman"/>
          <w:sz w:val="24"/>
          <w:szCs w:val="24"/>
        </w:rPr>
      </w:pPr>
      <w:bookmarkStart w:id="180" w:name="_Toc479574700"/>
      <w:r w:rsidRPr="0050584D">
        <w:rPr>
          <w:rFonts w:ascii="Times New Roman" w:hAnsi="Times New Roman" w:cs="Times New Roman"/>
          <w:sz w:val="24"/>
          <w:szCs w:val="24"/>
        </w:rP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bookmarkEnd w:id="180"/>
    </w:p>
    <w:p w:rsidR="006365FC" w:rsidRPr="0050584D" w:rsidRDefault="006365FC" w:rsidP="00E03F43">
      <w:pPr>
        <w:rPr>
          <w:rFonts w:ascii="Times New Roman" w:hAnsi="Times New Roman" w:cs="Times New Roman"/>
          <w:sz w:val="24"/>
          <w:szCs w:val="24"/>
        </w:rPr>
      </w:pPr>
      <w:bookmarkStart w:id="181" w:name="_Toc479574701"/>
      <w:r w:rsidRPr="0050584D">
        <w:rPr>
          <w:rFonts w:ascii="Times New Roman" w:hAnsi="Times New Roman" w:cs="Times New Roman"/>
          <w:sz w:val="24"/>
          <w:szCs w:val="24"/>
        </w:rP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bookmarkEnd w:id="181"/>
    </w:p>
    <w:p w:rsidR="006365FC" w:rsidRPr="0050584D" w:rsidRDefault="006365FC" w:rsidP="00E03F43">
      <w:pPr>
        <w:rPr>
          <w:rFonts w:ascii="Times New Roman" w:hAnsi="Times New Roman" w:cs="Times New Roman"/>
          <w:sz w:val="24"/>
          <w:szCs w:val="24"/>
        </w:rPr>
      </w:pPr>
      <w:bookmarkStart w:id="182" w:name="_Toc479574702"/>
      <w:r w:rsidRPr="0050584D">
        <w:rPr>
          <w:rFonts w:ascii="Times New Roman" w:hAnsi="Times New Roman" w:cs="Times New Roman"/>
          <w:sz w:val="24"/>
          <w:szCs w:val="24"/>
        </w:rPr>
        <w:t>3. Правом на изменение одного вида на другой вид разрешенного использования земельных участков и иных объектов недвижимости обладают:</w:t>
      </w:r>
      <w:bookmarkEnd w:id="182"/>
    </w:p>
    <w:p w:rsidR="006365FC" w:rsidRPr="0050584D" w:rsidRDefault="006365FC" w:rsidP="00E03F43">
      <w:pPr>
        <w:rPr>
          <w:rFonts w:ascii="Times New Roman" w:hAnsi="Times New Roman" w:cs="Times New Roman"/>
          <w:sz w:val="24"/>
          <w:szCs w:val="24"/>
        </w:rPr>
      </w:pPr>
      <w:bookmarkStart w:id="183" w:name="_Toc479574703"/>
      <w:r w:rsidRPr="0050584D">
        <w:rPr>
          <w:rFonts w:ascii="Times New Roman" w:hAnsi="Times New Roman" w:cs="Times New Roman"/>
          <w:sz w:val="24"/>
          <w:szCs w:val="24"/>
        </w:rPr>
        <w:t>1) собственники земельных участков, являющиеся одновременно собственниками расположенных на этих участках зданий, строений, сооружений;</w:t>
      </w:r>
      <w:bookmarkEnd w:id="183"/>
    </w:p>
    <w:p w:rsidR="006365FC" w:rsidRPr="0050584D" w:rsidRDefault="006365FC" w:rsidP="00E03F43">
      <w:pPr>
        <w:rPr>
          <w:rFonts w:ascii="Times New Roman" w:hAnsi="Times New Roman" w:cs="Times New Roman"/>
          <w:sz w:val="24"/>
          <w:szCs w:val="24"/>
        </w:rPr>
      </w:pPr>
      <w:bookmarkStart w:id="184" w:name="_Toc479574704"/>
      <w:r w:rsidRPr="0050584D">
        <w:rPr>
          <w:rFonts w:ascii="Times New Roman" w:hAnsi="Times New Roman" w:cs="Times New Roman"/>
          <w:sz w:val="24"/>
          <w:szCs w:val="24"/>
        </w:rPr>
        <w:t>2) собственники зданий, строений, сооружений, владеющие земельными участками на праве аренды;</w:t>
      </w:r>
      <w:bookmarkEnd w:id="184"/>
    </w:p>
    <w:p w:rsidR="006365FC" w:rsidRPr="0050584D" w:rsidRDefault="006365FC" w:rsidP="00E03F43">
      <w:pPr>
        <w:rPr>
          <w:rFonts w:ascii="Times New Roman" w:hAnsi="Times New Roman" w:cs="Times New Roman"/>
          <w:sz w:val="24"/>
          <w:szCs w:val="24"/>
        </w:rPr>
      </w:pPr>
      <w:bookmarkStart w:id="185" w:name="_Toc479574705"/>
      <w:r w:rsidRPr="0050584D">
        <w:rPr>
          <w:rFonts w:ascii="Times New Roman" w:hAnsi="Times New Roman" w:cs="Times New Roman"/>
          <w:sz w:val="24"/>
          <w:szCs w:val="24"/>
        </w:rPr>
        <w:t>3) лица, владеющие земельными участками на праве аренды, срок которой согласно 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w:t>
      </w:r>
      <w:bookmarkEnd w:id="185"/>
    </w:p>
    <w:p w:rsidR="006365FC" w:rsidRPr="0050584D" w:rsidRDefault="006365FC" w:rsidP="00E03F43">
      <w:pPr>
        <w:rPr>
          <w:rFonts w:ascii="Times New Roman" w:hAnsi="Times New Roman" w:cs="Times New Roman"/>
          <w:sz w:val="24"/>
          <w:szCs w:val="24"/>
        </w:rPr>
      </w:pPr>
      <w:bookmarkStart w:id="186" w:name="_Toc479574706"/>
      <w:r w:rsidRPr="0050584D">
        <w:rPr>
          <w:rFonts w:ascii="Times New Roman" w:hAnsi="Times New Roman" w:cs="Times New Roman"/>
          <w:sz w:val="24"/>
          <w:szCs w:val="24"/>
        </w:rPr>
        <w:t>4) лица, владеющие земельными участками на праве аренды, срок которой составляет менее пяти,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w:t>
      </w:r>
      <w:bookmarkEnd w:id="186"/>
    </w:p>
    <w:p w:rsidR="006365FC" w:rsidRPr="0050584D" w:rsidRDefault="006365FC" w:rsidP="00E03F43">
      <w:pPr>
        <w:rPr>
          <w:rFonts w:ascii="Times New Roman" w:hAnsi="Times New Roman" w:cs="Times New Roman"/>
          <w:sz w:val="24"/>
          <w:szCs w:val="24"/>
        </w:rPr>
      </w:pPr>
      <w:bookmarkStart w:id="187" w:name="_Toc479574707"/>
      <w:r w:rsidRPr="0050584D">
        <w:rPr>
          <w:rFonts w:ascii="Times New Roman" w:hAnsi="Times New Roman" w:cs="Times New Roman"/>
          <w:sz w:val="24"/>
          <w:szCs w:val="24"/>
        </w:rPr>
        <w:t>5)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bookmarkEnd w:id="187"/>
    </w:p>
    <w:p w:rsidR="006365FC" w:rsidRPr="0050584D" w:rsidRDefault="006365FC" w:rsidP="00E03F43">
      <w:pPr>
        <w:rPr>
          <w:rFonts w:ascii="Times New Roman" w:hAnsi="Times New Roman" w:cs="Times New Roman"/>
          <w:sz w:val="24"/>
          <w:szCs w:val="24"/>
        </w:rPr>
      </w:pPr>
      <w:bookmarkStart w:id="188" w:name="_Toc479574708"/>
      <w:r w:rsidRPr="0050584D">
        <w:rPr>
          <w:rFonts w:ascii="Times New Roman" w:hAnsi="Times New Roman" w:cs="Times New Roman"/>
          <w:sz w:val="24"/>
          <w:szCs w:val="24"/>
        </w:rPr>
        <w:t>6) собственники квартир в многоквартирных домах – в случаях, когда одновременно имеются следующие условия и соблюдаются следующие требования:</w:t>
      </w:r>
      <w:bookmarkEnd w:id="188"/>
    </w:p>
    <w:p w:rsidR="006365FC" w:rsidRPr="0050584D" w:rsidRDefault="006365FC" w:rsidP="00E03F43">
      <w:pPr>
        <w:rPr>
          <w:rFonts w:ascii="Times New Roman" w:hAnsi="Times New Roman" w:cs="Times New Roman"/>
          <w:sz w:val="24"/>
          <w:szCs w:val="24"/>
        </w:rPr>
      </w:pPr>
      <w:bookmarkStart w:id="189" w:name="_Toc479574709"/>
      <w:r w:rsidRPr="0050584D">
        <w:rPr>
          <w:rFonts w:ascii="Times New Roman" w:hAnsi="Times New Roman" w:cs="Times New Roman"/>
          <w:sz w:val="24"/>
          <w:szCs w:val="24"/>
        </w:rPr>
        <w:t>а) многоквартирные дома, расположены в территориальных зонах, где настоящими Правилами предусмотрена возможность изменения жилого назначения расположенных на первых этажах помещений в нежилое;</w:t>
      </w:r>
      <w:bookmarkEnd w:id="189"/>
    </w:p>
    <w:p w:rsidR="006365FC" w:rsidRPr="0050584D" w:rsidRDefault="006365FC" w:rsidP="00E03F43">
      <w:pPr>
        <w:rPr>
          <w:rFonts w:ascii="Times New Roman" w:hAnsi="Times New Roman" w:cs="Times New Roman"/>
          <w:sz w:val="24"/>
          <w:szCs w:val="24"/>
        </w:rPr>
      </w:pPr>
      <w:bookmarkStart w:id="190" w:name="_Toc479574710"/>
      <w:r w:rsidRPr="0050584D">
        <w:rPr>
          <w:rFonts w:ascii="Times New Roman" w:hAnsi="Times New Roman" w:cs="Times New Roman"/>
          <w:sz w:val="24"/>
          <w:szCs w:val="24"/>
        </w:rPr>
        <w:t>б) обеспечиваются требования о наличии изолированного входа в такие квартиры, помещения (минуя помещения общего пользования многоквартирных домов);</w:t>
      </w:r>
      <w:bookmarkEnd w:id="190"/>
    </w:p>
    <w:p w:rsidR="006365FC" w:rsidRPr="0050584D" w:rsidRDefault="006365FC" w:rsidP="00E03F43">
      <w:pPr>
        <w:rPr>
          <w:rFonts w:ascii="Times New Roman" w:hAnsi="Times New Roman" w:cs="Times New Roman"/>
          <w:sz w:val="24"/>
          <w:szCs w:val="24"/>
        </w:rPr>
      </w:pPr>
      <w:bookmarkStart w:id="191" w:name="_Toc479574711"/>
      <w:r w:rsidRPr="0050584D">
        <w:rPr>
          <w:rFonts w:ascii="Times New Roman" w:hAnsi="Times New Roman" w:cs="Times New Roman"/>
          <w:sz w:val="24"/>
          <w:szCs w:val="24"/>
        </w:rPr>
        <w:t>в) соблюдаются требования технических регламентов безопасности (а до ведения их в действие – требования строительных норм и правил, иных обязательных требований).</w:t>
      </w:r>
      <w:bookmarkEnd w:id="191"/>
    </w:p>
    <w:p w:rsidR="006365FC" w:rsidRPr="0050584D" w:rsidRDefault="006365FC" w:rsidP="00E03F43">
      <w:pPr>
        <w:rPr>
          <w:rFonts w:ascii="Times New Roman" w:hAnsi="Times New Roman" w:cs="Times New Roman"/>
          <w:sz w:val="24"/>
          <w:szCs w:val="24"/>
        </w:rPr>
      </w:pPr>
      <w:bookmarkStart w:id="192" w:name="_Toc479574712"/>
      <w:r w:rsidRPr="0050584D">
        <w:rPr>
          <w:rFonts w:ascii="Times New Roman" w:hAnsi="Times New Roman" w:cs="Times New Roman"/>
          <w:sz w:val="24"/>
          <w:szCs w:val="24"/>
        </w:rPr>
        <w:t>4. Изменение одного вида на другой вид разрешенного использования земельных участков и иных объектов недвижимости осуществляется при условии:</w:t>
      </w:r>
      <w:bookmarkEnd w:id="192"/>
    </w:p>
    <w:p w:rsidR="006365FC" w:rsidRPr="0050584D" w:rsidRDefault="006365FC" w:rsidP="00E03F43">
      <w:pPr>
        <w:rPr>
          <w:rFonts w:ascii="Times New Roman" w:hAnsi="Times New Roman" w:cs="Times New Roman"/>
          <w:sz w:val="24"/>
          <w:szCs w:val="24"/>
        </w:rPr>
      </w:pPr>
      <w:bookmarkStart w:id="193" w:name="_Toc479574713"/>
      <w:r w:rsidRPr="0050584D">
        <w:rPr>
          <w:rFonts w:ascii="Times New Roman" w:hAnsi="Times New Roman" w:cs="Times New Roman"/>
          <w:sz w:val="24"/>
          <w:szCs w:val="24"/>
        </w:rPr>
        <w:t>1) выполнения технических регламентов – в случаях, когда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получением разрешения на строительство;</w:t>
      </w:r>
      <w:bookmarkEnd w:id="193"/>
    </w:p>
    <w:p w:rsidR="006365FC" w:rsidRPr="0050584D" w:rsidRDefault="006365FC" w:rsidP="00E03F43">
      <w:pPr>
        <w:rPr>
          <w:rFonts w:ascii="Times New Roman" w:hAnsi="Times New Roman" w:cs="Times New Roman"/>
          <w:sz w:val="24"/>
          <w:szCs w:val="24"/>
        </w:rPr>
      </w:pPr>
      <w:bookmarkStart w:id="194" w:name="_Toc479574714"/>
      <w:r w:rsidRPr="0050584D">
        <w:rPr>
          <w:rFonts w:ascii="Times New Roman" w:hAnsi="Times New Roman" w:cs="Times New Roman"/>
          <w:sz w:val="24"/>
          <w:szCs w:val="24"/>
        </w:rPr>
        <w:t>2) получения лицом, обладающим правом изменения одного вида на другой вид разрешенного использования земельных участков и иных объектов недвижимости, заключения от управления архитектуры и градостроительства о том, что изменение одного вида на другой вид разрешенного использования земельных участков и иных объектов недвижимости не связано с необходимостью подготовки проектной документации и может быть осуществлено без получения разрешения на строительство – в соответствующих случаях.</w:t>
      </w:r>
      <w:bookmarkEnd w:id="194"/>
    </w:p>
    <w:p w:rsidR="006365FC" w:rsidRPr="0050584D" w:rsidRDefault="006365FC" w:rsidP="00E03F43">
      <w:pPr>
        <w:rPr>
          <w:rFonts w:ascii="Times New Roman" w:hAnsi="Times New Roman" w:cs="Times New Roman"/>
          <w:sz w:val="24"/>
          <w:szCs w:val="24"/>
        </w:rPr>
      </w:pPr>
      <w:bookmarkStart w:id="195" w:name="_Toc479574715"/>
      <w:r w:rsidRPr="0050584D">
        <w:rPr>
          <w:rFonts w:ascii="Times New Roman" w:hAnsi="Times New Roman" w:cs="Times New Roman"/>
          <w:sz w:val="24"/>
          <w:szCs w:val="24"/>
        </w:rPr>
        <w:t>5. Решение об изменение одного вида разрешенного использования земельных участков и объектов капитального строительства, расположенных на землях, на которые действия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bookmarkEnd w:id="195"/>
    </w:p>
    <w:p w:rsidR="006365FC" w:rsidRPr="0050584D" w:rsidRDefault="006365FC" w:rsidP="00E03F43">
      <w:pPr>
        <w:pStyle w:val="Heading2"/>
        <w:spacing w:after="100"/>
        <w:rPr>
          <w:rFonts w:ascii="Times New Roman" w:hAnsi="Times New Roman" w:cs="Times New Roman"/>
          <w:color w:val="auto"/>
          <w:sz w:val="24"/>
          <w:szCs w:val="24"/>
        </w:rPr>
      </w:pPr>
      <w:bookmarkStart w:id="196" w:name="_Toc387084720"/>
      <w:bookmarkStart w:id="197" w:name="_Toc3399114"/>
      <w:r w:rsidRPr="0050584D">
        <w:rPr>
          <w:rFonts w:ascii="Times New Roman" w:hAnsi="Times New Roman" w:cs="Times New Roman"/>
          <w:color w:val="auto"/>
          <w:sz w:val="24"/>
          <w:szCs w:val="24"/>
        </w:rPr>
        <w:t>Статья 23. Порядок предоставления разрешения на условно разрешенный вид использования земельного участка или объекта капитального строительства</w:t>
      </w:r>
      <w:bookmarkEnd w:id="196"/>
      <w:bookmarkEnd w:id="197"/>
    </w:p>
    <w:p w:rsidR="006365FC" w:rsidRDefault="006365FC" w:rsidP="00E03F43">
      <w:pPr>
        <w:spacing w:after="20"/>
        <w:rPr>
          <w:rFonts w:ascii="Times New Roman" w:hAnsi="Times New Roman" w:cs="Times New Roman"/>
          <w:sz w:val="24"/>
          <w:szCs w:val="24"/>
        </w:rPr>
      </w:pPr>
      <w:r w:rsidRPr="004F4C79">
        <w:rPr>
          <w:rFonts w:ascii="Times New Roman" w:hAnsi="Times New Roman" w:cs="Times New Roman"/>
          <w:sz w:val="24"/>
          <w:szCs w:val="24"/>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 (далее - электронный документ, подписанный электронной подписью).</w:t>
      </w:r>
    </w:p>
    <w:p w:rsidR="006365FC" w:rsidRPr="0050584D" w:rsidRDefault="006365FC" w:rsidP="00E03F43">
      <w:pPr>
        <w:spacing w:after="20"/>
        <w:rPr>
          <w:rFonts w:ascii="Times New Roman" w:hAnsi="Times New Roman" w:cs="Times New Roman"/>
          <w:sz w:val="24"/>
          <w:szCs w:val="24"/>
        </w:rPr>
      </w:pPr>
      <w:r w:rsidRPr="0050584D">
        <w:rPr>
          <w:rFonts w:ascii="Times New Roman" w:hAnsi="Times New Roman" w:cs="Times New Roman"/>
          <w:sz w:val="24"/>
          <w:szCs w:val="24"/>
        </w:rPr>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w:t>
      </w:r>
      <w:hyperlink w:anchor="Par195" w:tooltip="Статья 5.1.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 w:history="1">
        <w:r w:rsidRPr="0050584D">
          <w:rPr>
            <w:rFonts w:ascii="Times New Roman" w:hAnsi="Times New Roman" w:cs="Times New Roman"/>
            <w:sz w:val="24"/>
            <w:szCs w:val="24"/>
          </w:rPr>
          <w:t>статьей 5.1</w:t>
        </w:r>
      </w:hyperlink>
      <w:r w:rsidRPr="0050584D">
        <w:rPr>
          <w:rFonts w:ascii="Times New Roman" w:hAnsi="Times New Roman" w:cs="Times New Roman"/>
          <w:sz w:val="24"/>
          <w:szCs w:val="24"/>
        </w:rPr>
        <w:t xml:space="preserve"> Градостроительного Кодекса, с учетом положений настоящей статьи. </w:t>
      </w:r>
    </w:p>
    <w:p w:rsidR="006365FC" w:rsidRPr="0050584D" w:rsidRDefault="006365FC" w:rsidP="00E03F43">
      <w:pPr>
        <w:pStyle w:val="ConsPlusNormal"/>
        <w:ind w:firstLine="539"/>
        <w:rPr>
          <w:rFonts w:ascii="Times New Roman" w:hAnsi="Times New Roman" w:cs="Times New Roman"/>
          <w:sz w:val="24"/>
          <w:szCs w:val="24"/>
          <w:lang w:eastAsia="en-US"/>
        </w:rPr>
      </w:pPr>
      <w:r w:rsidRPr="0050584D">
        <w:rPr>
          <w:rFonts w:ascii="Times New Roman" w:hAnsi="Times New Roman" w:cs="Times New Roman"/>
          <w:sz w:val="24"/>
          <w:szCs w:val="24"/>
          <w:lang w:eastAsia="en-US"/>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6365FC" w:rsidRDefault="006365FC" w:rsidP="004F4C79">
      <w:pPr>
        <w:rPr>
          <w:rFonts w:ascii="Times New Roman" w:hAnsi="Times New Roman" w:cs="Times New Roman"/>
          <w:sz w:val="24"/>
          <w:szCs w:val="24"/>
        </w:rPr>
      </w:pPr>
      <w:r w:rsidRPr="004F4C79">
        <w:rPr>
          <w:rFonts w:ascii="Times New Roman" w:hAnsi="Times New Roman" w:cs="Times New Roman"/>
          <w:sz w:val="24"/>
          <w:szCs w:val="24"/>
        </w:rPr>
        <w:t>4.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6365FC" w:rsidRPr="0050584D" w:rsidRDefault="006365FC" w:rsidP="004F4C79">
      <w:pPr>
        <w:rPr>
          <w:rFonts w:ascii="Times New Roman" w:hAnsi="Times New Roman" w:cs="Times New Roman"/>
          <w:sz w:val="24"/>
          <w:szCs w:val="24"/>
        </w:rPr>
      </w:pPr>
      <w:r w:rsidRPr="0050584D">
        <w:rPr>
          <w:rFonts w:ascii="Times New Roman" w:hAnsi="Times New Roman" w:cs="Times New Roman"/>
          <w:sz w:val="24"/>
          <w:szCs w:val="24"/>
        </w:rPr>
        <w:t>5. Утратил силу.</w:t>
      </w:r>
    </w:p>
    <w:p w:rsidR="006365FC" w:rsidRPr="0050584D" w:rsidRDefault="006365FC" w:rsidP="00E03F43">
      <w:pPr>
        <w:rPr>
          <w:rFonts w:ascii="Times New Roman" w:hAnsi="Times New Roman" w:cs="Times New Roman"/>
          <w:sz w:val="24"/>
          <w:szCs w:val="24"/>
        </w:rPr>
      </w:pPr>
      <w:r w:rsidRPr="0050584D">
        <w:rPr>
          <w:rFonts w:ascii="Times New Roman" w:hAnsi="Times New Roman" w:cs="Times New Roman"/>
          <w:sz w:val="24"/>
          <w:szCs w:val="24"/>
        </w:rPr>
        <w:t>6. Утратил силу.</w:t>
      </w:r>
    </w:p>
    <w:p w:rsidR="006365FC" w:rsidRPr="0050584D" w:rsidRDefault="006365FC" w:rsidP="00E03F43">
      <w:pPr>
        <w:pStyle w:val="ConsPlusNormal"/>
        <w:ind w:firstLine="540"/>
        <w:rPr>
          <w:rFonts w:ascii="Times New Roman" w:hAnsi="Times New Roman" w:cs="Times New Roman"/>
          <w:sz w:val="24"/>
          <w:szCs w:val="24"/>
          <w:lang w:eastAsia="en-US"/>
        </w:rPr>
      </w:pPr>
      <w:r w:rsidRPr="0050584D">
        <w:rPr>
          <w:rFonts w:ascii="Times New Roman" w:hAnsi="Times New Roman" w:cs="Times New Roman"/>
          <w:sz w:val="24"/>
          <w:szCs w:val="24"/>
          <w:lang w:eastAsia="en-US"/>
        </w:rPr>
        <w:t>7.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6365FC" w:rsidRPr="0050584D" w:rsidRDefault="006365FC" w:rsidP="00E03F43">
      <w:pPr>
        <w:pStyle w:val="ConsPlusNormal"/>
        <w:ind w:firstLine="540"/>
        <w:rPr>
          <w:rFonts w:ascii="Times New Roman" w:hAnsi="Times New Roman" w:cs="Times New Roman"/>
          <w:sz w:val="24"/>
          <w:szCs w:val="24"/>
        </w:rPr>
      </w:pPr>
      <w:r w:rsidRPr="0050584D">
        <w:rPr>
          <w:rFonts w:ascii="Times New Roman" w:hAnsi="Times New Roman" w:cs="Times New Roman"/>
          <w:sz w:val="24"/>
          <w:szCs w:val="24"/>
          <w:lang w:eastAsia="en-US"/>
        </w:rPr>
        <w:t>8.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w:t>
      </w:r>
      <w:r w:rsidRPr="0050584D">
        <w:rPr>
          <w:rFonts w:ascii="Times New Roman" w:hAnsi="Times New Roman" w:cs="Times New Roman"/>
          <w:sz w:val="24"/>
          <w:szCs w:val="24"/>
        </w:rPr>
        <w:t xml:space="preserve"> администрации.</w:t>
      </w:r>
    </w:p>
    <w:p w:rsidR="006365FC" w:rsidRPr="0050584D" w:rsidRDefault="006365FC" w:rsidP="004516E3">
      <w:pPr>
        <w:spacing w:after="20"/>
        <w:rPr>
          <w:rFonts w:ascii="Times New Roman" w:hAnsi="Times New Roman" w:cs="Times New Roman"/>
          <w:sz w:val="24"/>
          <w:szCs w:val="24"/>
        </w:rPr>
      </w:pPr>
      <w:r w:rsidRPr="0050584D">
        <w:rPr>
          <w:rFonts w:ascii="Times New Roman" w:hAnsi="Times New Roman" w:cs="Times New Roman"/>
          <w:sz w:val="24"/>
          <w:szCs w:val="24"/>
        </w:rPr>
        <w:t>9. На основании указанных в части 8 настоящей статьи рекомендаций глава муниципального образования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p>
    <w:p w:rsidR="006365FC" w:rsidRPr="0050584D" w:rsidRDefault="006365FC" w:rsidP="00E03F43">
      <w:pPr>
        <w:pStyle w:val="ConsPlusNormal"/>
        <w:ind w:firstLine="540"/>
        <w:rPr>
          <w:rFonts w:ascii="Times New Roman" w:hAnsi="Times New Roman" w:cs="Times New Roman"/>
          <w:sz w:val="24"/>
          <w:szCs w:val="24"/>
          <w:lang w:eastAsia="en-US"/>
        </w:rPr>
      </w:pPr>
      <w:r w:rsidRPr="0050584D">
        <w:rPr>
          <w:rFonts w:ascii="Times New Roman" w:hAnsi="Times New Roman" w:cs="Times New Roman"/>
          <w:sz w:val="24"/>
          <w:szCs w:val="24"/>
          <w:lang w:eastAsia="en-US"/>
        </w:rPr>
        <w:t>10.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6365FC" w:rsidRPr="0050584D" w:rsidRDefault="006365FC" w:rsidP="00E03F43">
      <w:pPr>
        <w:pStyle w:val="ConsPlusNormal"/>
        <w:ind w:firstLine="540"/>
        <w:rPr>
          <w:rFonts w:ascii="Times New Roman" w:hAnsi="Times New Roman" w:cs="Times New Roman"/>
          <w:sz w:val="24"/>
          <w:szCs w:val="24"/>
          <w:lang w:eastAsia="en-US"/>
        </w:rPr>
      </w:pPr>
      <w:r w:rsidRPr="0050584D">
        <w:rPr>
          <w:rFonts w:ascii="Times New Roman" w:hAnsi="Times New Roman" w:cs="Times New Roman"/>
          <w:sz w:val="24"/>
          <w:szCs w:val="24"/>
          <w:lang w:eastAsia="en-US"/>
        </w:rPr>
        <w:t>11.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6365FC" w:rsidRPr="0050584D" w:rsidRDefault="006365FC" w:rsidP="00E03F43">
      <w:pPr>
        <w:pStyle w:val="ConsPlusNormal"/>
        <w:ind w:firstLine="540"/>
        <w:rPr>
          <w:rFonts w:ascii="Times New Roman" w:hAnsi="Times New Roman" w:cs="Times New Roman"/>
          <w:sz w:val="24"/>
          <w:szCs w:val="24"/>
          <w:lang w:eastAsia="en-US"/>
        </w:rPr>
      </w:pPr>
      <w:r w:rsidRPr="0050584D">
        <w:rPr>
          <w:rFonts w:ascii="Times New Roman" w:hAnsi="Times New Roman" w:cs="Times New Roman"/>
          <w:sz w:val="24"/>
          <w:szCs w:val="24"/>
          <w:lang w:eastAsia="en-US"/>
        </w:rPr>
        <w:t xml:space="preserve">11.1.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w:anchor="Par4264"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Pr="0050584D">
          <w:rPr>
            <w:rFonts w:ascii="Times New Roman" w:hAnsi="Times New Roman" w:cs="Times New Roman"/>
            <w:sz w:val="24"/>
            <w:szCs w:val="24"/>
            <w:lang w:eastAsia="en-US"/>
          </w:rPr>
          <w:t>части 2 статьи 55.32</w:t>
        </w:r>
      </w:hyperlink>
      <w:r w:rsidRPr="0050584D">
        <w:rPr>
          <w:rFonts w:ascii="Times New Roman" w:hAnsi="Times New Roman" w:cs="Times New Roman"/>
          <w:sz w:val="24"/>
          <w:szCs w:val="24"/>
          <w:lang w:eastAsia="en-US"/>
        </w:rPr>
        <w:t xml:space="preserve"> Градостроительного Кодекса РФ,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w:anchor="Par4264"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Pr="0050584D">
          <w:rPr>
            <w:rFonts w:ascii="Times New Roman" w:hAnsi="Times New Roman" w:cs="Times New Roman"/>
            <w:sz w:val="24"/>
            <w:szCs w:val="24"/>
            <w:lang w:eastAsia="en-US"/>
          </w:rPr>
          <w:t>части 2 статьи 55.32</w:t>
        </w:r>
      </w:hyperlink>
      <w:r w:rsidRPr="0050584D">
        <w:rPr>
          <w:rFonts w:ascii="Times New Roman" w:hAnsi="Times New Roman" w:cs="Times New Roman"/>
          <w:sz w:val="24"/>
          <w:szCs w:val="24"/>
          <w:lang w:eastAsia="en-US"/>
        </w:rPr>
        <w:t xml:space="preserve"> Градостроительного Кодекса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6365FC" w:rsidRPr="0050584D" w:rsidRDefault="006365FC" w:rsidP="004516E3">
      <w:pPr>
        <w:spacing w:after="20"/>
        <w:rPr>
          <w:rFonts w:ascii="Times New Roman" w:hAnsi="Times New Roman" w:cs="Times New Roman"/>
          <w:sz w:val="24"/>
          <w:szCs w:val="24"/>
        </w:rPr>
      </w:pPr>
      <w:r w:rsidRPr="0050584D">
        <w:rPr>
          <w:rFonts w:ascii="Times New Roman" w:hAnsi="Times New Roman" w:cs="Times New Roman"/>
          <w:sz w:val="24"/>
          <w:szCs w:val="24"/>
        </w:rPr>
        <w:t>12.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6365FC" w:rsidRPr="0050584D" w:rsidRDefault="006365FC" w:rsidP="004516E3">
      <w:pPr>
        <w:pStyle w:val="Heading2"/>
        <w:spacing w:after="100"/>
        <w:rPr>
          <w:rFonts w:ascii="Times New Roman" w:hAnsi="Times New Roman" w:cs="Times New Roman"/>
          <w:color w:val="auto"/>
          <w:sz w:val="24"/>
          <w:szCs w:val="24"/>
        </w:rPr>
      </w:pPr>
      <w:bookmarkStart w:id="198" w:name="_Toc387084721"/>
      <w:bookmarkStart w:id="199" w:name="_Toc3399115"/>
      <w:r w:rsidRPr="0050584D">
        <w:rPr>
          <w:rFonts w:ascii="Times New Roman" w:hAnsi="Times New Roman" w:cs="Times New Roman"/>
          <w:color w:val="auto"/>
          <w:sz w:val="24"/>
          <w:szCs w:val="24"/>
        </w:rPr>
        <w:t>Статья 24. Порядок получения разрешения на отклонение от предельных параметров разрешенного строительства, реконструкции объектов капитального строительства</w:t>
      </w:r>
      <w:bookmarkEnd w:id="198"/>
      <w:bookmarkEnd w:id="199"/>
    </w:p>
    <w:p w:rsidR="006365FC" w:rsidRPr="004F4C79" w:rsidRDefault="006365FC" w:rsidP="004F4C79">
      <w:pPr>
        <w:pStyle w:val="ConsPlusNormal"/>
        <w:ind w:firstLine="540"/>
        <w:rPr>
          <w:rFonts w:ascii="Times New Roman" w:hAnsi="Times New Roman" w:cs="Times New Roman"/>
          <w:sz w:val="24"/>
          <w:szCs w:val="24"/>
        </w:rPr>
      </w:pPr>
      <w:bookmarkStart w:id="200" w:name="_Toc332875232"/>
      <w:r>
        <w:rPr>
          <w:rFonts w:ascii="Times New Roman" w:hAnsi="Times New Roman" w:cs="Times New Roman"/>
          <w:sz w:val="24"/>
          <w:szCs w:val="24"/>
        </w:rPr>
        <w:t xml:space="preserve">1. </w:t>
      </w:r>
      <w:r w:rsidRPr="004F4C79">
        <w:rPr>
          <w:rFonts w:ascii="Times New Roman" w:hAnsi="Times New Roman" w:cs="Times New Roman"/>
          <w:sz w:val="24"/>
          <w:szCs w:val="24"/>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bookmarkEnd w:id="200"/>
    </w:p>
    <w:p w:rsidR="006365FC" w:rsidRPr="004F4C79" w:rsidRDefault="006365FC" w:rsidP="004F4C79">
      <w:pPr>
        <w:pStyle w:val="ConsPlusNormal"/>
        <w:ind w:firstLine="540"/>
        <w:rPr>
          <w:rFonts w:ascii="Times New Roman" w:hAnsi="Times New Roman" w:cs="Times New Roman"/>
          <w:sz w:val="24"/>
          <w:szCs w:val="24"/>
        </w:rPr>
      </w:pPr>
      <w:r w:rsidRPr="004F4C79">
        <w:rPr>
          <w:rFonts w:ascii="Times New Roman" w:hAnsi="Times New Roman" w:cs="Times New Roman"/>
          <w:sz w:val="24"/>
          <w:szCs w:val="24"/>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6365FC" w:rsidRPr="004F4C79" w:rsidRDefault="006365FC" w:rsidP="004F4C79">
      <w:pPr>
        <w:pStyle w:val="ConsPlusNormal"/>
        <w:ind w:firstLine="540"/>
        <w:rPr>
          <w:rFonts w:ascii="Times New Roman" w:hAnsi="Times New Roman" w:cs="Times New Roman"/>
          <w:sz w:val="24"/>
          <w:szCs w:val="24"/>
        </w:rPr>
      </w:pPr>
      <w:r w:rsidRPr="004F4C79">
        <w:rPr>
          <w:rFonts w:ascii="Times New Roman" w:hAnsi="Times New Roman" w:cs="Times New Roman"/>
          <w:sz w:val="24"/>
          <w:szCs w:val="24"/>
        </w:rPr>
        <w:t>1.2.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неблагоприятные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6365FC" w:rsidRPr="0050584D" w:rsidRDefault="006365FC" w:rsidP="00E03F43">
      <w:pPr>
        <w:pStyle w:val="ConsPlusNormal"/>
        <w:ind w:firstLine="540"/>
        <w:rPr>
          <w:rFonts w:ascii="Times New Roman" w:hAnsi="Times New Roman" w:cs="Times New Roman"/>
          <w:sz w:val="24"/>
          <w:szCs w:val="24"/>
          <w:lang w:eastAsia="en-US"/>
        </w:rPr>
      </w:pPr>
      <w:bookmarkStart w:id="201" w:name="_Toc332875233"/>
      <w:r w:rsidRPr="0050584D">
        <w:rPr>
          <w:rFonts w:ascii="Times New Roman" w:hAnsi="Times New Roman" w:cs="Times New Roman"/>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bookmarkEnd w:id="201"/>
      <w:r w:rsidRPr="0050584D">
        <w:rPr>
          <w:rFonts w:ascii="Times New Roman" w:hAnsi="Times New Roman" w:cs="Times New Roman"/>
          <w:sz w:val="24"/>
          <w:szCs w:val="24"/>
          <w:lang w:eastAsia="en-US"/>
        </w:rPr>
        <w:t xml:space="preserve">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6365FC" w:rsidRDefault="006365FC" w:rsidP="004F4C79">
      <w:pPr>
        <w:spacing w:after="20"/>
        <w:rPr>
          <w:rFonts w:ascii="Times New Roman" w:hAnsi="Times New Roman" w:cs="Times New Roman"/>
          <w:sz w:val="24"/>
          <w:szCs w:val="24"/>
        </w:rPr>
      </w:pPr>
      <w:bookmarkStart w:id="202" w:name="_Toc332875234"/>
      <w:r w:rsidRPr="0050584D">
        <w:rPr>
          <w:rFonts w:ascii="Times New Roman" w:hAnsi="Times New Roman" w:cs="Times New Roman"/>
          <w:sz w:val="24"/>
          <w:szCs w:val="24"/>
        </w:rPr>
        <w:t>3</w:t>
      </w:r>
      <w:bookmarkStart w:id="203" w:name="_Toc332875235"/>
      <w:bookmarkStart w:id="204" w:name="_Toc332875237"/>
      <w:bookmarkEnd w:id="202"/>
      <w:r w:rsidRPr="004F4C79">
        <w:rPr>
          <w:rFonts w:ascii="Times New Roman" w:hAnsi="Times New Roman" w:cs="Times New Roman"/>
          <w:sz w:val="24"/>
          <w:szCs w:val="24"/>
        </w:rPr>
        <w:t>.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6365FC" w:rsidRDefault="006365FC" w:rsidP="006F32E5">
      <w:pPr>
        <w:spacing w:after="20"/>
        <w:rPr>
          <w:rFonts w:ascii="Times New Roman" w:hAnsi="Times New Roman" w:cs="Times New Roman"/>
          <w:sz w:val="24"/>
          <w:szCs w:val="24"/>
        </w:rPr>
      </w:pPr>
      <w:bookmarkStart w:id="205" w:name="_Toc332875236"/>
      <w:bookmarkEnd w:id="203"/>
      <w:r w:rsidRPr="000D3574">
        <w:rPr>
          <w:rFonts w:ascii="Times New Roman" w:hAnsi="Times New Roman" w:cs="Times New Roman"/>
          <w:sz w:val="24"/>
          <w:szCs w:val="24"/>
        </w:rPr>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РФ, с учетом положений статьи 39 Градостроительного Кодекса РФ, за исключением случая, указанного в части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bookmarkEnd w:id="205"/>
    <w:p w:rsidR="006365FC" w:rsidRDefault="006365FC" w:rsidP="004516E3">
      <w:pPr>
        <w:spacing w:after="20"/>
        <w:rPr>
          <w:rFonts w:ascii="Times New Roman" w:hAnsi="Times New Roman" w:cs="Times New Roman"/>
          <w:sz w:val="24"/>
          <w:szCs w:val="24"/>
        </w:rPr>
      </w:pPr>
      <w:r w:rsidRPr="000D3574">
        <w:rPr>
          <w:rFonts w:ascii="Times New Roman" w:hAnsi="Times New Roman" w:cs="Times New Roman"/>
          <w:sz w:val="24"/>
          <w:szCs w:val="24"/>
        </w:rPr>
        <w:t xml:space="preserve">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Pr>
          <w:rFonts w:ascii="Times New Roman" w:hAnsi="Times New Roman" w:cs="Times New Roman"/>
          <w:sz w:val="24"/>
          <w:szCs w:val="24"/>
        </w:rPr>
        <w:t>местной администрации</w:t>
      </w:r>
      <w:r w:rsidRPr="000D3574">
        <w:rPr>
          <w:rFonts w:ascii="Times New Roman" w:hAnsi="Times New Roman" w:cs="Times New Roman"/>
          <w:sz w:val="24"/>
          <w:szCs w:val="24"/>
        </w:rPr>
        <w:t>.</w:t>
      </w:r>
    </w:p>
    <w:p w:rsidR="006365FC" w:rsidRPr="0050584D" w:rsidRDefault="006365FC" w:rsidP="004516E3">
      <w:pPr>
        <w:spacing w:after="20"/>
        <w:rPr>
          <w:rFonts w:ascii="Times New Roman" w:hAnsi="Times New Roman" w:cs="Times New Roman"/>
          <w:sz w:val="24"/>
          <w:szCs w:val="24"/>
        </w:rPr>
      </w:pPr>
      <w:r w:rsidRPr="0050584D">
        <w:rPr>
          <w:rFonts w:ascii="Times New Roman" w:hAnsi="Times New Roman" w:cs="Times New Roman"/>
          <w:sz w:val="24"/>
          <w:szCs w:val="24"/>
        </w:rPr>
        <w:t>6. Глава муниципального образования в течение семи дней со дня поступления указанных в пункте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bookmarkEnd w:id="204"/>
    </w:p>
    <w:p w:rsidR="006365FC" w:rsidRPr="0050584D" w:rsidRDefault="006365FC" w:rsidP="006F32E5">
      <w:pPr>
        <w:spacing w:after="20"/>
        <w:rPr>
          <w:rFonts w:ascii="Times New Roman" w:hAnsi="Times New Roman" w:cs="Times New Roman"/>
          <w:sz w:val="24"/>
          <w:szCs w:val="24"/>
        </w:rPr>
      </w:pPr>
      <w:r w:rsidRPr="0050584D">
        <w:rPr>
          <w:rFonts w:ascii="Times New Roman" w:hAnsi="Times New Roman" w:cs="Times New Roman"/>
          <w:sz w:val="24"/>
          <w:szCs w:val="24"/>
        </w:rPr>
        <w:t xml:space="preserve">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w:anchor="Par4264"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Pr="0050584D">
          <w:rPr>
            <w:rFonts w:ascii="Times New Roman" w:hAnsi="Times New Roman" w:cs="Times New Roman"/>
            <w:sz w:val="24"/>
            <w:szCs w:val="24"/>
          </w:rPr>
          <w:t>части 2 статьи 55.32</w:t>
        </w:r>
      </w:hyperlink>
      <w:r w:rsidRPr="0050584D">
        <w:rPr>
          <w:rFonts w:ascii="Times New Roman" w:hAnsi="Times New Roman" w:cs="Times New Roman"/>
          <w:sz w:val="24"/>
          <w:szCs w:val="24"/>
        </w:rPr>
        <w:t xml:space="preserve"> Градостроительного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w:anchor="Par4264"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Pr="0050584D">
          <w:rPr>
            <w:rFonts w:ascii="Times New Roman" w:hAnsi="Times New Roman" w:cs="Times New Roman"/>
            <w:sz w:val="24"/>
            <w:szCs w:val="24"/>
          </w:rPr>
          <w:t>части 2 статьи 55.32</w:t>
        </w:r>
      </w:hyperlink>
      <w:r w:rsidRPr="0050584D">
        <w:rPr>
          <w:rFonts w:ascii="Times New Roman" w:hAnsi="Times New Roman" w:cs="Times New Roman"/>
          <w:sz w:val="24"/>
          <w:szCs w:val="24"/>
        </w:rPr>
        <w:t xml:space="preserve">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6365FC" w:rsidRPr="0050584D" w:rsidRDefault="006365FC" w:rsidP="004516E3">
      <w:pPr>
        <w:spacing w:after="20"/>
        <w:rPr>
          <w:rFonts w:ascii="Times New Roman" w:hAnsi="Times New Roman" w:cs="Times New Roman"/>
          <w:sz w:val="24"/>
          <w:szCs w:val="24"/>
        </w:rPr>
      </w:pPr>
      <w:bookmarkStart w:id="206" w:name="_Toc332875238"/>
      <w:r w:rsidRPr="0050584D">
        <w:rPr>
          <w:rFonts w:ascii="Times New Roman" w:hAnsi="Times New Roman" w:cs="Times New Roman"/>
          <w:sz w:val="24"/>
          <w:szCs w:val="24"/>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bookmarkEnd w:id="206"/>
    </w:p>
    <w:p w:rsidR="006365FC" w:rsidRPr="0050584D" w:rsidRDefault="006365FC" w:rsidP="006F32E5">
      <w:pPr>
        <w:pStyle w:val="ConsPlusNormal"/>
        <w:ind w:firstLine="539"/>
        <w:rPr>
          <w:rFonts w:ascii="Times New Roman" w:hAnsi="Times New Roman" w:cs="Times New Roman"/>
          <w:sz w:val="24"/>
          <w:szCs w:val="24"/>
          <w:lang w:eastAsia="en-US"/>
        </w:rPr>
      </w:pPr>
      <w:r w:rsidRPr="0050584D">
        <w:rPr>
          <w:rFonts w:ascii="Times New Roman" w:hAnsi="Times New Roman" w:cs="Times New Roman"/>
          <w:sz w:val="24"/>
          <w:szCs w:val="24"/>
          <w:lang w:eastAsia="en-US"/>
        </w:rPr>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6365FC" w:rsidRPr="0050584D" w:rsidRDefault="006365FC" w:rsidP="004516E3">
      <w:pPr>
        <w:pStyle w:val="Heading2"/>
        <w:spacing w:after="100"/>
        <w:rPr>
          <w:rFonts w:ascii="Times New Roman" w:hAnsi="Times New Roman" w:cs="Times New Roman"/>
          <w:color w:val="auto"/>
          <w:sz w:val="24"/>
          <w:szCs w:val="24"/>
        </w:rPr>
      </w:pPr>
      <w:bookmarkStart w:id="207" w:name="_Toc332875239"/>
      <w:bookmarkStart w:id="208" w:name="_Toc387084722"/>
      <w:bookmarkStart w:id="209" w:name="_Toc3399116"/>
      <w:r w:rsidRPr="0050584D">
        <w:rPr>
          <w:rFonts w:ascii="Times New Roman" w:hAnsi="Times New Roman" w:cs="Times New Roman"/>
          <w:color w:val="auto"/>
          <w:sz w:val="24"/>
          <w:szCs w:val="24"/>
        </w:rPr>
        <w:t>Статья 25. Использование объектов недвижимости, не соответствующих установленному градостроительному регламенту</w:t>
      </w:r>
      <w:bookmarkEnd w:id="207"/>
      <w:bookmarkEnd w:id="208"/>
      <w:bookmarkEnd w:id="209"/>
    </w:p>
    <w:p w:rsidR="006365FC" w:rsidRPr="0050584D" w:rsidRDefault="006365FC" w:rsidP="004516E3">
      <w:pPr>
        <w:spacing w:after="20"/>
        <w:rPr>
          <w:rFonts w:ascii="Times New Roman" w:hAnsi="Times New Roman" w:cs="Times New Roman"/>
          <w:sz w:val="24"/>
          <w:szCs w:val="24"/>
        </w:rPr>
      </w:pPr>
      <w:r w:rsidRPr="0050584D">
        <w:rPr>
          <w:rFonts w:ascii="Times New Roman" w:hAnsi="Times New Roman" w:cs="Times New Roman"/>
          <w:sz w:val="24"/>
          <w:szCs w:val="24"/>
        </w:rPr>
        <w:t>1.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rsidR="006365FC" w:rsidRPr="0050584D" w:rsidRDefault="006365FC" w:rsidP="004516E3">
      <w:pPr>
        <w:spacing w:after="20"/>
        <w:rPr>
          <w:rFonts w:ascii="Times New Roman" w:hAnsi="Times New Roman" w:cs="Times New Roman"/>
          <w:sz w:val="24"/>
          <w:szCs w:val="24"/>
        </w:rPr>
      </w:pPr>
      <w:r w:rsidRPr="0050584D">
        <w:rPr>
          <w:rFonts w:ascii="Times New Roman" w:hAnsi="Times New Roman" w:cs="Times New Roman"/>
          <w:sz w:val="24"/>
          <w:szCs w:val="24"/>
        </w:rPr>
        <w:t>1) если виды их разрешенного использования (основные, условно-разрешенные или вспомогательные) не соответствуют градостроительному регламенту;</w:t>
      </w:r>
    </w:p>
    <w:p w:rsidR="006365FC" w:rsidRPr="0050584D" w:rsidRDefault="006365FC" w:rsidP="004516E3">
      <w:pPr>
        <w:spacing w:after="20"/>
        <w:rPr>
          <w:rFonts w:ascii="Times New Roman" w:hAnsi="Times New Roman" w:cs="Times New Roman"/>
          <w:sz w:val="24"/>
          <w:szCs w:val="24"/>
        </w:rPr>
      </w:pPr>
      <w:r w:rsidRPr="0050584D">
        <w:rPr>
          <w:rFonts w:ascii="Times New Roman" w:hAnsi="Times New Roman" w:cs="Times New Roman"/>
          <w:sz w:val="24"/>
          <w:szCs w:val="24"/>
        </w:rPr>
        <w:t>2) если их предельные (минимальные и (или) максимальные) размеры и предельные параметры  не соответствуют градостроительному регламенту.</w:t>
      </w:r>
    </w:p>
    <w:p w:rsidR="006365FC" w:rsidRPr="0050584D" w:rsidRDefault="006365FC" w:rsidP="004516E3">
      <w:pPr>
        <w:spacing w:after="20"/>
        <w:rPr>
          <w:rFonts w:ascii="Times New Roman" w:hAnsi="Times New Roman" w:cs="Times New Roman"/>
          <w:sz w:val="24"/>
          <w:szCs w:val="24"/>
        </w:rPr>
      </w:pPr>
      <w:r w:rsidRPr="0050584D">
        <w:rPr>
          <w:rFonts w:ascii="Times New Roman" w:hAnsi="Times New Roman" w:cs="Times New Roman"/>
          <w:sz w:val="24"/>
          <w:szCs w:val="24"/>
        </w:rPr>
        <w:t>2. Использование объектов недвижимости, указанных в части первой настоящей статьи, может осуществляться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6365FC" w:rsidRPr="0050584D" w:rsidRDefault="006365FC" w:rsidP="004516E3">
      <w:pPr>
        <w:spacing w:after="20"/>
        <w:rPr>
          <w:rFonts w:ascii="Times New Roman" w:hAnsi="Times New Roman" w:cs="Times New Roman"/>
          <w:sz w:val="24"/>
          <w:szCs w:val="24"/>
        </w:rPr>
      </w:pPr>
      <w:r w:rsidRPr="0050584D">
        <w:rPr>
          <w:rFonts w:ascii="Times New Roman" w:hAnsi="Times New Roman" w:cs="Times New Roman"/>
          <w:sz w:val="24"/>
          <w:szCs w:val="24"/>
        </w:rPr>
        <w:t>3. Объекты недвижимости, не соответствующие градостроительным регламентам по указанным в части первой настоящей статьи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
    <w:p w:rsidR="006365FC" w:rsidRPr="0050584D" w:rsidRDefault="006365FC" w:rsidP="004516E3">
      <w:pPr>
        <w:spacing w:after="20"/>
        <w:rPr>
          <w:rFonts w:ascii="Times New Roman" w:hAnsi="Times New Roman" w:cs="Times New Roman"/>
          <w:sz w:val="24"/>
          <w:szCs w:val="24"/>
        </w:rPr>
      </w:pPr>
      <w:r w:rsidRPr="0050584D">
        <w:rPr>
          <w:rFonts w:ascii="Times New Roman" w:hAnsi="Times New Roman" w:cs="Times New Roman"/>
          <w:sz w:val="24"/>
          <w:szCs w:val="24"/>
        </w:rPr>
        <w:t>4. Реконструкция указанных в части первой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w:t>
      </w:r>
    </w:p>
    <w:p w:rsidR="006365FC" w:rsidRPr="0050584D" w:rsidRDefault="006365FC" w:rsidP="004516E3">
      <w:pPr>
        <w:spacing w:after="20"/>
        <w:rPr>
          <w:rFonts w:ascii="Times New Roman" w:hAnsi="Times New Roman" w:cs="Times New Roman"/>
          <w:sz w:val="24"/>
          <w:szCs w:val="24"/>
        </w:rPr>
      </w:pPr>
      <w:r w:rsidRPr="0050584D">
        <w:rPr>
          <w:rFonts w:ascii="Times New Roman" w:hAnsi="Times New Roman" w:cs="Times New Roman"/>
          <w:sz w:val="24"/>
          <w:szCs w:val="24"/>
        </w:rPr>
        <w:t>5. Строительство новых объектов капитального строительства, прочно связанных с указанными в части первой настоящей статьи земельными участками, может осуществляться только в соответствии с установленными настоящими Правилами градостроительными регламентами.</w:t>
      </w:r>
    </w:p>
    <w:p w:rsidR="006365FC" w:rsidRPr="0050584D" w:rsidRDefault="006365FC" w:rsidP="004516E3">
      <w:pPr>
        <w:spacing w:after="20"/>
        <w:rPr>
          <w:rFonts w:ascii="Times New Roman" w:hAnsi="Times New Roman" w:cs="Times New Roman"/>
          <w:sz w:val="24"/>
          <w:szCs w:val="24"/>
        </w:rPr>
      </w:pPr>
      <w:r w:rsidRPr="0050584D">
        <w:rPr>
          <w:rFonts w:ascii="Times New Roman" w:hAnsi="Times New Roman" w:cs="Times New Roman"/>
          <w:sz w:val="24"/>
          <w:szCs w:val="24"/>
        </w:rPr>
        <w:t>6. Изменение видов разрешенного использования указанных в части первой настоящей статьи земельных участков и объектов капитального строительства может осуществляться только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6365FC" w:rsidRPr="0050584D" w:rsidRDefault="006365FC" w:rsidP="004516E3">
      <w:pPr>
        <w:spacing w:after="20"/>
        <w:rPr>
          <w:rFonts w:ascii="Times New Roman" w:hAnsi="Times New Roman" w:cs="Times New Roman"/>
          <w:sz w:val="24"/>
          <w:szCs w:val="24"/>
        </w:rPr>
      </w:pPr>
      <w:r w:rsidRPr="0050584D">
        <w:rPr>
          <w:rFonts w:ascii="Times New Roman" w:hAnsi="Times New Roman" w:cs="Times New Roman"/>
          <w:sz w:val="24"/>
          <w:szCs w:val="24"/>
        </w:rPr>
        <w:t>Запрещается изменение одного вида не соответствующего градостроительным регламентам использования объектов недвижимости на другой вид не соответствующего использования.</w:t>
      </w:r>
    </w:p>
    <w:p w:rsidR="006365FC" w:rsidRPr="0050584D" w:rsidRDefault="006365FC" w:rsidP="004516E3">
      <w:pPr>
        <w:spacing w:after="20"/>
        <w:rPr>
          <w:rFonts w:ascii="Times New Roman" w:hAnsi="Times New Roman" w:cs="Times New Roman"/>
          <w:sz w:val="24"/>
          <w:szCs w:val="24"/>
        </w:rPr>
      </w:pPr>
      <w:r w:rsidRPr="0050584D">
        <w:rPr>
          <w:rFonts w:ascii="Times New Roman" w:hAnsi="Times New Roman" w:cs="Times New Roman"/>
          <w:sz w:val="24"/>
          <w:szCs w:val="24"/>
        </w:rPr>
        <w:t>7.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6365FC" w:rsidRDefault="006365FC" w:rsidP="000D3574">
      <w:pPr>
        <w:spacing w:after="20"/>
        <w:rPr>
          <w:rFonts w:ascii="Times New Roman" w:hAnsi="Times New Roman" w:cs="Times New Roman"/>
          <w:sz w:val="24"/>
          <w:szCs w:val="24"/>
        </w:rPr>
      </w:pPr>
      <w:r w:rsidRPr="0050584D">
        <w:rPr>
          <w:rFonts w:ascii="Times New Roman" w:hAnsi="Times New Roman" w:cs="Times New Roman"/>
          <w:sz w:val="24"/>
          <w:szCs w:val="24"/>
        </w:rPr>
        <w:t>8. В случае, если использование указанных в части первой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использования таких земельных участков и объектов.</w:t>
      </w:r>
      <w:bookmarkStart w:id="210" w:name="_Toc387084723"/>
    </w:p>
    <w:p w:rsidR="006365FC" w:rsidRPr="0050584D" w:rsidRDefault="006365FC" w:rsidP="00A14CE4">
      <w:pPr>
        <w:pStyle w:val="Heading1"/>
        <w:rPr>
          <w:rFonts w:ascii="Times New Roman" w:hAnsi="Times New Roman" w:cs="Times New Roman"/>
          <w:sz w:val="28"/>
          <w:szCs w:val="28"/>
        </w:rPr>
      </w:pPr>
      <w:bookmarkStart w:id="211" w:name="_Toc3399117"/>
      <w:r w:rsidRPr="0050584D">
        <w:rPr>
          <w:rFonts w:ascii="Times New Roman" w:hAnsi="Times New Roman" w:cs="Times New Roman"/>
          <w:sz w:val="28"/>
          <w:szCs w:val="28"/>
        </w:rPr>
        <w:t>Глава 7. Подготовка документации  по планировке территории</w:t>
      </w:r>
      <w:bookmarkEnd w:id="210"/>
      <w:bookmarkEnd w:id="211"/>
      <w:r w:rsidRPr="0050584D">
        <w:rPr>
          <w:rFonts w:ascii="Times New Roman" w:hAnsi="Times New Roman" w:cs="Times New Roman"/>
          <w:sz w:val="28"/>
          <w:szCs w:val="28"/>
        </w:rPr>
        <w:t xml:space="preserve"> </w:t>
      </w:r>
    </w:p>
    <w:p w:rsidR="006365FC" w:rsidRPr="0050584D" w:rsidRDefault="006365FC" w:rsidP="004516E3">
      <w:pPr>
        <w:pStyle w:val="Heading2"/>
        <w:spacing w:after="100"/>
        <w:rPr>
          <w:rFonts w:ascii="Times New Roman" w:hAnsi="Times New Roman" w:cs="Times New Roman"/>
          <w:color w:val="auto"/>
          <w:sz w:val="24"/>
          <w:szCs w:val="24"/>
        </w:rPr>
      </w:pPr>
      <w:bookmarkStart w:id="212" w:name="_Toc332875240"/>
      <w:bookmarkStart w:id="213" w:name="_Toc387084724"/>
      <w:bookmarkStart w:id="214" w:name="_Toc3399118"/>
      <w:r w:rsidRPr="0050584D">
        <w:rPr>
          <w:rFonts w:ascii="Times New Roman" w:hAnsi="Times New Roman" w:cs="Times New Roman"/>
          <w:color w:val="auto"/>
          <w:sz w:val="24"/>
          <w:szCs w:val="24"/>
        </w:rPr>
        <w:t xml:space="preserve">Статья 26. </w:t>
      </w:r>
      <w:bookmarkEnd w:id="212"/>
      <w:bookmarkEnd w:id="213"/>
      <w:bookmarkEnd w:id="214"/>
      <w:r>
        <w:rPr>
          <w:rFonts w:ascii="Times New Roman" w:hAnsi="Times New Roman" w:cs="Times New Roman"/>
          <w:color w:val="auto"/>
          <w:sz w:val="24"/>
          <w:szCs w:val="24"/>
        </w:rPr>
        <w:t>Общие положения о планировке территории</w:t>
      </w:r>
    </w:p>
    <w:p w:rsidR="006365FC" w:rsidRPr="000D3574" w:rsidRDefault="006365FC" w:rsidP="000D3574">
      <w:pPr>
        <w:widowControl w:val="0"/>
        <w:suppressAutoHyphens/>
        <w:autoSpaceDE w:val="0"/>
        <w:ind w:firstLine="720"/>
        <w:rPr>
          <w:rFonts w:ascii="Times New Roman CYR" w:hAnsi="Times New Roman CYR" w:cs="Times New Roman CYR"/>
          <w:kern w:val="1"/>
          <w:sz w:val="24"/>
          <w:szCs w:val="24"/>
          <w:lang w:eastAsia="ar-SA"/>
        </w:rPr>
      </w:pPr>
      <w:bookmarkStart w:id="215" w:name="_Toc332875249"/>
      <w:bookmarkStart w:id="216" w:name="_Toc387084725"/>
      <w:bookmarkStart w:id="217" w:name="_Toc3399119"/>
      <w:r w:rsidRPr="000D3574">
        <w:rPr>
          <w:rFonts w:ascii="Times New Roman CYR" w:hAnsi="Times New Roman CYR" w:cs="Times New Roman CYR"/>
          <w:kern w:val="1"/>
          <w:sz w:val="24"/>
          <w:szCs w:val="24"/>
          <w:lang w:eastAsia="ar-SA"/>
        </w:rPr>
        <w:t>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 территории, в отношении которой предусматривается осуществление деятельности по ее комплексному и устойчивому развитию.</w:t>
      </w:r>
    </w:p>
    <w:p w:rsidR="006365FC" w:rsidRPr="000D3574" w:rsidRDefault="006365FC" w:rsidP="000D3574">
      <w:pPr>
        <w:widowControl w:val="0"/>
        <w:suppressAutoHyphens/>
        <w:autoSpaceDE w:val="0"/>
        <w:ind w:firstLine="720"/>
        <w:rPr>
          <w:rFonts w:ascii="Times New Roman CYR" w:hAnsi="Times New Roman CYR" w:cs="Times New Roman CYR"/>
          <w:kern w:val="1"/>
          <w:sz w:val="24"/>
          <w:szCs w:val="24"/>
          <w:lang w:eastAsia="ar-SA"/>
        </w:rPr>
      </w:pPr>
      <w:r w:rsidRPr="000D3574">
        <w:rPr>
          <w:rFonts w:ascii="Times New Roman CYR" w:hAnsi="Times New Roman CYR" w:cs="Times New Roman CYR"/>
          <w:kern w:val="1"/>
          <w:sz w:val="24"/>
          <w:szCs w:val="24"/>
          <w:lang w:eastAsia="ar-SA"/>
        </w:rPr>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6365FC" w:rsidRPr="000D3574" w:rsidRDefault="006365FC" w:rsidP="000D3574">
      <w:pPr>
        <w:widowControl w:val="0"/>
        <w:suppressAutoHyphens/>
        <w:autoSpaceDE w:val="0"/>
        <w:ind w:firstLine="720"/>
        <w:rPr>
          <w:rFonts w:ascii="Times New Roman CYR" w:hAnsi="Times New Roman CYR" w:cs="Times New Roman CYR"/>
          <w:kern w:val="1"/>
          <w:sz w:val="24"/>
          <w:szCs w:val="24"/>
          <w:lang w:eastAsia="ar-SA"/>
        </w:rPr>
      </w:pPr>
      <w:r w:rsidRPr="000D3574">
        <w:rPr>
          <w:rFonts w:ascii="Times New Roman CYR" w:hAnsi="Times New Roman CYR" w:cs="Times New Roman CYR"/>
          <w:kern w:val="1"/>
          <w:sz w:val="24"/>
          <w:szCs w:val="24"/>
          <w:lang w:eastAsia="ar-SA"/>
        </w:rPr>
        <w:t>3. Подготовка графической части документации по планировке территории осуществляется:</w:t>
      </w:r>
    </w:p>
    <w:p w:rsidR="006365FC" w:rsidRPr="000D3574" w:rsidRDefault="006365FC" w:rsidP="000D3574">
      <w:pPr>
        <w:widowControl w:val="0"/>
        <w:suppressAutoHyphens/>
        <w:autoSpaceDE w:val="0"/>
        <w:ind w:firstLine="720"/>
        <w:rPr>
          <w:rFonts w:ascii="Times New Roman CYR" w:hAnsi="Times New Roman CYR" w:cs="Times New Roman CYR"/>
          <w:kern w:val="1"/>
          <w:sz w:val="24"/>
          <w:szCs w:val="24"/>
          <w:lang w:eastAsia="ar-SA"/>
        </w:rPr>
      </w:pPr>
      <w:r w:rsidRPr="000D3574">
        <w:rPr>
          <w:rFonts w:ascii="Times New Roman CYR" w:hAnsi="Times New Roman CYR" w:cs="Times New Roman CYR"/>
          <w:kern w:val="1"/>
          <w:sz w:val="24"/>
          <w:szCs w:val="24"/>
          <w:lang w:eastAsia="ar-SA"/>
        </w:rPr>
        <w:t>1) в соответствии с системой координат, используемой для ведения Единого государственного реестра недвижимости;</w:t>
      </w:r>
    </w:p>
    <w:p w:rsidR="006365FC" w:rsidRPr="000D3574" w:rsidRDefault="006365FC" w:rsidP="000D3574">
      <w:pPr>
        <w:widowControl w:val="0"/>
        <w:suppressAutoHyphens/>
        <w:autoSpaceDE w:val="0"/>
        <w:ind w:firstLine="720"/>
        <w:rPr>
          <w:rFonts w:ascii="Times New Roman CYR" w:hAnsi="Times New Roman CYR" w:cs="Times New Roman CYR"/>
          <w:kern w:val="1"/>
          <w:sz w:val="24"/>
          <w:szCs w:val="24"/>
          <w:lang w:eastAsia="ar-SA"/>
        </w:rPr>
      </w:pPr>
      <w:r w:rsidRPr="000D3574">
        <w:rPr>
          <w:rFonts w:ascii="Times New Roman CYR" w:hAnsi="Times New Roman CYR" w:cs="Times New Roman CYR"/>
          <w:kern w:val="1"/>
          <w:sz w:val="24"/>
          <w:szCs w:val="24"/>
          <w:lang w:eastAsia="ar-SA"/>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rsidR="006365FC" w:rsidRPr="000D3574" w:rsidRDefault="006365FC" w:rsidP="000D3574">
      <w:pPr>
        <w:widowControl w:val="0"/>
        <w:suppressAutoHyphens/>
        <w:autoSpaceDE w:val="0"/>
        <w:ind w:firstLine="720"/>
        <w:rPr>
          <w:rFonts w:ascii="Times New Roman CYR" w:hAnsi="Times New Roman CYR" w:cs="Times New Roman CYR"/>
          <w:kern w:val="1"/>
          <w:sz w:val="24"/>
          <w:szCs w:val="24"/>
          <w:lang w:eastAsia="ar-SA"/>
        </w:rPr>
      </w:pPr>
      <w:r w:rsidRPr="000D3574">
        <w:rPr>
          <w:rFonts w:ascii="Times New Roman CYR" w:hAnsi="Times New Roman CYR" w:cs="Times New Roman CYR"/>
          <w:kern w:val="1"/>
          <w:sz w:val="24"/>
          <w:szCs w:val="24"/>
          <w:lang w:eastAsia="ar-SA"/>
        </w:rPr>
        <w:t>4. Состав и содержание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w:t>
      </w:r>
    </w:p>
    <w:p w:rsidR="006365FC" w:rsidRPr="000D3574" w:rsidRDefault="006365FC" w:rsidP="000D3574">
      <w:pPr>
        <w:rPr>
          <w:rFonts w:ascii="Times New Roman" w:hAnsi="Times New Roman" w:cs="Times New Roman"/>
          <w:sz w:val="24"/>
          <w:szCs w:val="24"/>
          <w:lang w:eastAsia="ru-RU"/>
        </w:rPr>
      </w:pPr>
      <w:r w:rsidRPr="000D3574">
        <w:rPr>
          <w:rFonts w:ascii="Times New Roman" w:hAnsi="Times New Roman" w:cs="Times New Roman"/>
          <w:sz w:val="24"/>
          <w:szCs w:val="24"/>
          <w:lang w:eastAsia="ru-RU"/>
        </w:rPr>
        <w:t>5. При принятии решения о разработке документации по планировке территории органу местного самоуправления, организации принимающей решение о подготовке проекта планировки территории в соответствии с п.1.1. статьи 45 Градостроительного кодекса Российской Федерации, рекомендуется устанавливать границы проектирования проекта планировки с учетом включения в них смежных элементов планировочной структуры, прилегающих к основной (рассматриваемой) территории.</w:t>
      </w:r>
    </w:p>
    <w:p w:rsidR="006365FC" w:rsidRPr="0050584D" w:rsidRDefault="006365FC" w:rsidP="004516E3">
      <w:pPr>
        <w:pStyle w:val="Heading2"/>
        <w:spacing w:after="100"/>
        <w:rPr>
          <w:rFonts w:ascii="Times New Roman" w:hAnsi="Times New Roman" w:cs="Times New Roman"/>
          <w:color w:val="auto"/>
          <w:sz w:val="24"/>
          <w:szCs w:val="24"/>
        </w:rPr>
      </w:pPr>
      <w:r w:rsidRPr="0050584D">
        <w:rPr>
          <w:rFonts w:ascii="Times New Roman" w:hAnsi="Times New Roman" w:cs="Times New Roman"/>
          <w:color w:val="auto"/>
          <w:sz w:val="24"/>
          <w:szCs w:val="24"/>
        </w:rPr>
        <w:t>Статья 27. Содержание проектов планировки территории</w:t>
      </w:r>
      <w:bookmarkEnd w:id="215"/>
      <w:bookmarkEnd w:id="216"/>
      <w:bookmarkEnd w:id="217"/>
    </w:p>
    <w:p w:rsidR="006365FC" w:rsidRPr="000D3574" w:rsidRDefault="006365FC" w:rsidP="000D3574">
      <w:pPr>
        <w:rPr>
          <w:rFonts w:ascii="Times New Roman" w:hAnsi="Times New Roman" w:cs="Times New Roman"/>
          <w:sz w:val="24"/>
          <w:szCs w:val="24"/>
          <w:lang w:eastAsia="ru-RU"/>
        </w:rPr>
      </w:pPr>
      <w:bookmarkStart w:id="218" w:name="_Toc332875270"/>
      <w:bookmarkStart w:id="219" w:name="_Toc387084726"/>
      <w:bookmarkStart w:id="220" w:name="_Toc3399120"/>
      <w:r w:rsidRPr="000D3574">
        <w:rPr>
          <w:rFonts w:ascii="Times New Roman" w:hAnsi="Times New Roman" w:cs="Times New Roman"/>
          <w:sz w:val="24"/>
          <w:szCs w:val="24"/>
          <w:lang w:eastAsia="ru-RU"/>
        </w:rP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6365FC" w:rsidRPr="000D3574" w:rsidRDefault="006365FC" w:rsidP="000D3574">
      <w:pPr>
        <w:rPr>
          <w:rFonts w:ascii="Times New Roman" w:hAnsi="Times New Roman" w:cs="Times New Roman"/>
          <w:sz w:val="24"/>
          <w:szCs w:val="24"/>
          <w:lang w:eastAsia="ru-RU"/>
        </w:rPr>
      </w:pPr>
      <w:r w:rsidRPr="000D3574">
        <w:rPr>
          <w:rFonts w:ascii="Times New Roman" w:hAnsi="Times New Roman" w:cs="Times New Roman"/>
          <w:sz w:val="24"/>
          <w:szCs w:val="24"/>
          <w:lang w:eastAsia="ru-RU"/>
        </w:rPr>
        <w:t>2. Проект планировки территории состоит из основной части, которая подлежит утверждению, и материалов по ее обоснованию.</w:t>
      </w:r>
    </w:p>
    <w:p w:rsidR="006365FC" w:rsidRPr="000D3574" w:rsidRDefault="006365FC" w:rsidP="000D3574">
      <w:pPr>
        <w:widowControl w:val="0"/>
        <w:suppressAutoHyphens/>
        <w:autoSpaceDE w:val="0"/>
        <w:ind w:firstLine="720"/>
        <w:rPr>
          <w:rFonts w:ascii="Times New Roman CYR" w:hAnsi="Times New Roman CYR" w:cs="Times New Roman CYR"/>
          <w:kern w:val="1"/>
          <w:sz w:val="24"/>
          <w:szCs w:val="24"/>
          <w:lang w:eastAsia="ar-SA"/>
        </w:rPr>
      </w:pPr>
      <w:r w:rsidRPr="000D3574">
        <w:rPr>
          <w:rFonts w:ascii="Times New Roman CYR" w:hAnsi="Times New Roman CYR" w:cs="Times New Roman CYR"/>
          <w:kern w:val="1"/>
          <w:sz w:val="24"/>
          <w:szCs w:val="24"/>
          <w:lang w:eastAsia="ar-SA"/>
        </w:rPr>
        <w:t>3. Проект планировки разрабатывается в соответствии п.3-4 статьи 42 Градостроительного Кодекса Российской Федерации.</w:t>
      </w:r>
    </w:p>
    <w:p w:rsidR="006365FC" w:rsidRPr="000D3574" w:rsidRDefault="006365FC" w:rsidP="000D3574">
      <w:pPr>
        <w:widowControl w:val="0"/>
        <w:suppressAutoHyphens/>
        <w:autoSpaceDE w:val="0"/>
        <w:ind w:firstLine="720"/>
        <w:rPr>
          <w:rFonts w:ascii="Times New Roman" w:hAnsi="Times New Roman" w:cs="Times New Roman"/>
          <w:kern w:val="1"/>
          <w:sz w:val="28"/>
          <w:szCs w:val="28"/>
          <w:lang w:eastAsia="hi-IN" w:bidi="hi-IN"/>
        </w:rPr>
      </w:pPr>
      <w:r w:rsidRPr="000D3574">
        <w:rPr>
          <w:rFonts w:ascii="Times New Roman CYR" w:hAnsi="Times New Roman CYR" w:cs="Times New Roman CYR"/>
          <w:kern w:val="1"/>
          <w:sz w:val="24"/>
          <w:szCs w:val="24"/>
          <w:lang w:eastAsia="ar-SA"/>
        </w:rPr>
        <w:t>4. 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w:t>
      </w:r>
    </w:p>
    <w:p w:rsidR="006365FC" w:rsidRPr="0050584D" w:rsidRDefault="006365FC" w:rsidP="004516E3">
      <w:pPr>
        <w:pStyle w:val="Heading2"/>
        <w:spacing w:after="100"/>
        <w:rPr>
          <w:rFonts w:ascii="Times New Roman" w:hAnsi="Times New Roman" w:cs="Times New Roman"/>
          <w:color w:val="auto"/>
          <w:sz w:val="24"/>
          <w:szCs w:val="24"/>
        </w:rPr>
      </w:pPr>
      <w:r w:rsidRPr="0050584D">
        <w:rPr>
          <w:rFonts w:ascii="Times New Roman" w:hAnsi="Times New Roman" w:cs="Times New Roman"/>
          <w:color w:val="auto"/>
          <w:sz w:val="24"/>
          <w:szCs w:val="24"/>
        </w:rPr>
        <w:t>Статья 28. Содержание проектов межевания территорий</w:t>
      </w:r>
      <w:bookmarkEnd w:id="218"/>
      <w:bookmarkEnd w:id="219"/>
      <w:bookmarkEnd w:id="220"/>
    </w:p>
    <w:p w:rsidR="006365FC" w:rsidRPr="000D3574" w:rsidRDefault="006365FC" w:rsidP="000D3574">
      <w:pPr>
        <w:widowControl w:val="0"/>
        <w:suppressAutoHyphens/>
        <w:autoSpaceDE w:val="0"/>
        <w:ind w:firstLine="720"/>
        <w:rPr>
          <w:rFonts w:ascii="Times New Roman CYR" w:hAnsi="Times New Roman CYR" w:cs="Times New Roman CYR"/>
          <w:kern w:val="1"/>
          <w:sz w:val="24"/>
          <w:szCs w:val="24"/>
          <w:lang w:eastAsia="ar-SA"/>
        </w:rPr>
      </w:pPr>
      <w:bookmarkStart w:id="221" w:name="_Toc332875281"/>
      <w:bookmarkStart w:id="222" w:name="_Toc387084729"/>
      <w:bookmarkStart w:id="223" w:name="_Toc3399121"/>
      <w:r w:rsidRPr="000D3574">
        <w:rPr>
          <w:rFonts w:ascii="Times New Roman CYR" w:hAnsi="Times New Roman CYR" w:cs="Times New Roman CYR"/>
          <w:kern w:val="1"/>
          <w:sz w:val="24"/>
          <w:szCs w:val="24"/>
          <w:lang w:eastAsia="ar-SA"/>
        </w:rPr>
        <w:t>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 территории, в отношении которой предусматривается осуществление комплексного развития территории.</w:t>
      </w:r>
    </w:p>
    <w:p w:rsidR="006365FC" w:rsidRPr="000D3574" w:rsidRDefault="006365FC" w:rsidP="000D3574">
      <w:pPr>
        <w:widowControl w:val="0"/>
        <w:suppressAutoHyphens/>
        <w:autoSpaceDE w:val="0"/>
        <w:ind w:firstLine="720"/>
        <w:rPr>
          <w:rFonts w:ascii="Times New Roman CYR" w:hAnsi="Times New Roman CYR" w:cs="Times New Roman CYR"/>
          <w:kern w:val="1"/>
          <w:sz w:val="24"/>
          <w:szCs w:val="24"/>
          <w:lang w:eastAsia="ar-SA"/>
        </w:rPr>
      </w:pPr>
      <w:r w:rsidRPr="000D3574">
        <w:rPr>
          <w:rFonts w:ascii="Times New Roman CYR" w:hAnsi="Times New Roman CYR" w:cs="Times New Roman CYR"/>
          <w:kern w:val="1"/>
          <w:sz w:val="24"/>
          <w:szCs w:val="24"/>
          <w:lang w:eastAsia="ar-SA"/>
        </w:rPr>
        <w:t>2. Подготовка проекта межевания территории осуществляется для:</w:t>
      </w:r>
    </w:p>
    <w:p w:rsidR="006365FC" w:rsidRPr="000D3574" w:rsidRDefault="006365FC" w:rsidP="000D3574">
      <w:pPr>
        <w:widowControl w:val="0"/>
        <w:suppressAutoHyphens/>
        <w:autoSpaceDE w:val="0"/>
        <w:ind w:firstLine="720"/>
        <w:rPr>
          <w:rFonts w:ascii="Times New Roman CYR" w:hAnsi="Times New Roman CYR" w:cs="Times New Roman CYR"/>
          <w:kern w:val="1"/>
          <w:sz w:val="24"/>
          <w:szCs w:val="24"/>
          <w:lang w:eastAsia="ar-SA"/>
        </w:rPr>
      </w:pPr>
      <w:r w:rsidRPr="000D3574">
        <w:rPr>
          <w:rFonts w:ascii="Times New Roman CYR" w:hAnsi="Times New Roman CYR" w:cs="Times New Roman CYR"/>
          <w:kern w:val="1"/>
          <w:sz w:val="24"/>
          <w:szCs w:val="24"/>
          <w:lang w:eastAsia="ar-SA"/>
        </w:rPr>
        <w:t>1) определения местоположения границ образуемых и изменяемых земельных участков;</w:t>
      </w:r>
    </w:p>
    <w:p w:rsidR="006365FC" w:rsidRPr="000D3574" w:rsidRDefault="006365FC" w:rsidP="000D3574">
      <w:pPr>
        <w:widowControl w:val="0"/>
        <w:suppressAutoHyphens/>
        <w:autoSpaceDE w:val="0"/>
        <w:ind w:firstLine="720"/>
        <w:rPr>
          <w:rFonts w:ascii="Times New Roman CYR" w:hAnsi="Times New Roman CYR" w:cs="Times New Roman CYR"/>
          <w:kern w:val="1"/>
          <w:sz w:val="24"/>
          <w:szCs w:val="24"/>
          <w:lang w:eastAsia="ar-SA"/>
        </w:rPr>
      </w:pPr>
      <w:r w:rsidRPr="000D3574">
        <w:rPr>
          <w:rFonts w:ascii="Times New Roman CYR" w:hAnsi="Times New Roman CYR" w:cs="Times New Roman CYR"/>
          <w:kern w:val="1"/>
          <w:sz w:val="24"/>
          <w:szCs w:val="24"/>
          <w:lang w:eastAsia="ar-SA"/>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6365FC" w:rsidRPr="000D3574" w:rsidRDefault="006365FC" w:rsidP="000D3574">
      <w:pPr>
        <w:widowControl w:val="0"/>
        <w:suppressAutoHyphens/>
        <w:autoSpaceDE w:val="0"/>
        <w:ind w:firstLine="720"/>
        <w:rPr>
          <w:rFonts w:ascii="Times New Roman CYR" w:hAnsi="Times New Roman CYR" w:cs="Times New Roman CYR"/>
          <w:kern w:val="1"/>
          <w:sz w:val="24"/>
          <w:szCs w:val="24"/>
          <w:lang w:eastAsia="ar-SA"/>
        </w:rPr>
      </w:pPr>
      <w:r w:rsidRPr="000D3574">
        <w:rPr>
          <w:rFonts w:ascii="Times New Roman CYR" w:hAnsi="Times New Roman CYR" w:cs="Times New Roman CYR"/>
          <w:kern w:val="1"/>
          <w:sz w:val="24"/>
          <w:szCs w:val="24"/>
          <w:lang w:eastAsia="ar-SA"/>
        </w:rPr>
        <w:t>3. Проект межевания территории состоит из основной части, которая подлежит утверждению, и материалов по обоснованию этого проекта.</w:t>
      </w:r>
    </w:p>
    <w:p w:rsidR="006365FC" w:rsidRPr="000D3574" w:rsidRDefault="006365FC" w:rsidP="000D3574">
      <w:pPr>
        <w:widowControl w:val="0"/>
        <w:suppressAutoHyphens/>
        <w:autoSpaceDE w:val="0"/>
        <w:ind w:firstLine="720"/>
        <w:rPr>
          <w:rFonts w:ascii="Times New Roman CYR" w:hAnsi="Times New Roman CYR" w:cs="Times New Roman CYR"/>
          <w:kern w:val="1"/>
          <w:sz w:val="24"/>
          <w:szCs w:val="24"/>
          <w:lang w:eastAsia="ar-SA"/>
        </w:rPr>
      </w:pPr>
      <w:r w:rsidRPr="000D3574">
        <w:rPr>
          <w:rFonts w:ascii="Times New Roman CYR" w:hAnsi="Times New Roman CYR" w:cs="Times New Roman CYR"/>
          <w:kern w:val="1"/>
          <w:sz w:val="24"/>
          <w:szCs w:val="24"/>
          <w:lang w:eastAsia="ar-SA"/>
        </w:rPr>
        <w:t>4. Проект межевания территории разрабатывается в соответствии п. 4-7 статьи 43 Градостроительного Кодекса Российской Федерации.</w:t>
      </w:r>
    </w:p>
    <w:p w:rsidR="006365FC" w:rsidRPr="000D3574" w:rsidRDefault="006365FC" w:rsidP="000D3574">
      <w:pPr>
        <w:widowControl w:val="0"/>
        <w:suppressAutoHyphens/>
        <w:autoSpaceDE w:val="0"/>
        <w:ind w:firstLine="720"/>
        <w:rPr>
          <w:rFonts w:ascii="Times New Roman CYR" w:hAnsi="Times New Roman CYR" w:cs="Times New Roman CYR"/>
          <w:kern w:val="1"/>
          <w:sz w:val="24"/>
          <w:szCs w:val="24"/>
          <w:lang w:eastAsia="ar-SA"/>
        </w:rPr>
      </w:pPr>
      <w:r w:rsidRPr="000D3574">
        <w:rPr>
          <w:rFonts w:ascii="Times New Roman CYR" w:hAnsi="Times New Roman CYR" w:cs="Times New Roman CYR"/>
          <w:kern w:val="1"/>
          <w:sz w:val="24"/>
          <w:szCs w:val="24"/>
          <w:lang w:eastAsia="ar-SA"/>
        </w:rPr>
        <w:t>5.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6365FC" w:rsidRPr="000D3574" w:rsidRDefault="006365FC" w:rsidP="000D3574">
      <w:pPr>
        <w:widowControl w:val="0"/>
        <w:suppressAutoHyphens/>
        <w:autoSpaceDE w:val="0"/>
        <w:ind w:firstLine="720"/>
        <w:rPr>
          <w:rFonts w:ascii="Times New Roman CYR" w:hAnsi="Times New Roman CYR" w:cs="Times New Roman CYR"/>
          <w:kern w:val="1"/>
          <w:sz w:val="24"/>
          <w:szCs w:val="24"/>
          <w:lang w:eastAsia="ar-SA"/>
        </w:rPr>
      </w:pPr>
      <w:r w:rsidRPr="000D3574">
        <w:rPr>
          <w:rFonts w:ascii="Times New Roman CYR" w:hAnsi="Times New Roman CYR" w:cs="Times New Roman CYR"/>
          <w:kern w:val="1"/>
          <w:sz w:val="24"/>
          <w:szCs w:val="24"/>
          <w:lang w:eastAsia="ar-SA"/>
        </w:rPr>
        <w:t>6.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6365FC" w:rsidRPr="000D3574" w:rsidRDefault="006365FC" w:rsidP="000D3574">
      <w:pPr>
        <w:widowControl w:val="0"/>
        <w:suppressAutoHyphens/>
        <w:autoSpaceDE w:val="0"/>
        <w:ind w:firstLine="720"/>
        <w:rPr>
          <w:rFonts w:ascii="Times New Roman CYR" w:hAnsi="Times New Roman CYR" w:cs="Times New Roman CYR"/>
          <w:kern w:val="1"/>
          <w:sz w:val="24"/>
          <w:szCs w:val="24"/>
          <w:lang w:eastAsia="ar-SA"/>
        </w:rPr>
      </w:pPr>
      <w:r w:rsidRPr="000D3574">
        <w:rPr>
          <w:rFonts w:ascii="Times New Roman CYR" w:hAnsi="Times New Roman CYR" w:cs="Times New Roman CYR"/>
          <w:kern w:val="1"/>
          <w:sz w:val="24"/>
          <w:szCs w:val="24"/>
          <w:lang w:eastAsia="ar-SA"/>
        </w:rPr>
        <w:t>7.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6365FC" w:rsidRPr="000D3574" w:rsidRDefault="006365FC" w:rsidP="000D3574">
      <w:pPr>
        <w:widowControl w:val="0"/>
        <w:suppressAutoHyphens/>
        <w:autoSpaceDE w:val="0"/>
        <w:ind w:firstLine="720"/>
        <w:rPr>
          <w:rFonts w:ascii="Times New Roman" w:hAnsi="Times New Roman" w:cs="Times New Roman"/>
          <w:kern w:val="1"/>
          <w:sz w:val="28"/>
          <w:szCs w:val="28"/>
          <w:lang w:eastAsia="hi-IN" w:bidi="hi-IN"/>
        </w:rPr>
      </w:pPr>
      <w:r>
        <w:rPr>
          <w:rFonts w:ascii="Times New Roman CYR" w:hAnsi="Times New Roman CYR" w:cs="Times New Roman CYR"/>
          <w:kern w:val="1"/>
          <w:sz w:val="24"/>
          <w:szCs w:val="24"/>
          <w:lang w:eastAsia="ar-SA"/>
        </w:rPr>
        <w:t>8</w:t>
      </w:r>
      <w:r w:rsidRPr="000D3574">
        <w:rPr>
          <w:rFonts w:ascii="Times New Roman CYR" w:hAnsi="Times New Roman CYR" w:cs="Times New Roman CYR"/>
          <w:kern w:val="1"/>
          <w:sz w:val="24"/>
          <w:szCs w:val="24"/>
          <w:lang w:eastAsia="ar-SA"/>
        </w:rPr>
        <w:t>.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 пользования.</w:t>
      </w:r>
    </w:p>
    <w:p w:rsidR="006365FC" w:rsidRPr="0050584D" w:rsidRDefault="006365FC" w:rsidP="004516E3">
      <w:pPr>
        <w:pStyle w:val="Heading2"/>
        <w:spacing w:after="100"/>
        <w:rPr>
          <w:rFonts w:ascii="Times New Roman" w:hAnsi="Times New Roman" w:cs="Times New Roman"/>
          <w:color w:val="auto"/>
          <w:sz w:val="24"/>
          <w:szCs w:val="24"/>
        </w:rPr>
      </w:pPr>
      <w:r w:rsidRPr="0050584D">
        <w:rPr>
          <w:rFonts w:ascii="Times New Roman" w:hAnsi="Times New Roman" w:cs="Times New Roman"/>
          <w:color w:val="auto"/>
          <w:sz w:val="24"/>
          <w:szCs w:val="24"/>
        </w:rPr>
        <w:t>Статья 29. Содержание градостроительных планов земельных участков</w:t>
      </w:r>
      <w:bookmarkEnd w:id="221"/>
      <w:bookmarkEnd w:id="222"/>
      <w:bookmarkEnd w:id="223"/>
    </w:p>
    <w:p w:rsidR="006365FC" w:rsidRPr="000D3574" w:rsidRDefault="006365FC" w:rsidP="000D3574">
      <w:pPr>
        <w:widowControl w:val="0"/>
        <w:suppressAutoHyphens/>
        <w:autoSpaceDE w:val="0"/>
        <w:ind w:firstLine="720"/>
        <w:rPr>
          <w:rFonts w:ascii="Times New Roman CYR" w:hAnsi="Times New Roman CYR" w:cs="Times New Roman CYR"/>
          <w:kern w:val="1"/>
          <w:sz w:val="24"/>
          <w:szCs w:val="24"/>
          <w:lang w:eastAsia="ar-SA"/>
        </w:rPr>
      </w:pPr>
      <w:bookmarkStart w:id="224" w:name="_Toc3399122"/>
      <w:bookmarkStart w:id="225" w:name="_Toc387084730"/>
      <w:r w:rsidRPr="000D3574">
        <w:rPr>
          <w:rFonts w:ascii="Times New Roman CYR" w:hAnsi="Times New Roman CYR" w:cs="Times New Roman CYR"/>
          <w:kern w:val="1"/>
          <w:sz w:val="24"/>
          <w:szCs w:val="24"/>
          <w:lang w:eastAsia="ar-SA"/>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6365FC" w:rsidRPr="000D3574" w:rsidRDefault="006365FC" w:rsidP="000D3574">
      <w:pPr>
        <w:widowControl w:val="0"/>
        <w:suppressAutoHyphens/>
        <w:autoSpaceDE w:val="0"/>
        <w:ind w:firstLine="720"/>
        <w:rPr>
          <w:rFonts w:ascii="Times New Roman CYR" w:hAnsi="Times New Roman CYR" w:cs="Times New Roman CYR"/>
          <w:kern w:val="1"/>
          <w:sz w:val="24"/>
          <w:szCs w:val="24"/>
          <w:lang w:eastAsia="ar-SA"/>
        </w:rPr>
      </w:pPr>
      <w:r w:rsidRPr="000D3574">
        <w:rPr>
          <w:rFonts w:ascii="Times New Roman CYR" w:hAnsi="Times New Roman CYR" w:cs="Times New Roman CYR"/>
          <w:kern w:val="1"/>
          <w:sz w:val="24"/>
          <w:szCs w:val="24"/>
          <w:lang w:eastAsia="ar-SA"/>
        </w:rPr>
        <w:t>1.1.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rsidR="006365FC" w:rsidRPr="000D3574" w:rsidRDefault="006365FC" w:rsidP="000D3574">
      <w:pPr>
        <w:widowControl w:val="0"/>
        <w:suppressAutoHyphens/>
        <w:autoSpaceDE w:val="0"/>
        <w:ind w:firstLine="720"/>
        <w:rPr>
          <w:rFonts w:ascii="Times New Roman CYR" w:hAnsi="Times New Roman CYR" w:cs="Times New Roman CYR"/>
          <w:kern w:val="1"/>
          <w:sz w:val="24"/>
          <w:szCs w:val="24"/>
          <w:lang w:eastAsia="ar-SA"/>
        </w:rPr>
      </w:pPr>
      <w:r w:rsidRPr="000D3574">
        <w:rPr>
          <w:rFonts w:ascii="Times New Roman CYR" w:hAnsi="Times New Roman CYR" w:cs="Times New Roman CYR"/>
          <w:kern w:val="1"/>
          <w:sz w:val="24"/>
          <w:szCs w:val="24"/>
          <w:lang w:eastAsia="ar-SA"/>
        </w:rPr>
        <w:t>2. 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6365FC" w:rsidRPr="000D3574" w:rsidRDefault="006365FC" w:rsidP="000D3574">
      <w:pPr>
        <w:widowControl w:val="0"/>
        <w:suppressAutoHyphens/>
        <w:autoSpaceDE w:val="0"/>
        <w:ind w:firstLine="720"/>
        <w:rPr>
          <w:rFonts w:ascii="Times New Roman CYR" w:hAnsi="Times New Roman CYR" w:cs="Times New Roman CYR"/>
          <w:kern w:val="1"/>
          <w:sz w:val="24"/>
          <w:szCs w:val="24"/>
          <w:lang w:eastAsia="ar-SA"/>
        </w:rPr>
      </w:pPr>
      <w:r w:rsidRPr="000D3574">
        <w:rPr>
          <w:rFonts w:ascii="Times New Roman CYR" w:hAnsi="Times New Roman CYR" w:cs="Times New Roman CYR"/>
          <w:kern w:val="1"/>
          <w:sz w:val="24"/>
          <w:szCs w:val="24"/>
          <w:lang w:eastAsia="ar-SA"/>
        </w:rPr>
        <w:t>3. Градостроительный план земельного участка подготавливается в соответствии со ст.57.3 Градостроительного Кодекса Российской Федерации.</w:t>
      </w:r>
    </w:p>
    <w:p w:rsidR="006365FC" w:rsidRPr="000D3574" w:rsidRDefault="006365FC" w:rsidP="000D3574">
      <w:pPr>
        <w:autoSpaceDE w:val="0"/>
        <w:autoSpaceDN w:val="0"/>
        <w:adjustRightInd w:val="0"/>
        <w:ind w:firstLine="540"/>
        <w:rPr>
          <w:rFonts w:ascii="Times New Roman CYR" w:hAnsi="Times New Roman CYR" w:cs="Times New Roman CYR"/>
          <w:kern w:val="1"/>
          <w:sz w:val="24"/>
          <w:szCs w:val="24"/>
          <w:lang w:eastAsia="ar-SA"/>
        </w:rPr>
      </w:pPr>
      <w:r w:rsidRPr="000D3574">
        <w:rPr>
          <w:rFonts w:ascii="Times New Roman CYR" w:hAnsi="Times New Roman CYR" w:cs="Times New Roman CYR"/>
          <w:kern w:val="1"/>
          <w:sz w:val="24"/>
          <w:szCs w:val="24"/>
          <w:lang w:eastAsia="ar-SA"/>
        </w:rPr>
        <w:t>4. 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rsidR="006365FC" w:rsidRPr="000D3574" w:rsidRDefault="006365FC" w:rsidP="000D3574">
      <w:pPr>
        <w:autoSpaceDE w:val="0"/>
        <w:autoSpaceDN w:val="0"/>
        <w:adjustRightInd w:val="0"/>
        <w:ind w:firstLine="540"/>
        <w:rPr>
          <w:rFonts w:ascii="Times New Roman CYR" w:hAnsi="Times New Roman CYR" w:cs="Times New Roman CYR"/>
          <w:kern w:val="1"/>
          <w:sz w:val="24"/>
          <w:szCs w:val="24"/>
          <w:lang w:eastAsia="ar-SA"/>
        </w:rPr>
      </w:pPr>
      <w:r w:rsidRPr="000D3574">
        <w:rPr>
          <w:rFonts w:ascii="Times New Roman CYR" w:hAnsi="Times New Roman CYR" w:cs="Times New Roman CYR"/>
          <w:kern w:val="1"/>
          <w:sz w:val="24"/>
          <w:szCs w:val="24"/>
          <w:lang w:eastAsia="ar-SA"/>
        </w:rPr>
        <w:t>5. 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6365FC" w:rsidRPr="000D3574" w:rsidRDefault="006365FC" w:rsidP="000D3574">
      <w:pPr>
        <w:autoSpaceDE w:val="0"/>
        <w:autoSpaceDN w:val="0"/>
        <w:adjustRightInd w:val="0"/>
        <w:ind w:firstLine="540"/>
        <w:rPr>
          <w:rFonts w:ascii="Times New Roman CYR" w:hAnsi="Times New Roman CYR" w:cs="Times New Roman CYR"/>
          <w:kern w:val="1"/>
          <w:sz w:val="24"/>
          <w:szCs w:val="24"/>
          <w:lang w:eastAsia="ar-SA"/>
        </w:rPr>
      </w:pPr>
      <w:r w:rsidRPr="000D3574">
        <w:rPr>
          <w:rFonts w:ascii="Times New Roman CYR" w:hAnsi="Times New Roman CYR" w:cs="Times New Roman CYR"/>
          <w:kern w:val="1"/>
          <w:sz w:val="24"/>
          <w:szCs w:val="24"/>
          <w:lang w:eastAsia="ar-SA"/>
        </w:rPr>
        <w:t>6. 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6365FC" w:rsidRPr="000D3574" w:rsidRDefault="006365FC" w:rsidP="000D3574">
      <w:pPr>
        <w:autoSpaceDE w:val="0"/>
        <w:autoSpaceDN w:val="0"/>
        <w:adjustRightInd w:val="0"/>
        <w:ind w:firstLine="540"/>
        <w:rPr>
          <w:rFonts w:ascii="Times New Roman CYR" w:hAnsi="Times New Roman CYR" w:cs="Times New Roman CYR"/>
          <w:kern w:val="1"/>
          <w:sz w:val="24"/>
          <w:szCs w:val="24"/>
          <w:lang w:eastAsia="ar-SA"/>
        </w:rPr>
      </w:pPr>
      <w:r w:rsidRPr="000D3574">
        <w:rPr>
          <w:rFonts w:ascii="Times New Roman CYR" w:hAnsi="Times New Roman CYR" w:cs="Times New Roman CYR"/>
          <w:kern w:val="1"/>
          <w:sz w:val="24"/>
          <w:szCs w:val="24"/>
          <w:lang w:eastAsia="ar-SA"/>
        </w:rPr>
        <w:t>7. 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года №1300.</w:t>
      </w:r>
    </w:p>
    <w:p w:rsidR="006365FC" w:rsidRPr="000D3574" w:rsidRDefault="006365FC" w:rsidP="000D3574">
      <w:pPr>
        <w:autoSpaceDE w:val="0"/>
        <w:autoSpaceDN w:val="0"/>
        <w:adjustRightInd w:val="0"/>
        <w:ind w:firstLine="540"/>
        <w:rPr>
          <w:rFonts w:ascii="Times New Roman CYR" w:hAnsi="Times New Roman CYR" w:cs="Times New Roman CYR"/>
          <w:kern w:val="1"/>
          <w:sz w:val="24"/>
          <w:szCs w:val="24"/>
          <w:lang w:eastAsia="ar-SA"/>
        </w:rPr>
      </w:pPr>
      <w:r w:rsidRPr="000D3574">
        <w:rPr>
          <w:rFonts w:ascii="Times New Roman CYR" w:hAnsi="Times New Roman CYR" w:cs="Times New Roman CYR"/>
          <w:kern w:val="1"/>
          <w:sz w:val="24"/>
          <w:szCs w:val="24"/>
          <w:lang w:eastAsia="ar-SA"/>
        </w:rPr>
        <w:t>8. 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№1300.</w:t>
      </w:r>
    </w:p>
    <w:p w:rsidR="006365FC" w:rsidRPr="000D3574" w:rsidRDefault="006365FC" w:rsidP="000D3574">
      <w:pPr>
        <w:autoSpaceDE w:val="0"/>
        <w:autoSpaceDN w:val="0"/>
        <w:adjustRightInd w:val="0"/>
        <w:ind w:firstLine="540"/>
        <w:rPr>
          <w:rFonts w:ascii="Times New Roman" w:hAnsi="Times New Roman" w:cs="Times New Roman"/>
          <w:sz w:val="24"/>
          <w:szCs w:val="24"/>
          <w:lang w:eastAsia="ru-RU"/>
        </w:rPr>
      </w:pPr>
      <w:r w:rsidRPr="000D3574">
        <w:rPr>
          <w:rFonts w:ascii="Times New Roman CYR" w:hAnsi="Times New Roman CYR" w:cs="Times New Roman CYR"/>
          <w:kern w:val="1"/>
          <w:sz w:val="24"/>
          <w:szCs w:val="24"/>
          <w:lang w:eastAsia="ar-SA"/>
        </w:rPr>
        <w:t>9. Форма градостроительного плана земельного участка, порядок ее заполнения,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rsidR="006365FC" w:rsidRPr="0050584D" w:rsidRDefault="006365FC" w:rsidP="004516E3">
      <w:pPr>
        <w:pStyle w:val="Heading2"/>
        <w:spacing w:after="100"/>
        <w:rPr>
          <w:rFonts w:ascii="Times New Roman" w:hAnsi="Times New Roman" w:cs="Times New Roman"/>
          <w:color w:val="auto"/>
          <w:sz w:val="24"/>
          <w:szCs w:val="24"/>
        </w:rPr>
      </w:pPr>
      <w:r w:rsidRPr="0050584D">
        <w:rPr>
          <w:rFonts w:ascii="Times New Roman" w:hAnsi="Times New Roman" w:cs="Times New Roman"/>
          <w:color w:val="auto"/>
          <w:sz w:val="24"/>
          <w:szCs w:val="24"/>
        </w:rPr>
        <w:t>Статья 30. Подготовка и утверждение документации по планировке территории</w:t>
      </w:r>
      <w:bookmarkEnd w:id="224"/>
      <w:r w:rsidRPr="0050584D">
        <w:rPr>
          <w:rFonts w:ascii="Times New Roman" w:hAnsi="Times New Roman" w:cs="Times New Roman"/>
          <w:color w:val="auto"/>
          <w:sz w:val="24"/>
          <w:szCs w:val="24"/>
        </w:rPr>
        <w:t xml:space="preserve"> </w:t>
      </w:r>
      <w:bookmarkEnd w:id="225"/>
    </w:p>
    <w:p w:rsidR="006365FC" w:rsidRPr="000D3574" w:rsidRDefault="006365FC" w:rsidP="000D3574">
      <w:pPr>
        <w:ind w:firstLine="567"/>
        <w:rPr>
          <w:rFonts w:ascii="Times New Roman" w:hAnsi="Times New Roman" w:cs="Times New Roman"/>
          <w:sz w:val="24"/>
          <w:szCs w:val="24"/>
        </w:rPr>
      </w:pPr>
      <w:bookmarkStart w:id="226" w:name="_Toc3399123"/>
      <w:bookmarkStart w:id="227" w:name="_Toc332875282"/>
      <w:bookmarkStart w:id="228" w:name="_Toc387084731"/>
      <w:r w:rsidRPr="000D3574">
        <w:rPr>
          <w:rFonts w:ascii="Times New Roman" w:hAnsi="Times New Roman" w:cs="Times New Roman"/>
          <w:sz w:val="24"/>
          <w:szCs w:val="24"/>
        </w:rPr>
        <w:t>1. Решения о подготовке документации по планировке территории принимаются в соответствии со статьей 45 Градостроительного кодекса РФ и в соответствии с федеральным законом от 06.10.2003 №131-ФЗ (ред. от 07.06.2017) "Об общих принципах организации местного самоуправления в Российской Федерации" (с изм. и доп., вступ. в силу с 28.06.2017).</w:t>
      </w:r>
    </w:p>
    <w:p w:rsidR="006365FC" w:rsidRPr="000D3574" w:rsidRDefault="006365FC" w:rsidP="000D3574">
      <w:pPr>
        <w:ind w:firstLine="567"/>
        <w:rPr>
          <w:rFonts w:ascii="Times New Roman" w:hAnsi="Times New Roman" w:cs="Times New Roman"/>
          <w:sz w:val="24"/>
          <w:szCs w:val="24"/>
        </w:rPr>
      </w:pPr>
      <w:r w:rsidRPr="000D3574">
        <w:rPr>
          <w:rFonts w:ascii="Times New Roman" w:hAnsi="Times New Roman" w:cs="Times New Roman"/>
          <w:sz w:val="24"/>
          <w:szCs w:val="24"/>
        </w:rPr>
        <w:t>2.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6365FC" w:rsidRPr="000D3574" w:rsidRDefault="006365FC" w:rsidP="000D3574">
      <w:pPr>
        <w:ind w:firstLine="567"/>
        <w:rPr>
          <w:rFonts w:ascii="Times New Roman" w:hAnsi="Times New Roman" w:cs="Times New Roman"/>
          <w:sz w:val="24"/>
          <w:szCs w:val="24"/>
        </w:rPr>
      </w:pPr>
      <w:r w:rsidRPr="000D3574">
        <w:rPr>
          <w:rFonts w:ascii="Times New Roman" w:hAnsi="Times New Roman" w:cs="Times New Roman"/>
          <w:sz w:val="24"/>
          <w:szCs w:val="24"/>
        </w:rPr>
        <w:t>3. Порядок подготовки и утверждения документации по планировке территории, порядок внесения в нее изменений и ее отмены установлен статьями 45,46 Градостроительного кодекса РФ.</w:t>
      </w:r>
    </w:p>
    <w:p w:rsidR="006365FC" w:rsidRPr="0050584D" w:rsidRDefault="006365FC" w:rsidP="00EB1C80">
      <w:pPr>
        <w:pStyle w:val="Heading2"/>
        <w:spacing w:after="100"/>
        <w:rPr>
          <w:rFonts w:ascii="Times New Roman" w:hAnsi="Times New Roman" w:cs="Times New Roman"/>
          <w:color w:val="auto"/>
          <w:sz w:val="24"/>
          <w:szCs w:val="24"/>
        </w:rPr>
      </w:pPr>
      <w:r w:rsidRPr="0050584D">
        <w:rPr>
          <w:rFonts w:ascii="Times New Roman" w:hAnsi="Times New Roman" w:cs="Times New Roman"/>
          <w:color w:val="auto"/>
          <w:sz w:val="24"/>
          <w:szCs w:val="24"/>
        </w:rPr>
        <w:t>Статья 31. Согласование архитектурно-градостроительного облика</w:t>
      </w:r>
      <w:bookmarkEnd w:id="226"/>
    </w:p>
    <w:p w:rsidR="006365FC" w:rsidRPr="000D3574" w:rsidRDefault="006365FC" w:rsidP="000D3574">
      <w:pPr>
        <w:widowControl w:val="0"/>
        <w:suppressAutoHyphens/>
        <w:autoSpaceDE w:val="0"/>
        <w:ind w:firstLine="720"/>
        <w:rPr>
          <w:rFonts w:ascii="Times New Roman CYR" w:hAnsi="Times New Roman CYR" w:cs="Times New Roman CYR"/>
          <w:kern w:val="1"/>
          <w:sz w:val="24"/>
          <w:szCs w:val="24"/>
          <w:lang w:eastAsia="ar-SA"/>
        </w:rPr>
      </w:pPr>
      <w:r w:rsidRPr="000D3574">
        <w:rPr>
          <w:rFonts w:ascii="Times New Roman CYR" w:hAnsi="Times New Roman CYR" w:cs="Times New Roman CYR"/>
          <w:kern w:val="1"/>
          <w:sz w:val="24"/>
          <w:szCs w:val="24"/>
          <w:lang w:eastAsia="ar-SA"/>
        </w:rPr>
        <w:t>1. Порядок рассмотрения архитектурно-градостроительного облика объекта капитального строительства и выдача решения о согласовании архитектурно-градостроительного облика объекта капитального строительства на территории Краснодарского края утвержден приказом департамента по архитектуре и градостроительству Краснодарского края от 03 апреля 2018 года №126 с изменениями от 19.07.2019 г. №230.</w:t>
      </w:r>
    </w:p>
    <w:p w:rsidR="006365FC" w:rsidRPr="000D3574" w:rsidRDefault="006365FC" w:rsidP="000D3574">
      <w:pPr>
        <w:widowControl w:val="0"/>
        <w:suppressAutoHyphens/>
        <w:autoSpaceDE w:val="0"/>
        <w:ind w:firstLine="720"/>
        <w:rPr>
          <w:rFonts w:ascii="Times New Roman CYR" w:hAnsi="Times New Roman CYR" w:cs="Times New Roman CYR"/>
          <w:kern w:val="1"/>
          <w:sz w:val="24"/>
          <w:szCs w:val="24"/>
          <w:lang w:eastAsia="ar-SA"/>
        </w:rPr>
      </w:pPr>
      <w:r w:rsidRPr="000D3574">
        <w:rPr>
          <w:rFonts w:ascii="Times New Roman CYR" w:hAnsi="Times New Roman CYR" w:cs="Times New Roman CYR"/>
          <w:kern w:val="1"/>
          <w:sz w:val="24"/>
          <w:szCs w:val="24"/>
          <w:lang w:eastAsia="ar-SA"/>
        </w:rPr>
        <w:t xml:space="preserve">2. Порядок рассмотрения архитектурно-градостроительного облика объекта капитального строительства и процедура выдачи решения о согласовании архитектурно-градостроительного облика объекта капитального строительства местного значения на территории муниципального образования </w:t>
      </w:r>
      <w:r w:rsidRPr="000D3574">
        <w:rPr>
          <w:rFonts w:ascii="Times New Roman CYR" w:hAnsi="Times New Roman CYR" w:cs="Times New Roman CYR"/>
          <w:i/>
          <w:iCs/>
          <w:kern w:val="1"/>
          <w:sz w:val="24"/>
          <w:szCs w:val="24"/>
          <w:lang w:eastAsia="ar-SA"/>
        </w:rPr>
        <w:t>Каневской район</w:t>
      </w:r>
      <w:r w:rsidRPr="000D3574">
        <w:rPr>
          <w:rFonts w:ascii="Times New Roman CYR" w:hAnsi="Times New Roman CYR" w:cs="Times New Roman CYR"/>
          <w:kern w:val="1"/>
          <w:sz w:val="24"/>
          <w:szCs w:val="24"/>
          <w:lang w:eastAsia="ar-SA"/>
        </w:rPr>
        <w:t xml:space="preserve"> устанавливается соответствующим нормативно-правовым актом, в соответствии с утвержденным органом местного самоуправления регламентом по предоставлению решения о согласовании архитектурно-градостроительного облика объекта капитального строительства.</w:t>
      </w:r>
    </w:p>
    <w:p w:rsidR="006365FC" w:rsidRPr="000D3574" w:rsidRDefault="006365FC" w:rsidP="000D3574">
      <w:pPr>
        <w:widowControl w:val="0"/>
        <w:suppressAutoHyphens/>
        <w:autoSpaceDE w:val="0"/>
        <w:ind w:firstLine="720"/>
        <w:rPr>
          <w:rFonts w:ascii="Times New Roman CYR" w:hAnsi="Times New Roman CYR" w:cs="Times New Roman CYR"/>
          <w:kern w:val="1"/>
          <w:sz w:val="24"/>
          <w:szCs w:val="24"/>
          <w:lang w:eastAsia="ar-SA"/>
        </w:rPr>
      </w:pPr>
      <w:r w:rsidRPr="000D3574">
        <w:rPr>
          <w:rFonts w:ascii="Times New Roman CYR" w:hAnsi="Times New Roman CYR" w:cs="Times New Roman CYR"/>
          <w:kern w:val="1"/>
          <w:sz w:val="24"/>
          <w:szCs w:val="24"/>
          <w:lang w:eastAsia="ar-SA"/>
        </w:rPr>
        <w:t>3. Требования о необходимости получения решения о согласовании архитектурно-градостроительного облика объекта капитального строительства указываются в градостроительном плане земельного участка.</w:t>
      </w:r>
    </w:p>
    <w:p w:rsidR="006365FC" w:rsidRDefault="006365FC" w:rsidP="00EB1C80">
      <w:pPr>
        <w:rPr>
          <w:lang w:eastAsia="ru-RU"/>
        </w:rPr>
      </w:pPr>
    </w:p>
    <w:p w:rsidR="006365FC" w:rsidRPr="0050584D" w:rsidRDefault="006365FC" w:rsidP="006F32E5">
      <w:pPr>
        <w:pStyle w:val="Heading1"/>
        <w:spacing w:before="0" w:after="0"/>
        <w:rPr>
          <w:rFonts w:ascii="Times New Roman" w:hAnsi="Times New Roman" w:cs="Times New Roman"/>
          <w:sz w:val="28"/>
          <w:szCs w:val="28"/>
        </w:rPr>
      </w:pPr>
      <w:bookmarkStart w:id="229" w:name="_Toc486599998"/>
      <w:bookmarkStart w:id="230" w:name="_Toc2849221"/>
      <w:bookmarkStart w:id="231" w:name="_Toc3399124"/>
      <w:bookmarkStart w:id="232" w:name="_Toc387084732"/>
      <w:bookmarkEnd w:id="227"/>
      <w:bookmarkEnd w:id="228"/>
      <w:r w:rsidRPr="0050584D">
        <w:rPr>
          <w:rFonts w:ascii="Times New Roman" w:hAnsi="Times New Roman" w:cs="Times New Roman"/>
          <w:sz w:val="28"/>
          <w:szCs w:val="28"/>
        </w:rPr>
        <w:t>Глава 8. Публичные слушания и общественные обсуждения по вопросам землепользования и застройки</w:t>
      </w:r>
      <w:bookmarkEnd w:id="229"/>
      <w:bookmarkEnd w:id="230"/>
      <w:bookmarkEnd w:id="231"/>
    </w:p>
    <w:p w:rsidR="006365FC" w:rsidRPr="0050584D" w:rsidRDefault="006365FC" w:rsidP="006F32E5">
      <w:pPr>
        <w:pStyle w:val="Heading2"/>
        <w:spacing w:after="100"/>
        <w:rPr>
          <w:rFonts w:ascii="Times New Roman" w:hAnsi="Times New Roman" w:cs="Times New Roman"/>
          <w:color w:val="auto"/>
          <w:sz w:val="24"/>
          <w:szCs w:val="24"/>
        </w:rPr>
      </w:pPr>
      <w:bookmarkStart w:id="233" w:name="_Toc536808435"/>
      <w:bookmarkStart w:id="234" w:name="_Toc2849222"/>
      <w:bookmarkStart w:id="235" w:name="_Toc3399125"/>
      <w:bookmarkStart w:id="236" w:name="_Toc387084737"/>
      <w:bookmarkEnd w:id="232"/>
      <w:r w:rsidRPr="0050584D">
        <w:rPr>
          <w:rFonts w:ascii="Times New Roman" w:hAnsi="Times New Roman" w:cs="Times New Roman"/>
          <w:color w:val="auto"/>
          <w:sz w:val="24"/>
          <w:szCs w:val="24"/>
        </w:rPr>
        <w:t>Статья 32. Общественные обсуждения и публичные слушания по вопросам землепользования и застройки</w:t>
      </w:r>
      <w:bookmarkEnd w:id="233"/>
      <w:bookmarkEnd w:id="234"/>
      <w:bookmarkEnd w:id="235"/>
      <w:r w:rsidRPr="0050584D">
        <w:rPr>
          <w:rFonts w:ascii="Times New Roman" w:hAnsi="Times New Roman" w:cs="Times New Roman"/>
          <w:color w:val="auto"/>
          <w:sz w:val="24"/>
          <w:szCs w:val="24"/>
        </w:rPr>
        <w:t> </w:t>
      </w:r>
    </w:p>
    <w:p w:rsidR="006365FC" w:rsidRPr="0050584D" w:rsidRDefault="006365FC" w:rsidP="006F32E5">
      <w:pPr>
        <w:pStyle w:val="ConsPlusNormal"/>
        <w:ind w:firstLine="709"/>
        <w:rPr>
          <w:rFonts w:ascii="Times New Roman" w:hAnsi="Times New Roman" w:cs="Times New Roman"/>
          <w:sz w:val="24"/>
          <w:szCs w:val="24"/>
        </w:rPr>
      </w:pPr>
      <w:r w:rsidRPr="0050584D">
        <w:rPr>
          <w:rFonts w:ascii="Times New Roman" w:hAnsi="Times New Roman" w:cs="Times New Roman"/>
          <w:sz w:val="24"/>
          <w:szCs w:val="24"/>
        </w:rP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Градостроительного Кодекса РФ проводятся общественные обсуждения или публичные слушания, за исключением случаев, предусмотренных Градостроительным Кодексом РФ, другими федеральными законами и настоящими Правилами.</w:t>
      </w:r>
    </w:p>
    <w:p w:rsidR="006365FC" w:rsidRPr="0050584D" w:rsidRDefault="006365FC" w:rsidP="006F32E5">
      <w:pPr>
        <w:pStyle w:val="ConsPlusNormal"/>
        <w:ind w:firstLine="709"/>
        <w:rPr>
          <w:rFonts w:ascii="Times New Roman" w:hAnsi="Times New Roman" w:cs="Times New Roman"/>
          <w:sz w:val="24"/>
          <w:szCs w:val="24"/>
        </w:rPr>
      </w:pPr>
      <w:r w:rsidRPr="0050584D">
        <w:rPr>
          <w:rFonts w:ascii="Times New Roman" w:hAnsi="Times New Roman" w:cs="Times New Roman"/>
          <w:sz w:val="24"/>
          <w:szCs w:val="24"/>
        </w:rPr>
        <w:t>2. 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6365FC" w:rsidRPr="0050584D" w:rsidRDefault="006365FC" w:rsidP="006F32E5">
      <w:pPr>
        <w:pStyle w:val="ConsPlusNormal"/>
        <w:ind w:firstLine="709"/>
        <w:rPr>
          <w:rFonts w:ascii="Times New Roman" w:hAnsi="Times New Roman" w:cs="Times New Roman"/>
          <w:sz w:val="24"/>
          <w:szCs w:val="24"/>
        </w:rPr>
      </w:pPr>
      <w:bookmarkStart w:id="237" w:name="Par197"/>
      <w:bookmarkEnd w:id="237"/>
      <w:r w:rsidRPr="0050584D">
        <w:rPr>
          <w:rFonts w:ascii="Times New Roman" w:hAnsi="Times New Roman" w:cs="Times New Roman"/>
          <w:sz w:val="24"/>
          <w:szCs w:val="24"/>
        </w:rPr>
        <w:t xml:space="preserve">3.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w:t>
      </w:r>
      <w:hyperlink w:anchor="Par1514" w:tooltip="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 w:history="1">
        <w:r w:rsidRPr="0050584D">
          <w:rPr>
            <w:rFonts w:ascii="Times New Roman" w:hAnsi="Times New Roman" w:cs="Times New Roman"/>
            <w:sz w:val="24"/>
            <w:szCs w:val="24"/>
          </w:rPr>
          <w:t>частью 3 статьи 39</w:t>
        </w:r>
      </w:hyperlink>
      <w:r w:rsidRPr="0050584D">
        <w:rPr>
          <w:rFonts w:ascii="Times New Roman" w:hAnsi="Times New Roman" w:cs="Times New Roman"/>
          <w:sz w:val="24"/>
          <w:szCs w:val="24"/>
        </w:rPr>
        <w:t xml:space="preserve"> Градостроительного Кодекса РФ,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6365FC" w:rsidRPr="0050584D" w:rsidRDefault="006365FC" w:rsidP="006F32E5">
      <w:pPr>
        <w:pStyle w:val="ConsPlusNormal"/>
        <w:ind w:firstLine="709"/>
        <w:rPr>
          <w:rFonts w:ascii="Times New Roman" w:hAnsi="Times New Roman" w:cs="Times New Roman"/>
          <w:sz w:val="24"/>
          <w:szCs w:val="24"/>
        </w:rPr>
      </w:pPr>
      <w:r w:rsidRPr="0050584D">
        <w:rPr>
          <w:rFonts w:ascii="Times New Roman" w:hAnsi="Times New Roman" w:cs="Times New Roman"/>
          <w:sz w:val="24"/>
          <w:szCs w:val="24"/>
        </w:rPr>
        <w:t>4. Процедура проведения общественных обсуждений состоит из следующих этапов:</w:t>
      </w:r>
    </w:p>
    <w:p w:rsidR="006365FC" w:rsidRPr="0050584D" w:rsidRDefault="006365FC" w:rsidP="006F32E5">
      <w:pPr>
        <w:pStyle w:val="ConsPlusNormal"/>
        <w:ind w:firstLine="709"/>
        <w:rPr>
          <w:rFonts w:ascii="Times New Roman" w:hAnsi="Times New Roman" w:cs="Times New Roman"/>
          <w:sz w:val="24"/>
          <w:szCs w:val="24"/>
        </w:rPr>
      </w:pPr>
      <w:r w:rsidRPr="0050584D">
        <w:rPr>
          <w:rFonts w:ascii="Times New Roman" w:hAnsi="Times New Roman" w:cs="Times New Roman"/>
          <w:sz w:val="24"/>
          <w:szCs w:val="24"/>
        </w:rPr>
        <w:t>1) оповещение о начале общественных обсуждений;</w:t>
      </w:r>
    </w:p>
    <w:p w:rsidR="006365FC" w:rsidRPr="0050584D" w:rsidRDefault="006365FC" w:rsidP="006F32E5">
      <w:pPr>
        <w:pStyle w:val="ConsPlusNormal"/>
        <w:ind w:firstLine="709"/>
        <w:rPr>
          <w:rFonts w:ascii="Times New Roman" w:hAnsi="Times New Roman" w:cs="Times New Roman"/>
          <w:sz w:val="24"/>
          <w:szCs w:val="24"/>
        </w:rPr>
      </w:pPr>
      <w:bookmarkStart w:id="238" w:name="Par200"/>
      <w:bookmarkEnd w:id="238"/>
      <w:r w:rsidRPr="0050584D">
        <w:rPr>
          <w:rFonts w:ascii="Times New Roman" w:hAnsi="Times New Roman" w:cs="Times New Roman"/>
          <w:sz w:val="24"/>
          <w:szCs w:val="24"/>
        </w:rPr>
        <w:t>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rsidR="006365FC" w:rsidRPr="0050584D" w:rsidRDefault="006365FC" w:rsidP="006F32E5">
      <w:pPr>
        <w:pStyle w:val="ConsPlusNormal"/>
        <w:ind w:firstLine="709"/>
        <w:rPr>
          <w:rFonts w:ascii="Times New Roman" w:hAnsi="Times New Roman" w:cs="Times New Roman"/>
          <w:sz w:val="24"/>
          <w:szCs w:val="24"/>
        </w:rPr>
      </w:pPr>
      <w:r w:rsidRPr="0050584D">
        <w:rPr>
          <w:rFonts w:ascii="Times New Roman" w:hAnsi="Times New Roman" w:cs="Times New Roman"/>
          <w:sz w:val="24"/>
          <w:szCs w:val="24"/>
        </w:rPr>
        <w:t>3) проведение экспозиции или экспозиций проекта, подлежащего рассмотрению на общественных обсуждениях;</w:t>
      </w:r>
    </w:p>
    <w:p w:rsidR="006365FC" w:rsidRPr="0050584D" w:rsidRDefault="006365FC" w:rsidP="006F32E5">
      <w:pPr>
        <w:pStyle w:val="ConsPlusNormal"/>
        <w:ind w:firstLine="709"/>
        <w:rPr>
          <w:rFonts w:ascii="Times New Roman" w:hAnsi="Times New Roman" w:cs="Times New Roman"/>
          <w:sz w:val="24"/>
          <w:szCs w:val="24"/>
        </w:rPr>
      </w:pPr>
      <w:r w:rsidRPr="0050584D">
        <w:rPr>
          <w:rFonts w:ascii="Times New Roman" w:hAnsi="Times New Roman" w:cs="Times New Roman"/>
          <w:sz w:val="24"/>
          <w:szCs w:val="24"/>
        </w:rPr>
        <w:t>4) подготовка и оформление протокола общественных обсуждений;</w:t>
      </w:r>
    </w:p>
    <w:p w:rsidR="006365FC" w:rsidRPr="0050584D" w:rsidRDefault="006365FC" w:rsidP="006F32E5">
      <w:pPr>
        <w:pStyle w:val="ConsPlusNormal"/>
        <w:ind w:firstLine="709"/>
        <w:rPr>
          <w:rFonts w:ascii="Times New Roman" w:hAnsi="Times New Roman" w:cs="Times New Roman"/>
          <w:sz w:val="24"/>
          <w:szCs w:val="24"/>
        </w:rPr>
      </w:pPr>
      <w:r w:rsidRPr="0050584D">
        <w:rPr>
          <w:rFonts w:ascii="Times New Roman" w:hAnsi="Times New Roman" w:cs="Times New Roman"/>
          <w:sz w:val="24"/>
          <w:szCs w:val="24"/>
        </w:rPr>
        <w:t>5) подготовка и опубликование заключения о результатах общественных обсуждений.</w:t>
      </w:r>
    </w:p>
    <w:p w:rsidR="006365FC" w:rsidRPr="0050584D" w:rsidRDefault="006365FC" w:rsidP="006F32E5">
      <w:pPr>
        <w:pStyle w:val="ConsPlusNormal"/>
        <w:ind w:firstLine="709"/>
        <w:rPr>
          <w:rFonts w:ascii="Times New Roman" w:hAnsi="Times New Roman" w:cs="Times New Roman"/>
          <w:sz w:val="24"/>
          <w:szCs w:val="24"/>
        </w:rPr>
      </w:pPr>
      <w:r w:rsidRPr="0050584D">
        <w:rPr>
          <w:rFonts w:ascii="Times New Roman" w:hAnsi="Times New Roman" w:cs="Times New Roman"/>
          <w:sz w:val="24"/>
          <w:szCs w:val="24"/>
        </w:rPr>
        <w:t>5. Процедура проведения публичных слушаний состоит из следующих этапов:</w:t>
      </w:r>
    </w:p>
    <w:p w:rsidR="006365FC" w:rsidRPr="0050584D" w:rsidRDefault="006365FC" w:rsidP="006F32E5">
      <w:pPr>
        <w:pStyle w:val="ConsPlusNormal"/>
        <w:ind w:firstLine="709"/>
        <w:rPr>
          <w:rFonts w:ascii="Times New Roman" w:hAnsi="Times New Roman" w:cs="Times New Roman"/>
          <w:sz w:val="24"/>
          <w:szCs w:val="24"/>
        </w:rPr>
      </w:pPr>
      <w:r w:rsidRPr="0050584D">
        <w:rPr>
          <w:rFonts w:ascii="Times New Roman" w:hAnsi="Times New Roman" w:cs="Times New Roman"/>
          <w:sz w:val="24"/>
          <w:szCs w:val="24"/>
        </w:rPr>
        <w:t>1) оповещение о начале публичных слушаний;</w:t>
      </w:r>
    </w:p>
    <w:p w:rsidR="006365FC" w:rsidRPr="0050584D" w:rsidRDefault="006365FC" w:rsidP="006F32E5">
      <w:pPr>
        <w:pStyle w:val="ConsPlusNormal"/>
        <w:ind w:firstLine="709"/>
        <w:rPr>
          <w:rFonts w:ascii="Times New Roman" w:hAnsi="Times New Roman" w:cs="Times New Roman"/>
          <w:sz w:val="24"/>
          <w:szCs w:val="24"/>
        </w:rPr>
      </w:pPr>
      <w:bookmarkStart w:id="239" w:name="Par206"/>
      <w:bookmarkEnd w:id="239"/>
      <w:r w:rsidRPr="0050584D">
        <w:rPr>
          <w:rFonts w:ascii="Times New Roman" w:hAnsi="Times New Roman" w:cs="Times New Roman"/>
          <w:sz w:val="24"/>
          <w:szCs w:val="24"/>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6365FC" w:rsidRPr="0050584D" w:rsidRDefault="006365FC" w:rsidP="006F32E5">
      <w:pPr>
        <w:pStyle w:val="ConsPlusNormal"/>
        <w:ind w:firstLine="709"/>
        <w:rPr>
          <w:rFonts w:ascii="Times New Roman" w:hAnsi="Times New Roman" w:cs="Times New Roman"/>
          <w:sz w:val="24"/>
          <w:szCs w:val="24"/>
        </w:rPr>
      </w:pPr>
      <w:r w:rsidRPr="0050584D">
        <w:rPr>
          <w:rFonts w:ascii="Times New Roman" w:hAnsi="Times New Roman" w:cs="Times New Roman"/>
          <w:sz w:val="24"/>
          <w:szCs w:val="24"/>
        </w:rPr>
        <w:t>3) проведение экспозиции или экспозиций проекта, подлежащего рассмотрению на публичных слушаниях;</w:t>
      </w:r>
    </w:p>
    <w:p w:rsidR="006365FC" w:rsidRPr="0050584D" w:rsidRDefault="006365FC" w:rsidP="006F32E5">
      <w:pPr>
        <w:pStyle w:val="ConsPlusNormal"/>
        <w:ind w:firstLine="709"/>
        <w:rPr>
          <w:rFonts w:ascii="Times New Roman" w:hAnsi="Times New Roman" w:cs="Times New Roman"/>
          <w:sz w:val="24"/>
          <w:szCs w:val="24"/>
        </w:rPr>
      </w:pPr>
      <w:r w:rsidRPr="0050584D">
        <w:rPr>
          <w:rFonts w:ascii="Times New Roman" w:hAnsi="Times New Roman" w:cs="Times New Roman"/>
          <w:sz w:val="24"/>
          <w:szCs w:val="24"/>
        </w:rPr>
        <w:t>4) проведение собрания или собраний участников публичных слушаний;</w:t>
      </w:r>
    </w:p>
    <w:p w:rsidR="006365FC" w:rsidRPr="0050584D" w:rsidRDefault="006365FC" w:rsidP="006F32E5">
      <w:pPr>
        <w:pStyle w:val="ConsPlusNormal"/>
        <w:ind w:firstLine="709"/>
        <w:rPr>
          <w:rFonts w:ascii="Times New Roman" w:hAnsi="Times New Roman" w:cs="Times New Roman"/>
          <w:sz w:val="24"/>
          <w:szCs w:val="24"/>
        </w:rPr>
      </w:pPr>
      <w:r w:rsidRPr="0050584D">
        <w:rPr>
          <w:rFonts w:ascii="Times New Roman" w:hAnsi="Times New Roman" w:cs="Times New Roman"/>
          <w:sz w:val="24"/>
          <w:szCs w:val="24"/>
        </w:rPr>
        <w:t>5) подготовка и оформление протокола публичных слушаний;</w:t>
      </w:r>
    </w:p>
    <w:p w:rsidR="006365FC" w:rsidRPr="0050584D" w:rsidRDefault="006365FC" w:rsidP="006F32E5">
      <w:pPr>
        <w:pStyle w:val="ConsPlusNormal"/>
        <w:ind w:firstLine="709"/>
        <w:rPr>
          <w:rFonts w:ascii="Times New Roman" w:hAnsi="Times New Roman" w:cs="Times New Roman"/>
          <w:sz w:val="24"/>
          <w:szCs w:val="24"/>
        </w:rPr>
      </w:pPr>
      <w:r w:rsidRPr="0050584D">
        <w:rPr>
          <w:rFonts w:ascii="Times New Roman" w:hAnsi="Times New Roman" w:cs="Times New Roman"/>
          <w:sz w:val="24"/>
          <w:szCs w:val="24"/>
        </w:rPr>
        <w:t>6) подготовка и опубликование заключения о результатах публичных слушаний.</w:t>
      </w:r>
    </w:p>
    <w:p w:rsidR="006365FC" w:rsidRPr="0050584D" w:rsidRDefault="006365FC" w:rsidP="006F32E5">
      <w:pPr>
        <w:pStyle w:val="ConsPlusNormal"/>
        <w:ind w:firstLine="709"/>
        <w:rPr>
          <w:rFonts w:ascii="Times New Roman" w:hAnsi="Times New Roman" w:cs="Times New Roman"/>
          <w:sz w:val="24"/>
          <w:szCs w:val="24"/>
        </w:rPr>
      </w:pPr>
      <w:r w:rsidRPr="0050584D">
        <w:rPr>
          <w:rFonts w:ascii="Times New Roman" w:hAnsi="Times New Roman" w:cs="Times New Roman"/>
          <w:sz w:val="24"/>
          <w:szCs w:val="24"/>
        </w:rPr>
        <w:t>6. Оповещение о начале общественных обсуждений или публичных слушаний должно содержать:</w:t>
      </w:r>
    </w:p>
    <w:p w:rsidR="006365FC" w:rsidRPr="0050584D" w:rsidRDefault="006365FC" w:rsidP="006F32E5">
      <w:pPr>
        <w:pStyle w:val="ConsPlusNormal"/>
        <w:ind w:firstLine="709"/>
        <w:rPr>
          <w:rFonts w:ascii="Times New Roman" w:hAnsi="Times New Roman" w:cs="Times New Roman"/>
          <w:sz w:val="24"/>
          <w:szCs w:val="24"/>
        </w:rPr>
      </w:pPr>
      <w:r w:rsidRPr="0050584D">
        <w:rPr>
          <w:rFonts w:ascii="Times New Roman" w:hAnsi="Times New Roman" w:cs="Times New Roman"/>
          <w:sz w:val="24"/>
          <w:szCs w:val="24"/>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6365FC" w:rsidRPr="0050584D" w:rsidRDefault="006365FC" w:rsidP="006F32E5">
      <w:pPr>
        <w:pStyle w:val="ConsPlusNormal"/>
        <w:ind w:firstLine="709"/>
        <w:rPr>
          <w:rFonts w:ascii="Times New Roman" w:hAnsi="Times New Roman" w:cs="Times New Roman"/>
          <w:sz w:val="24"/>
          <w:szCs w:val="24"/>
        </w:rPr>
      </w:pPr>
      <w:r w:rsidRPr="0050584D">
        <w:rPr>
          <w:rFonts w:ascii="Times New Roman" w:hAnsi="Times New Roman" w:cs="Times New Roman"/>
          <w:sz w:val="24"/>
          <w:szCs w:val="24"/>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6365FC" w:rsidRPr="0050584D" w:rsidRDefault="006365FC" w:rsidP="006F32E5">
      <w:pPr>
        <w:pStyle w:val="ConsPlusNormal"/>
        <w:ind w:firstLine="709"/>
        <w:rPr>
          <w:rFonts w:ascii="Times New Roman" w:hAnsi="Times New Roman" w:cs="Times New Roman"/>
          <w:sz w:val="24"/>
          <w:szCs w:val="24"/>
        </w:rPr>
      </w:pPr>
      <w:r w:rsidRPr="0050584D">
        <w:rPr>
          <w:rFonts w:ascii="Times New Roman" w:hAnsi="Times New Roman" w:cs="Times New Roman"/>
          <w:sz w:val="24"/>
          <w:szCs w:val="24"/>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6365FC" w:rsidRPr="0050584D" w:rsidRDefault="006365FC" w:rsidP="006F32E5">
      <w:pPr>
        <w:pStyle w:val="ConsPlusNormal"/>
        <w:ind w:firstLine="709"/>
        <w:rPr>
          <w:rFonts w:ascii="Times New Roman" w:hAnsi="Times New Roman" w:cs="Times New Roman"/>
          <w:sz w:val="24"/>
          <w:szCs w:val="24"/>
        </w:rPr>
      </w:pPr>
      <w:r w:rsidRPr="0050584D">
        <w:rPr>
          <w:rFonts w:ascii="Times New Roman" w:hAnsi="Times New Roman" w:cs="Times New Roman"/>
          <w:sz w:val="24"/>
          <w:szCs w:val="24"/>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6365FC" w:rsidRPr="0050584D" w:rsidRDefault="006365FC" w:rsidP="006F32E5">
      <w:pPr>
        <w:pStyle w:val="ConsPlusNormal"/>
        <w:ind w:firstLine="709"/>
        <w:rPr>
          <w:rFonts w:ascii="Times New Roman" w:hAnsi="Times New Roman" w:cs="Times New Roman"/>
          <w:sz w:val="24"/>
          <w:szCs w:val="24"/>
        </w:rPr>
      </w:pPr>
      <w:r w:rsidRPr="0050584D">
        <w:rPr>
          <w:rFonts w:ascii="Times New Roman" w:hAnsi="Times New Roman" w:cs="Times New Roman"/>
          <w:sz w:val="24"/>
          <w:szCs w:val="24"/>
        </w:rPr>
        <w:t>7. 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6365FC" w:rsidRPr="0050584D" w:rsidRDefault="006365FC" w:rsidP="006F32E5">
      <w:pPr>
        <w:pStyle w:val="ConsPlusNormal"/>
        <w:ind w:firstLine="709"/>
        <w:rPr>
          <w:rFonts w:ascii="Times New Roman" w:hAnsi="Times New Roman" w:cs="Times New Roman"/>
          <w:sz w:val="24"/>
          <w:szCs w:val="24"/>
        </w:rPr>
      </w:pPr>
      <w:r w:rsidRPr="0050584D">
        <w:rPr>
          <w:rFonts w:ascii="Times New Roman" w:hAnsi="Times New Roman" w:cs="Times New Roman"/>
          <w:sz w:val="24"/>
          <w:szCs w:val="24"/>
        </w:rPr>
        <w:t>8. Оповещение о начале общественных обсуждений или публичных слушаний:</w:t>
      </w:r>
    </w:p>
    <w:p w:rsidR="006365FC" w:rsidRPr="0050584D" w:rsidRDefault="006365FC" w:rsidP="006F32E5">
      <w:pPr>
        <w:pStyle w:val="ConsPlusNormal"/>
        <w:ind w:firstLine="709"/>
        <w:rPr>
          <w:rFonts w:ascii="Times New Roman" w:hAnsi="Times New Roman" w:cs="Times New Roman"/>
          <w:sz w:val="24"/>
          <w:szCs w:val="24"/>
        </w:rPr>
      </w:pPr>
      <w:r w:rsidRPr="0050584D">
        <w:rPr>
          <w:rFonts w:ascii="Times New Roman" w:hAnsi="Times New Roman" w:cs="Times New Roman"/>
          <w:sz w:val="24"/>
          <w:szCs w:val="24"/>
        </w:rPr>
        <w:t>1) 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6365FC" w:rsidRPr="0050584D" w:rsidRDefault="006365FC" w:rsidP="006F32E5">
      <w:pPr>
        <w:pStyle w:val="ConsPlusNormal"/>
        <w:ind w:firstLine="709"/>
        <w:rPr>
          <w:rFonts w:ascii="Times New Roman" w:hAnsi="Times New Roman" w:cs="Times New Roman"/>
          <w:sz w:val="24"/>
          <w:szCs w:val="24"/>
        </w:rPr>
      </w:pPr>
      <w:r w:rsidRPr="0050584D">
        <w:rPr>
          <w:rFonts w:ascii="Times New Roman" w:hAnsi="Times New Roman" w:cs="Times New Roman"/>
          <w:sz w:val="24"/>
          <w:szCs w:val="24"/>
        </w:rPr>
        <w:t xml:space="preserve">2) 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w:t>
      </w:r>
      <w:hyperlink w:anchor="Par197" w:tooltip="3.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 w:history="1">
        <w:r w:rsidRPr="0050584D">
          <w:rPr>
            <w:rFonts w:ascii="Times New Roman" w:hAnsi="Times New Roman" w:cs="Times New Roman"/>
            <w:sz w:val="24"/>
            <w:szCs w:val="24"/>
          </w:rPr>
          <w:t>части 3</w:t>
        </w:r>
      </w:hyperlink>
      <w:r w:rsidRPr="0050584D">
        <w:rPr>
          <w:rFonts w:ascii="Times New Roman" w:hAnsi="Times New Roman" w:cs="Times New Roman"/>
          <w:sz w:val="24"/>
          <w:szCs w:val="24"/>
        </w:rPr>
        <w:t xml:space="preserve">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6365FC" w:rsidRPr="0050584D" w:rsidRDefault="006365FC" w:rsidP="006F32E5">
      <w:pPr>
        <w:pStyle w:val="ConsPlusNormal"/>
        <w:ind w:firstLine="709"/>
        <w:rPr>
          <w:rFonts w:ascii="Times New Roman" w:hAnsi="Times New Roman" w:cs="Times New Roman"/>
          <w:sz w:val="24"/>
          <w:szCs w:val="24"/>
        </w:rPr>
      </w:pPr>
      <w:r w:rsidRPr="0050584D">
        <w:rPr>
          <w:rFonts w:ascii="Times New Roman" w:hAnsi="Times New Roman" w:cs="Times New Roman"/>
          <w:sz w:val="24"/>
          <w:szCs w:val="24"/>
        </w:rPr>
        <w:t xml:space="preserve">9. В течение всего периода размещения в соответствии с </w:t>
      </w:r>
      <w:hyperlink w:anchor="Par200" w:tooltip="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quot;Интернет&quot; (далее в настоящей статье -" w:history="1">
        <w:r w:rsidRPr="0050584D">
          <w:rPr>
            <w:rFonts w:ascii="Times New Roman" w:hAnsi="Times New Roman" w:cs="Times New Roman"/>
            <w:sz w:val="24"/>
            <w:szCs w:val="24"/>
          </w:rPr>
          <w:t>пунктом 2 части 4</w:t>
        </w:r>
      </w:hyperlink>
      <w:r w:rsidRPr="0050584D">
        <w:rPr>
          <w:rFonts w:ascii="Times New Roman" w:hAnsi="Times New Roman" w:cs="Times New Roman"/>
          <w:sz w:val="24"/>
          <w:szCs w:val="24"/>
        </w:rPr>
        <w:t xml:space="preserve"> и </w:t>
      </w:r>
      <w:hyperlink w:anchor="Par206" w:tooltip="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 w:history="1">
        <w:r w:rsidRPr="0050584D">
          <w:rPr>
            <w:rFonts w:ascii="Times New Roman" w:hAnsi="Times New Roman" w:cs="Times New Roman"/>
            <w:sz w:val="24"/>
            <w:szCs w:val="24"/>
          </w:rPr>
          <w:t>пунктом 2 части 5</w:t>
        </w:r>
      </w:hyperlink>
      <w:r w:rsidRPr="0050584D">
        <w:rPr>
          <w:rFonts w:ascii="Times New Roman" w:hAnsi="Times New Roman" w:cs="Times New Roman"/>
          <w:sz w:val="24"/>
          <w:szCs w:val="24"/>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w:t>
      </w:r>
      <w:bookmarkStart w:id="240" w:name="Par221"/>
      <w:bookmarkEnd w:id="240"/>
    </w:p>
    <w:p w:rsidR="006365FC" w:rsidRPr="0050584D" w:rsidRDefault="006365FC" w:rsidP="006F32E5">
      <w:pPr>
        <w:pStyle w:val="ConsPlusNormal"/>
        <w:ind w:firstLine="709"/>
        <w:rPr>
          <w:rFonts w:ascii="Times New Roman" w:hAnsi="Times New Roman" w:cs="Times New Roman"/>
          <w:sz w:val="24"/>
          <w:szCs w:val="24"/>
        </w:rPr>
      </w:pPr>
      <w:r w:rsidRPr="0050584D">
        <w:rPr>
          <w:rFonts w:ascii="Times New Roman" w:hAnsi="Times New Roman" w:cs="Times New Roman"/>
          <w:sz w:val="24"/>
          <w:szCs w:val="24"/>
        </w:rPr>
        <w:t xml:space="preserve">10. В период размещения в соответствии с </w:t>
      </w:r>
      <w:hyperlink w:anchor="Par200" w:tooltip="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quot;Интернет&quot; (далее в настоящей статье -" w:history="1">
        <w:r w:rsidRPr="0050584D">
          <w:rPr>
            <w:rFonts w:ascii="Times New Roman" w:hAnsi="Times New Roman" w:cs="Times New Roman"/>
            <w:sz w:val="24"/>
            <w:szCs w:val="24"/>
          </w:rPr>
          <w:t>пунктом 2 части 4</w:t>
        </w:r>
      </w:hyperlink>
      <w:r w:rsidRPr="0050584D">
        <w:rPr>
          <w:rFonts w:ascii="Times New Roman" w:hAnsi="Times New Roman" w:cs="Times New Roman"/>
          <w:sz w:val="24"/>
          <w:szCs w:val="24"/>
        </w:rPr>
        <w:t xml:space="preserve"> и </w:t>
      </w:r>
      <w:hyperlink w:anchor="Par206" w:tooltip="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 w:history="1">
        <w:r w:rsidRPr="0050584D">
          <w:rPr>
            <w:rFonts w:ascii="Times New Roman" w:hAnsi="Times New Roman" w:cs="Times New Roman"/>
            <w:sz w:val="24"/>
            <w:szCs w:val="24"/>
          </w:rPr>
          <w:t>пунктом 2 части 5</w:t>
        </w:r>
      </w:hyperlink>
      <w:r w:rsidRPr="0050584D">
        <w:rPr>
          <w:rFonts w:ascii="Times New Roman" w:hAnsi="Times New Roman" w:cs="Times New Roman"/>
          <w:sz w:val="24"/>
          <w:szCs w:val="24"/>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w:t>
      </w:r>
      <w:hyperlink w:anchor="Par227" w:tooltip="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 w:history="1">
        <w:r w:rsidRPr="0050584D">
          <w:rPr>
            <w:rFonts w:ascii="Times New Roman" w:hAnsi="Times New Roman" w:cs="Times New Roman"/>
            <w:sz w:val="24"/>
            <w:szCs w:val="24"/>
          </w:rPr>
          <w:t>частью 12</w:t>
        </w:r>
      </w:hyperlink>
      <w:r w:rsidRPr="0050584D">
        <w:rPr>
          <w:rFonts w:ascii="Times New Roman" w:hAnsi="Times New Roman" w:cs="Times New Roman"/>
          <w:sz w:val="24"/>
          <w:szCs w:val="24"/>
        </w:rPr>
        <w:t xml:space="preserve"> настоящей статьи идентификацию, имеют право вносить предложения и замечания, касающиеся такого проекта:</w:t>
      </w:r>
    </w:p>
    <w:p w:rsidR="006365FC" w:rsidRPr="0050584D" w:rsidRDefault="006365FC" w:rsidP="006F32E5">
      <w:pPr>
        <w:pStyle w:val="ConsPlusNormal"/>
        <w:ind w:firstLine="709"/>
        <w:rPr>
          <w:rFonts w:ascii="Times New Roman" w:hAnsi="Times New Roman" w:cs="Times New Roman"/>
          <w:sz w:val="24"/>
          <w:szCs w:val="24"/>
        </w:rPr>
      </w:pPr>
      <w:r w:rsidRPr="0050584D">
        <w:rPr>
          <w:rFonts w:ascii="Times New Roman" w:hAnsi="Times New Roman" w:cs="Times New Roman"/>
          <w:sz w:val="24"/>
          <w:szCs w:val="24"/>
        </w:rPr>
        <w:t>1) посредством официального сайта или информационных систем (в случае проведения общественных обсуждений);</w:t>
      </w:r>
    </w:p>
    <w:p w:rsidR="006365FC" w:rsidRPr="0050584D" w:rsidRDefault="006365FC" w:rsidP="006F32E5">
      <w:pPr>
        <w:pStyle w:val="ConsPlusNormal"/>
        <w:ind w:firstLine="709"/>
        <w:rPr>
          <w:rFonts w:ascii="Times New Roman" w:hAnsi="Times New Roman" w:cs="Times New Roman"/>
          <w:sz w:val="24"/>
          <w:szCs w:val="24"/>
        </w:rPr>
      </w:pPr>
      <w:r w:rsidRPr="0050584D">
        <w:rPr>
          <w:rFonts w:ascii="Times New Roman" w:hAnsi="Times New Roman" w:cs="Times New Roman"/>
          <w:sz w:val="24"/>
          <w:szCs w:val="24"/>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6365FC" w:rsidRPr="0050584D" w:rsidRDefault="006365FC" w:rsidP="006F32E5">
      <w:pPr>
        <w:pStyle w:val="ConsPlusNormal"/>
        <w:ind w:firstLine="709"/>
        <w:rPr>
          <w:rFonts w:ascii="Times New Roman" w:hAnsi="Times New Roman" w:cs="Times New Roman"/>
          <w:sz w:val="24"/>
          <w:szCs w:val="24"/>
        </w:rPr>
      </w:pPr>
      <w:r w:rsidRPr="0050584D">
        <w:rPr>
          <w:rFonts w:ascii="Times New Roman" w:hAnsi="Times New Roman" w:cs="Times New Roman"/>
          <w:sz w:val="24"/>
          <w:szCs w:val="24"/>
        </w:rPr>
        <w:t>3) в письменной форме в адрес организатора общественных обсуждений или публичных слушаний;</w:t>
      </w:r>
    </w:p>
    <w:p w:rsidR="006365FC" w:rsidRPr="0050584D" w:rsidRDefault="006365FC" w:rsidP="006F32E5">
      <w:pPr>
        <w:pStyle w:val="ConsPlusNormal"/>
        <w:ind w:firstLine="709"/>
        <w:rPr>
          <w:rFonts w:ascii="Times New Roman" w:hAnsi="Times New Roman" w:cs="Times New Roman"/>
          <w:sz w:val="24"/>
          <w:szCs w:val="24"/>
        </w:rPr>
      </w:pPr>
      <w:r w:rsidRPr="0050584D">
        <w:rPr>
          <w:rFonts w:ascii="Times New Roman" w:hAnsi="Times New Roman" w:cs="Times New Roman"/>
          <w:sz w:val="24"/>
          <w:szCs w:val="24"/>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6365FC" w:rsidRPr="0050584D" w:rsidRDefault="006365FC" w:rsidP="006F32E5">
      <w:pPr>
        <w:pStyle w:val="ConsPlusNormal"/>
        <w:ind w:firstLine="709"/>
        <w:rPr>
          <w:rFonts w:ascii="Times New Roman" w:hAnsi="Times New Roman" w:cs="Times New Roman"/>
          <w:sz w:val="24"/>
          <w:szCs w:val="24"/>
        </w:rPr>
      </w:pPr>
      <w:r w:rsidRPr="0050584D">
        <w:rPr>
          <w:rFonts w:ascii="Times New Roman" w:hAnsi="Times New Roman" w:cs="Times New Roman"/>
          <w:sz w:val="24"/>
          <w:szCs w:val="24"/>
        </w:rPr>
        <w:t xml:space="preserve">11. Предложения и замечания, внесенные в соответствии с </w:t>
      </w:r>
      <w:hyperlink w:anchor="Par221" w:tooltip="10. В период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 w:history="1">
        <w:r w:rsidRPr="0050584D">
          <w:rPr>
            <w:rFonts w:ascii="Times New Roman" w:hAnsi="Times New Roman" w:cs="Times New Roman"/>
            <w:sz w:val="24"/>
            <w:szCs w:val="24"/>
          </w:rPr>
          <w:t>частью 10</w:t>
        </w:r>
      </w:hyperlink>
      <w:r w:rsidRPr="0050584D">
        <w:rPr>
          <w:rFonts w:ascii="Times New Roman" w:hAnsi="Times New Roman" w:cs="Times New Roman"/>
          <w:sz w:val="24"/>
          <w:szCs w:val="24"/>
        </w:rPr>
        <w:t xml:space="preserve">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w:t>
      </w:r>
      <w:hyperlink w:anchor="Par230" w:tooltip="15. Предложения и замечания, внесенные в соответствии с частью 10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 w:history="1">
        <w:r w:rsidRPr="0050584D">
          <w:rPr>
            <w:rFonts w:ascii="Times New Roman" w:hAnsi="Times New Roman" w:cs="Times New Roman"/>
            <w:sz w:val="24"/>
            <w:szCs w:val="24"/>
          </w:rPr>
          <w:t>частью 15</w:t>
        </w:r>
      </w:hyperlink>
      <w:r w:rsidRPr="0050584D">
        <w:rPr>
          <w:rFonts w:ascii="Times New Roman" w:hAnsi="Times New Roman" w:cs="Times New Roman"/>
          <w:sz w:val="24"/>
          <w:szCs w:val="24"/>
        </w:rPr>
        <w:t xml:space="preserve"> настоящей статьи.</w:t>
      </w:r>
    </w:p>
    <w:p w:rsidR="006365FC" w:rsidRPr="0050584D" w:rsidRDefault="006365FC" w:rsidP="006F32E5">
      <w:pPr>
        <w:pStyle w:val="ConsPlusNormal"/>
        <w:ind w:firstLine="709"/>
        <w:rPr>
          <w:rFonts w:ascii="Times New Roman" w:hAnsi="Times New Roman" w:cs="Times New Roman"/>
          <w:sz w:val="24"/>
          <w:szCs w:val="24"/>
        </w:rPr>
      </w:pPr>
      <w:bookmarkStart w:id="241" w:name="Par227"/>
      <w:bookmarkEnd w:id="241"/>
      <w:r w:rsidRPr="0050584D">
        <w:rPr>
          <w:rFonts w:ascii="Times New Roman" w:hAnsi="Times New Roman" w:cs="Times New Roman"/>
          <w:sz w:val="24"/>
          <w:szCs w:val="24"/>
        </w:rPr>
        <w:t>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6365FC" w:rsidRPr="0050584D" w:rsidRDefault="006365FC" w:rsidP="006F32E5">
      <w:pPr>
        <w:pStyle w:val="ConsPlusNormal"/>
        <w:ind w:firstLine="709"/>
        <w:rPr>
          <w:rFonts w:ascii="Times New Roman" w:hAnsi="Times New Roman" w:cs="Times New Roman"/>
          <w:sz w:val="24"/>
          <w:szCs w:val="24"/>
        </w:rPr>
      </w:pPr>
      <w:r w:rsidRPr="0050584D">
        <w:rPr>
          <w:rFonts w:ascii="Times New Roman" w:hAnsi="Times New Roman" w:cs="Times New Roman"/>
          <w:sz w:val="24"/>
          <w:szCs w:val="24"/>
        </w:rPr>
        <w:t xml:space="preserve">13. Не требуется представление указанных в </w:t>
      </w:r>
      <w:hyperlink w:anchor="Par227" w:tooltip="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 w:history="1">
        <w:r w:rsidRPr="0050584D">
          <w:rPr>
            <w:rFonts w:ascii="Times New Roman" w:hAnsi="Times New Roman" w:cs="Times New Roman"/>
            <w:sz w:val="24"/>
            <w:szCs w:val="24"/>
          </w:rPr>
          <w:t>части 12</w:t>
        </w:r>
      </w:hyperlink>
      <w:r w:rsidRPr="0050584D">
        <w:rPr>
          <w:rFonts w:ascii="Times New Roman" w:hAnsi="Times New Roman" w:cs="Times New Roman"/>
          <w:sz w:val="24"/>
          <w:szCs w:val="24"/>
        </w:rPr>
        <w:t xml:space="preserve">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w:t>
      </w:r>
      <w:hyperlink w:anchor="Par227" w:tooltip="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 w:history="1">
        <w:r w:rsidRPr="0050584D">
          <w:rPr>
            <w:rFonts w:ascii="Times New Roman" w:hAnsi="Times New Roman" w:cs="Times New Roman"/>
            <w:sz w:val="24"/>
            <w:szCs w:val="24"/>
          </w:rPr>
          <w:t>части 12</w:t>
        </w:r>
      </w:hyperlink>
      <w:r w:rsidRPr="0050584D">
        <w:rPr>
          <w:rFonts w:ascii="Times New Roman" w:hAnsi="Times New Roman" w:cs="Times New Roman"/>
          <w:sz w:val="24"/>
          <w:szCs w:val="24"/>
        </w:rPr>
        <w:t xml:space="preserve"> настоящей статьи, может использоваться единая система идентификации и аутентификации.</w:t>
      </w:r>
    </w:p>
    <w:p w:rsidR="006365FC" w:rsidRPr="0050584D" w:rsidRDefault="006365FC" w:rsidP="006F32E5">
      <w:pPr>
        <w:pStyle w:val="ConsPlusNormal"/>
        <w:ind w:firstLine="709"/>
        <w:rPr>
          <w:rFonts w:ascii="Times New Roman" w:hAnsi="Times New Roman" w:cs="Times New Roman"/>
          <w:sz w:val="24"/>
          <w:szCs w:val="24"/>
        </w:rPr>
      </w:pPr>
      <w:r w:rsidRPr="0050584D">
        <w:rPr>
          <w:rFonts w:ascii="Times New Roman" w:hAnsi="Times New Roman" w:cs="Times New Roman"/>
          <w:sz w:val="24"/>
          <w:szCs w:val="24"/>
        </w:rPr>
        <w:t>14.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года N 152-ФЗ "О персональных данных".</w:t>
      </w:r>
    </w:p>
    <w:p w:rsidR="006365FC" w:rsidRPr="0050584D" w:rsidRDefault="006365FC" w:rsidP="006F32E5">
      <w:pPr>
        <w:pStyle w:val="ConsPlusNormal"/>
        <w:ind w:firstLine="709"/>
        <w:rPr>
          <w:rFonts w:ascii="Times New Roman" w:hAnsi="Times New Roman" w:cs="Times New Roman"/>
          <w:sz w:val="24"/>
          <w:szCs w:val="24"/>
        </w:rPr>
      </w:pPr>
      <w:bookmarkStart w:id="242" w:name="Par230"/>
      <w:bookmarkEnd w:id="242"/>
      <w:r w:rsidRPr="0050584D">
        <w:rPr>
          <w:rFonts w:ascii="Times New Roman" w:hAnsi="Times New Roman" w:cs="Times New Roman"/>
          <w:sz w:val="24"/>
          <w:szCs w:val="24"/>
        </w:rPr>
        <w:t xml:space="preserve">15. Предложения и замечания, внесенные в соответствии с </w:t>
      </w:r>
      <w:hyperlink w:anchor="Par221" w:tooltip="10. В период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 w:history="1">
        <w:r w:rsidRPr="0050584D">
          <w:rPr>
            <w:rFonts w:ascii="Times New Roman" w:hAnsi="Times New Roman" w:cs="Times New Roman"/>
            <w:sz w:val="24"/>
            <w:szCs w:val="24"/>
          </w:rPr>
          <w:t>частью 10</w:t>
        </w:r>
      </w:hyperlink>
      <w:r w:rsidRPr="0050584D">
        <w:rPr>
          <w:rFonts w:ascii="Times New Roman" w:hAnsi="Times New Roman" w:cs="Times New Roman"/>
          <w:sz w:val="24"/>
          <w:szCs w:val="24"/>
        </w:rPr>
        <w:t xml:space="preserve">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6365FC" w:rsidRPr="0050584D" w:rsidRDefault="006365FC" w:rsidP="006F32E5">
      <w:pPr>
        <w:pStyle w:val="ConsPlusNormal"/>
        <w:ind w:firstLine="709"/>
        <w:rPr>
          <w:rFonts w:ascii="Times New Roman" w:hAnsi="Times New Roman" w:cs="Times New Roman"/>
          <w:sz w:val="24"/>
          <w:szCs w:val="24"/>
        </w:rPr>
      </w:pPr>
      <w:r w:rsidRPr="0050584D">
        <w:rPr>
          <w:rFonts w:ascii="Times New Roman" w:hAnsi="Times New Roman" w:cs="Times New Roman"/>
          <w:sz w:val="24"/>
          <w:szCs w:val="24"/>
        </w:rPr>
        <w:t>16. 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rsidR="006365FC" w:rsidRPr="0050584D" w:rsidRDefault="006365FC" w:rsidP="006F32E5">
      <w:pPr>
        <w:pStyle w:val="ConsPlusNormal"/>
        <w:ind w:firstLine="709"/>
        <w:rPr>
          <w:rFonts w:ascii="Times New Roman" w:hAnsi="Times New Roman" w:cs="Times New Roman"/>
          <w:sz w:val="24"/>
          <w:szCs w:val="24"/>
        </w:rPr>
      </w:pPr>
      <w:r w:rsidRPr="0050584D">
        <w:rPr>
          <w:rFonts w:ascii="Times New Roman" w:hAnsi="Times New Roman" w:cs="Times New Roman"/>
          <w:sz w:val="24"/>
          <w:szCs w:val="24"/>
        </w:rPr>
        <w:t>17. Официальный сайт и (или) информационные системы должны обеспечивать возможность:</w:t>
      </w:r>
    </w:p>
    <w:p w:rsidR="006365FC" w:rsidRPr="0050584D" w:rsidRDefault="006365FC" w:rsidP="006F32E5">
      <w:pPr>
        <w:pStyle w:val="ConsPlusNormal"/>
        <w:ind w:firstLine="709"/>
        <w:rPr>
          <w:rFonts w:ascii="Times New Roman" w:hAnsi="Times New Roman" w:cs="Times New Roman"/>
          <w:sz w:val="24"/>
          <w:szCs w:val="24"/>
        </w:rPr>
      </w:pPr>
      <w:r w:rsidRPr="0050584D">
        <w:rPr>
          <w:rFonts w:ascii="Times New Roman" w:hAnsi="Times New Roman" w:cs="Times New Roman"/>
          <w:sz w:val="24"/>
          <w:szCs w:val="24"/>
        </w:rPr>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6365FC" w:rsidRPr="0050584D" w:rsidRDefault="006365FC" w:rsidP="006F32E5">
      <w:pPr>
        <w:pStyle w:val="ConsPlusNormal"/>
        <w:ind w:firstLine="709"/>
        <w:rPr>
          <w:rFonts w:ascii="Times New Roman" w:hAnsi="Times New Roman" w:cs="Times New Roman"/>
          <w:sz w:val="24"/>
          <w:szCs w:val="24"/>
        </w:rPr>
      </w:pPr>
      <w:r w:rsidRPr="0050584D">
        <w:rPr>
          <w:rFonts w:ascii="Times New Roman" w:hAnsi="Times New Roman" w:cs="Times New Roman"/>
          <w:sz w:val="24"/>
          <w:szCs w:val="24"/>
        </w:rPr>
        <w:t>2) представления информации о результатах общественных обсуждений, количестве участников общественных обсуждений.</w:t>
      </w:r>
    </w:p>
    <w:p w:rsidR="006365FC" w:rsidRPr="0050584D" w:rsidRDefault="006365FC" w:rsidP="006F32E5">
      <w:pPr>
        <w:pStyle w:val="ConsPlusNormal"/>
        <w:ind w:firstLine="709"/>
        <w:rPr>
          <w:rFonts w:ascii="Times New Roman" w:hAnsi="Times New Roman" w:cs="Times New Roman"/>
          <w:sz w:val="24"/>
          <w:szCs w:val="24"/>
        </w:rPr>
      </w:pPr>
      <w:r w:rsidRPr="0050584D">
        <w:rPr>
          <w:rFonts w:ascii="Times New Roman" w:hAnsi="Times New Roman" w:cs="Times New Roman"/>
          <w:sz w:val="24"/>
          <w:szCs w:val="24"/>
        </w:rPr>
        <w:t>18. Организатор общественных обсуждений или публичных слушаний подготавливает и оформляет протокол общественных обсуждений или публичных слушаний в соответствии с пунктом 18 статьи 5.1 Градостроительного Кодекса РФ.</w:t>
      </w:r>
    </w:p>
    <w:p w:rsidR="006365FC" w:rsidRPr="0050584D" w:rsidRDefault="006365FC" w:rsidP="006F32E5">
      <w:pPr>
        <w:pStyle w:val="ConsPlusNormal"/>
        <w:ind w:firstLine="709"/>
        <w:rPr>
          <w:rFonts w:ascii="Times New Roman" w:hAnsi="Times New Roman" w:cs="Times New Roman"/>
          <w:sz w:val="24"/>
          <w:szCs w:val="24"/>
        </w:rPr>
      </w:pPr>
      <w:r w:rsidRPr="0050584D">
        <w:rPr>
          <w:rFonts w:ascii="Times New Roman" w:hAnsi="Times New Roman" w:cs="Times New Roman"/>
          <w:sz w:val="24"/>
          <w:szCs w:val="24"/>
        </w:rPr>
        <w:t>19.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6365FC" w:rsidRPr="0050584D" w:rsidRDefault="006365FC" w:rsidP="006F32E5">
      <w:pPr>
        <w:pStyle w:val="ConsPlusNormal"/>
        <w:ind w:firstLine="709"/>
        <w:rPr>
          <w:rFonts w:ascii="Times New Roman" w:hAnsi="Times New Roman" w:cs="Times New Roman"/>
          <w:sz w:val="24"/>
          <w:szCs w:val="24"/>
        </w:rPr>
      </w:pPr>
      <w:r w:rsidRPr="0050584D">
        <w:rPr>
          <w:rFonts w:ascii="Times New Roman" w:hAnsi="Times New Roman" w:cs="Times New Roman"/>
          <w:sz w:val="24"/>
          <w:szCs w:val="24"/>
        </w:rPr>
        <w:t>20.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6365FC" w:rsidRPr="0050584D" w:rsidRDefault="006365FC" w:rsidP="006F32E5">
      <w:pPr>
        <w:pStyle w:val="ConsPlusNormal"/>
        <w:ind w:firstLine="709"/>
        <w:rPr>
          <w:rFonts w:ascii="Times New Roman" w:hAnsi="Times New Roman" w:cs="Times New Roman"/>
          <w:sz w:val="24"/>
          <w:szCs w:val="24"/>
        </w:rPr>
      </w:pPr>
      <w:r w:rsidRPr="0050584D">
        <w:rPr>
          <w:rFonts w:ascii="Times New Roman" w:hAnsi="Times New Roman" w:cs="Times New Roman"/>
          <w:sz w:val="24"/>
          <w:szCs w:val="24"/>
        </w:rPr>
        <w:t>21.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 в соответствии с пунктом 22 статьи 5.1 Градостроительного Кодекса РФ.</w:t>
      </w:r>
    </w:p>
    <w:p w:rsidR="006365FC" w:rsidRPr="0050584D" w:rsidRDefault="006365FC" w:rsidP="006F32E5">
      <w:pPr>
        <w:pStyle w:val="ConsPlusNormal"/>
        <w:ind w:firstLine="709"/>
        <w:rPr>
          <w:rFonts w:ascii="Times New Roman" w:hAnsi="Times New Roman" w:cs="Times New Roman"/>
          <w:sz w:val="24"/>
          <w:szCs w:val="24"/>
        </w:rPr>
      </w:pPr>
      <w:r w:rsidRPr="0050584D">
        <w:rPr>
          <w:rFonts w:ascii="Times New Roman" w:hAnsi="Times New Roman" w:cs="Times New Roman"/>
          <w:sz w:val="24"/>
          <w:szCs w:val="24"/>
        </w:rPr>
        <w:t>22.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6365FC" w:rsidRPr="0050584D" w:rsidRDefault="006365FC" w:rsidP="006F32E5">
      <w:pPr>
        <w:pStyle w:val="ConsPlusNormal"/>
        <w:ind w:firstLine="709"/>
        <w:rPr>
          <w:rFonts w:ascii="Times New Roman" w:hAnsi="Times New Roman" w:cs="Times New Roman"/>
          <w:sz w:val="24"/>
          <w:szCs w:val="24"/>
        </w:rPr>
      </w:pPr>
      <w:bookmarkStart w:id="243" w:name="Par251"/>
      <w:bookmarkEnd w:id="243"/>
      <w:r w:rsidRPr="0050584D">
        <w:rPr>
          <w:rFonts w:ascii="Times New Roman" w:hAnsi="Times New Roman" w:cs="Times New Roman"/>
          <w:sz w:val="24"/>
          <w:szCs w:val="24"/>
        </w:rPr>
        <w:t>23. Уставом муниципального образования и (или) нормативным правовым актом представительного органа муниципального образования на основании положений Градостроительного Кодекса РФ определяются:</w:t>
      </w:r>
    </w:p>
    <w:p w:rsidR="006365FC" w:rsidRPr="0050584D" w:rsidRDefault="006365FC" w:rsidP="006F32E5">
      <w:pPr>
        <w:pStyle w:val="ConsPlusNormal"/>
        <w:ind w:firstLine="709"/>
        <w:rPr>
          <w:rFonts w:ascii="Times New Roman" w:hAnsi="Times New Roman" w:cs="Times New Roman"/>
          <w:sz w:val="24"/>
          <w:szCs w:val="24"/>
        </w:rPr>
      </w:pPr>
      <w:r w:rsidRPr="0050584D">
        <w:rPr>
          <w:rFonts w:ascii="Times New Roman" w:hAnsi="Times New Roman" w:cs="Times New Roman"/>
          <w:sz w:val="24"/>
          <w:szCs w:val="24"/>
        </w:rPr>
        <w:t>1) порядок организации и проведения общественных обсуждений или публичных слушаний по проектам;</w:t>
      </w:r>
    </w:p>
    <w:p w:rsidR="006365FC" w:rsidRPr="0050584D" w:rsidRDefault="006365FC" w:rsidP="006F32E5">
      <w:pPr>
        <w:pStyle w:val="ConsPlusNormal"/>
        <w:ind w:firstLine="709"/>
        <w:rPr>
          <w:rFonts w:ascii="Times New Roman" w:hAnsi="Times New Roman" w:cs="Times New Roman"/>
          <w:sz w:val="24"/>
          <w:szCs w:val="24"/>
        </w:rPr>
      </w:pPr>
      <w:r w:rsidRPr="0050584D">
        <w:rPr>
          <w:rFonts w:ascii="Times New Roman" w:hAnsi="Times New Roman" w:cs="Times New Roman"/>
          <w:sz w:val="24"/>
          <w:szCs w:val="24"/>
        </w:rPr>
        <w:t>2) организатор общественных обсуждений или публичных слушаний;</w:t>
      </w:r>
    </w:p>
    <w:p w:rsidR="006365FC" w:rsidRPr="0050584D" w:rsidRDefault="006365FC" w:rsidP="006F32E5">
      <w:pPr>
        <w:pStyle w:val="ConsPlusNormal"/>
        <w:ind w:firstLine="709"/>
        <w:rPr>
          <w:rFonts w:ascii="Times New Roman" w:hAnsi="Times New Roman" w:cs="Times New Roman"/>
          <w:sz w:val="24"/>
          <w:szCs w:val="24"/>
        </w:rPr>
      </w:pPr>
      <w:r w:rsidRPr="0050584D">
        <w:rPr>
          <w:rFonts w:ascii="Times New Roman" w:hAnsi="Times New Roman" w:cs="Times New Roman"/>
          <w:sz w:val="24"/>
          <w:szCs w:val="24"/>
        </w:rPr>
        <w:t>3) срок проведения общественных обсуждений или публичных слушаний;</w:t>
      </w:r>
    </w:p>
    <w:p w:rsidR="006365FC" w:rsidRPr="0050584D" w:rsidRDefault="006365FC" w:rsidP="006F32E5">
      <w:pPr>
        <w:pStyle w:val="ConsPlusNormal"/>
        <w:ind w:firstLine="709"/>
        <w:rPr>
          <w:rFonts w:ascii="Times New Roman" w:hAnsi="Times New Roman" w:cs="Times New Roman"/>
          <w:sz w:val="24"/>
          <w:szCs w:val="24"/>
        </w:rPr>
      </w:pPr>
      <w:r w:rsidRPr="0050584D">
        <w:rPr>
          <w:rFonts w:ascii="Times New Roman" w:hAnsi="Times New Roman" w:cs="Times New Roman"/>
          <w:sz w:val="24"/>
          <w:szCs w:val="24"/>
        </w:rPr>
        <w:t>4) официальный сайт и (или) информационные системы;</w:t>
      </w:r>
    </w:p>
    <w:p w:rsidR="006365FC" w:rsidRPr="0050584D" w:rsidRDefault="006365FC" w:rsidP="006F32E5">
      <w:pPr>
        <w:pStyle w:val="ConsPlusNormal"/>
        <w:ind w:firstLine="709"/>
        <w:rPr>
          <w:rFonts w:ascii="Times New Roman" w:hAnsi="Times New Roman" w:cs="Times New Roman"/>
          <w:sz w:val="24"/>
          <w:szCs w:val="24"/>
        </w:rPr>
      </w:pPr>
      <w:r w:rsidRPr="0050584D">
        <w:rPr>
          <w:rFonts w:ascii="Times New Roman" w:hAnsi="Times New Roman" w:cs="Times New Roman"/>
          <w:sz w:val="24"/>
          <w:szCs w:val="24"/>
        </w:rPr>
        <w:t>5) требования к информационным стендам, на которых размещаются оповещения о начале общественных обсуждений или публичных слушаний;</w:t>
      </w:r>
    </w:p>
    <w:p w:rsidR="006365FC" w:rsidRPr="0050584D" w:rsidRDefault="006365FC" w:rsidP="006F32E5">
      <w:pPr>
        <w:pStyle w:val="ConsPlusNormal"/>
        <w:ind w:firstLine="709"/>
        <w:rPr>
          <w:rFonts w:ascii="Times New Roman" w:hAnsi="Times New Roman" w:cs="Times New Roman"/>
          <w:sz w:val="24"/>
          <w:szCs w:val="24"/>
        </w:rPr>
      </w:pPr>
      <w:r w:rsidRPr="0050584D">
        <w:rPr>
          <w:rFonts w:ascii="Times New Roman" w:hAnsi="Times New Roman" w:cs="Times New Roman"/>
          <w:sz w:val="24"/>
          <w:szCs w:val="24"/>
        </w:rPr>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6365FC" w:rsidRPr="0050584D" w:rsidRDefault="006365FC" w:rsidP="006F32E5">
      <w:pPr>
        <w:pStyle w:val="ConsPlusNormal"/>
        <w:ind w:firstLine="709"/>
        <w:rPr>
          <w:rFonts w:ascii="Times New Roman" w:hAnsi="Times New Roman" w:cs="Times New Roman"/>
          <w:sz w:val="24"/>
          <w:szCs w:val="24"/>
        </w:rPr>
      </w:pPr>
      <w:r w:rsidRPr="0050584D">
        <w:rPr>
          <w:rFonts w:ascii="Times New Roman" w:hAnsi="Times New Roman" w:cs="Times New Roman"/>
          <w:sz w:val="24"/>
          <w:szCs w:val="24"/>
        </w:rPr>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6365FC" w:rsidRDefault="006365FC" w:rsidP="006F32E5">
      <w:pPr>
        <w:widowControl w:val="0"/>
        <w:rPr>
          <w:rFonts w:ascii="Times New Roman" w:hAnsi="Times New Roman" w:cs="Times New Roman"/>
          <w:sz w:val="24"/>
          <w:szCs w:val="24"/>
        </w:rPr>
      </w:pPr>
      <w:r w:rsidRPr="0050584D">
        <w:rPr>
          <w:rFonts w:ascii="Times New Roman" w:hAnsi="Times New Roman" w:cs="Times New Roman"/>
          <w:sz w:val="24"/>
          <w:szCs w:val="24"/>
        </w:rPr>
        <w:t xml:space="preserve">24. Продолжительность общественных обсуждений или публичных слушаний по проекту правил землепользования и застройки составляет </w:t>
      </w:r>
      <w:bookmarkStart w:id="244" w:name="Par1320"/>
      <w:bookmarkEnd w:id="244"/>
      <w:r w:rsidRPr="007244AC">
        <w:rPr>
          <w:rFonts w:ascii="Times New Roman" w:hAnsi="Times New Roman" w:cs="Times New Roman"/>
          <w:sz w:val="24"/>
          <w:szCs w:val="24"/>
        </w:rPr>
        <w:t>не менее одного и не более трех месяцев со д</w:t>
      </w:r>
      <w:r>
        <w:rPr>
          <w:rFonts w:ascii="Times New Roman" w:hAnsi="Times New Roman" w:cs="Times New Roman"/>
          <w:sz w:val="24"/>
          <w:szCs w:val="24"/>
        </w:rPr>
        <w:t>ня опубликования такого проекта.</w:t>
      </w:r>
    </w:p>
    <w:p w:rsidR="006365FC" w:rsidRPr="0050584D" w:rsidRDefault="006365FC" w:rsidP="006F32E5">
      <w:pPr>
        <w:widowControl w:val="0"/>
        <w:rPr>
          <w:rFonts w:ascii="Times New Roman" w:hAnsi="Times New Roman" w:cs="Times New Roman"/>
          <w:sz w:val="24"/>
          <w:szCs w:val="24"/>
        </w:rPr>
      </w:pPr>
      <w:r w:rsidRPr="0050584D">
        <w:rPr>
          <w:rFonts w:ascii="Times New Roman" w:hAnsi="Times New Roman" w:cs="Times New Roman"/>
          <w:sz w:val="24"/>
          <w:szCs w:val="24"/>
        </w:rPr>
        <w:t>25.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6365FC" w:rsidRPr="0050584D" w:rsidRDefault="006365FC" w:rsidP="006F32E5">
      <w:pPr>
        <w:widowControl w:val="0"/>
        <w:rPr>
          <w:rFonts w:ascii="Times New Roman" w:hAnsi="Times New Roman" w:cs="Times New Roman"/>
          <w:sz w:val="24"/>
          <w:szCs w:val="24"/>
        </w:rPr>
      </w:pPr>
      <w:bookmarkStart w:id="245" w:name="Par1322"/>
      <w:bookmarkEnd w:id="245"/>
      <w:r w:rsidRPr="0050584D">
        <w:rPr>
          <w:rFonts w:ascii="Times New Roman" w:hAnsi="Times New Roman" w:cs="Times New Roman"/>
          <w:sz w:val="24"/>
          <w:szCs w:val="24"/>
        </w:rPr>
        <w:t>26. 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местной администрации.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РФ и настоящими Правилами не требуется.</w:t>
      </w:r>
    </w:p>
    <w:p w:rsidR="006365FC" w:rsidRPr="0050584D" w:rsidRDefault="006365FC" w:rsidP="006F32E5">
      <w:pPr>
        <w:widowControl w:val="0"/>
        <w:rPr>
          <w:rFonts w:ascii="Times New Roman" w:hAnsi="Times New Roman" w:cs="Times New Roman"/>
          <w:sz w:val="24"/>
          <w:szCs w:val="24"/>
        </w:rPr>
      </w:pPr>
      <w:r w:rsidRPr="0050584D">
        <w:rPr>
          <w:rFonts w:ascii="Times New Roman" w:hAnsi="Times New Roman" w:cs="Times New Roman"/>
          <w:sz w:val="24"/>
          <w:szCs w:val="24"/>
        </w:rPr>
        <w:t>27. Общественные обсуждения или публичные слушания по проекту планировки территории и проекту межевания территории не проводятся, если они подготовлены в отношении:</w:t>
      </w:r>
    </w:p>
    <w:p w:rsidR="006365FC" w:rsidRPr="0050584D" w:rsidRDefault="006365FC" w:rsidP="006F32E5">
      <w:pPr>
        <w:widowControl w:val="0"/>
        <w:rPr>
          <w:rFonts w:ascii="Times New Roman" w:hAnsi="Times New Roman" w:cs="Times New Roman"/>
          <w:sz w:val="24"/>
          <w:szCs w:val="24"/>
        </w:rPr>
      </w:pPr>
      <w:r w:rsidRPr="0050584D">
        <w:rPr>
          <w:rFonts w:ascii="Times New Roman" w:hAnsi="Times New Roman" w:cs="Times New Roman"/>
          <w:sz w:val="24"/>
          <w:szCs w:val="24"/>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6365FC" w:rsidRPr="0050584D" w:rsidRDefault="006365FC" w:rsidP="006F32E5">
      <w:pPr>
        <w:widowControl w:val="0"/>
        <w:rPr>
          <w:rFonts w:ascii="Times New Roman" w:hAnsi="Times New Roman" w:cs="Times New Roman"/>
          <w:sz w:val="24"/>
          <w:szCs w:val="24"/>
        </w:rPr>
      </w:pPr>
      <w:r w:rsidRPr="0050584D">
        <w:rPr>
          <w:rFonts w:ascii="Times New Roman" w:hAnsi="Times New Roman" w:cs="Times New Roman"/>
          <w:sz w:val="24"/>
          <w:szCs w:val="24"/>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6365FC" w:rsidRPr="0050584D" w:rsidRDefault="006365FC" w:rsidP="006F32E5">
      <w:pPr>
        <w:widowControl w:val="0"/>
        <w:rPr>
          <w:rFonts w:ascii="Times New Roman" w:hAnsi="Times New Roman" w:cs="Times New Roman"/>
          <w:sz w:val="24"/>
          <w:szCs w:val="24"/>
        </w:rPr>
      </w:pPr>
      <w:r w:rsidRPr="0050584D">
        <w:rPr>
          <w:rFonts w:ascii="Times New Roman" w:hAnsi="Times New Roman" w:cs="Times New Roman"/>
          <w:sz w:val="24"/>
          <w:szCs w:val="24"/>
        </w:rPr>
        <w:t xml:space="preserve">3) территории для размещения линейных объектов в границах земель лесного фонда. </w:t>
      </w:r>
    </w:p>
    <w:p w:rsidR="006365FC" w:rsidRPr="0050584D" w:rsidRDefault="006365FC" w:rsidP="006F32E5">
      <w:pPr>
        <w:widowControl w:val="0"/>
        <w:rPr>
          <w:rFonts w:ascii="Times New Roman" w:hAnsi="Times New Roman" w:cs="Times New Roman"/>
          <w:sz w:val="24"/>
          <w:szCs w:val="24"/>
        </w:rPr>
      </w:pPr>
      <w:r w:rsidRPr="0050584D">
        <w:rPr>
          <w:rFonts w:ascii="Times New Roman" w:hAnsi="Times New Roman" w:cs="Times New Roman"/>
          <w:sz w:val="24"/>
          <w:szCs w:val="24"/>
        </w:rPr>
        <w:t xml:space="preserve">28. Общественные обсуждения или публичные слушания по проекту планировки территории и проекту межевания территории проводятся в порядке, установленном </w:t>
      </w:r>
      <w:hyperlink w:anchor="Par191" w:tooltip="Статья 5.1.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 w:history="1">
        <w:r w:rsidRPr="0050584D">
          <w:rPr>
            <w:rFonts w:ascii="Times New Roman" w:hAnsi="Times New Roman" w:cs="Times New Roman"/>
            <w:sz w:val="24"/>
            <w:szCs w:val="24"/>
          </w:rPr>
          <w:t>статьей 5.1</w:t>
        </w:r>
      </w:hyperlink>
      <w:r w:rsidRPr="0050584D">
        <w:rPr>
          <w:rFonts w:ascii="Times New Roman" w:hAnsi="Times New Roman" w:cs="Times New Roman"/>
          <w:sz w:val="24"/>
          <w:szCs w:val="24"/>
        </w:rPr>
        <w:t xml:space="preserve"> Градостроительного Кодекса РФ, с учетом положений настоящей статьи.</w:t>
      </w:r>
    </w:p>
    <w:p w:rsidR="006365FC" w:rsidRPr="0050584D" w:rsidRDefault="006365FC" w:rsidP="006F32E5">
      <w:pPr>
        <w:widowControl w:val="0"/>
        <w:rPr>
          <w:rFonts w:ascii="Times New Roman" w:hAnsi="Times New Roman" w:cs="Times New Roman"/>
          <w:sz w:val="24"/>
          <w:szCs w:val="24"/>
        </w:rPr>
      </w:pPr>
      <w:r w:rsidRPr="0050584D">
        <w:rPr>
          <w:rFonts w:ascii="Times New Roman" w:hAnsi="Times New Roman" w:cs="Times New Roman"/>
          <w:sz w:val="24"/>
          <w:szCs w:val="24"/>
        </w:rPr>
        <w:t>29.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6365FC" w:rsidRPr="0050584D" w:rsidRDefault="006365FC" w:rsidP="006F32E5">
      <w:pPr>
        <w:pStyle w:val="Heading2"/>
        <w:spacing w:after="100"/>
        <w:rPr>
          <w:rFonts w:ascii="Times New Roman" w:hAnsi="Times New Roman" w:cs="Times New Roman"/>
          <w:color w:val="auto"/>
          <w:sz w:val="24"/>
          <w:szCs w:val="24"/>
        </w:rPr>
      </w:pPr>
      <w:bookmarkStart w:id="246" w:name="_Toc536808436"/>
      <w:bookmarkStart w:id="247" w:name="_Toc2849223"/>
      <w:bookmarkStart w:id="248" w:name="_Toc3399126"/>
      <w:r w:rsidRPr="0050584D">
        <w:rPr>
          <w:rFonts w:ascii="Times New Roman" w:hAnsi="Times New Roman" w:cs="Times New Roman"/>
          <w:color w:val="auto"/>
          <w:sz w:val="24"/>
          <w:szCs w:val="24"/>
        </w:rPr>
        <w:t>Статья 33. Утратила силу.</w:t>
      </w:r>
      <w:bookmarkEnd w:id="246"/>
      <w:bookmarkEnd w:id="247"/>
      <w:bookmarkEnd w:id="248"/>
    </w:p>
    <w:p w:rsidR="006365FC" w:rsidRPr="0050584D" w:rsidRDefault="006365FC" w:rsidP="006F32E5">
      <w:pPr>
        <w:pStyle w:val="Heading2"/>
        <w:spacing w:after="100"/>
        <w:rPr>
          <w:rFonts w:ascii="Times New Roman" w:hAnsi="Times New Roman" w:cs="Times New Roman"/>
          <w:color w:val="auto"/>
          <w:sz w:val="24"/>
          <w:szCs w:val="24"/>
        </w:rPr>
      </w:pPr>
      <w:bookmarkStart w:id="249" w:name="_Toc387084734"/>
      <w:bookmarkStart w:id="250" w:name="_Toc486600001"/>
      <w:bookmarkStart w:id="251" w:name="_Toc536808437"/>
      <w:bookmarkStart w:id="252" w:name="_Toc2849224"/>
      <w:bookmarkStart w:id="253" w:name="_Toc3399127"/>
      <w:r w:rsidRPr="0050584D">
        <w:rPr>
          <w:rFonts w:ascii="Times New Roman" w:hAnsi="Times New Roman" w:cs="Times New Roman"/>
          <w:color w:val="auto"/>
          <w:sz w:val="24"/>
          <w:szCs w:val="24"/>
        </w:rPr>
        <w:t xml:space="preserve">Статья 34. </w:t>
      </w:r>
      <w:bookmarkEnd w:id="249"/>
      <w:bookmarkEnd w:id="250"/>
      <w:r w:rsidRPr="0050584D">
        <w:rPr>
          <w:rFonts w:ascii="Times New Roman" w:hAnsi="Times New Roman" w:cs="Times New Roman"/>
          <w:color w:val="auto"/>
          <w:sz w:val="24"/>
          <w:szCs w:val="24"/>
        </w:rPr>
        <w:t>Утратила силу.</w:t>
      </w:r>
      <w:bookmarkEnd w:id="251"/>
      <w:bookmarkEnd w:id="252"/>
      <w:bookmarkEnd w:id="253"/>
    </w:p>
    <w:p w:rsidR="006365FC" w:rsidRPr="0050584D" w:rsidRDefault="006365FC" w:rsidP="006F32E5">
      <w:pPr>
        <w:pStyle w:val="Heading2"/>
        <w:spacing w:after="20"/>
        <w:rPr>
          <w:rFonts w:ascii="Times New Roman" w:hAnsi="Times New Roman" w:cs="Times New Roman"/>
          <w:color w:val="auto"/>
          <w:sz w:val="24"/>
          <w:szCs w:val="24"/>
        </w:rPr>
      </w:pPr>
      <w:bookmarkStart w:id="254" w:name="_Toc277336803"/>
      <w:bookmarkStart w:id="255" w:name="_Toc277337136"/>
      <w:bookmarkStart w:id="256" w:name="_Toc344077848"/>
      <w:bookmarkStart w:id="257" w:name="_Toc358208440"/>
      <w:bookmarkStart w:id="258" w:name="_Toc387084735"/>
      <w:bookmarkStart w:id="259" w:name="_Toc486600002"/>
      <w:bookmarkStart w:id="260" w:name="_Toc536808438"/>
      <w:bookmarkStart w:id="261" w:name="_Toc2849225"/>
      <w:bookmarkStart w:id="262" w:name="_Toc3399128"/>
      <w:r w:rsidRPr="0050584D">
        <w:rPr>
          <w:rFonts w:ascii="Times New Roman" w:hAnsi="Times New Roman" w:cs="Times New Roman"/>
          <w:color w:val="auto"/>
          <w:sz w:val="24"/>
          <w:szCs w:val="24"/>
        </w:rPr>
        <w:t xml:space="preserve">Статья 35. </w:t>
      </w:r>
      <w:bookmarkEnd w:id="254"/>
      <w:bookmarkEnd w:id="255"/>
      <w:bookmarkEnd w:id="256"/>
      <w:bookmarkEnd w:id="257"/>
      <w:bookmarkEnd w:id="258"/>
      <w:bookmarkEnd w:id="259"/>
      <w:r w:rsidRPr="0050584D">
        <w:rPr>
          <w:rFonts w:ascii="Times New Roman" w:hAnsi="Times New Roman" w:cs="Times New Roman"/>
          <w:color w:val="auto"/>
          <w:sz w:val="24"/>
          <w:szCs w:val="24"/>
        </w:rPr>
        <w:t>Утратила силу.</w:t>
      </w:r>
      <w:bookmarkEnd w:id="260"/>
      <w:bookmarkEnd w:id="261"/>
      <w:bookmarkEnd w:id="262"/>
    </w:p>
    <w:p w:rsidR="006365FC" w:rsidRPr="0050584D" w:rsidRDefault="006365FC" w:rsidP="006F32E5">
      <w:pPr>
        <w:pStyle w:val="Heading2"/>
        <w:spacing w:after="20"/>
        <w:rPr>
          <w:rFonts w:ascii="Times New Roman" w:hAnsi="Times New Roman" w:cs="Times New Roman"/>
          <w:color w:val="auto"/>
          <w:sz w:val="24"/>
          <w:szCs w:val="24"/>
        </w:rPr>
      </w:pPr>
      <w:bookmarkStart w:id="263" w:name="_Toc277336804"/>
      <w:bookmarkStart w:id="264" w:name="_Toc277337137"/>
      <w:bookmarkStart w:id="265" w:name="_Toc344077849"/>
      <w:bookmarkStart w:id="266" w:name="_Toc358208441"/>
      <w:bookmarkStart w:id="267" w:name="_Toc387084736"/>
      <w:bookmarkStart w:id="268" w:name="_Toc486600003"/>
      <w:bookmarkStart w:id="269" w:name="_Toc536808439"/>
      <w:bookmarkStart w:id="270" w:name="_Toc2849226"/>
      <w:bookmarkStart w:id="271" w:name="_Toc3399129"/>
      <w:r w:rsidRPr="0050584D">
        <w:rPr>
          <w:rFonts w:ascii="Times New Roman" w:hAnsi="Times New Roman" w:cs="Times New Roman"/>
          <w:color w:val="auto"/>
          <w:sz w:val="24"/>
          <w:szCs w:val="24"/>
        </w:rPr>
        <w:t xml:space="preserve">Статья 36. </w:t>
      </w:r>
      <w:bookmarkEnd w:id="263"/>
      <w:bookmarkEnd w:id="264"/>
      <w:bookmarkEnd w:id="265"/>
      <w:bookmarkEnd w:id="266"/>
      <w:bookmarkEnd w:id="267"/>
      <w:bookmarkEnd w:id="268"/>
      <w:r w:rsidRPr="0050584D">
        <w:rPr>
          <w:rFonts w:ascii="Times New Roman" w:hAnsi="Times New Roman" w:cs="Times New Roman"/>
          <w:color w:val="auto"/>
          <w:sz w:val="24"/>
          <w:szCs w:val="24"/>
        </w:rPr>
        <w:t>Утратила силу.</w:t>
      </w:r>
      <w:bookmarkEnd w:id="269"/>
      <w:bookmarkEnd w:id="270"/>
      <w:bookmarkEnd w:id="271"/>
    </w:p>
    <w:p w:rsidR="006365FC" w:rsidRDefault="006365FC" w:rsidP="006F32E5">
      <w:pPr>
        <w:rPr>
          <w:lang w:eastAsia="ru-RU"/>
        </w:rPr>
      </w:pPr>
    </w:p>
    <w:p w:rsidR="006365FC" w:rsidRPr="0050584D" w:rsidRDefault="006365FC" w:rsidP="00A14CE4">
      <w:pPr>
        <w:pStyle w:val="Heading1"/>
        <w:rPr>
          <w:rFonts w:ascii="Times New Roman" w:hAnsi="Times New Roman" w:cs="Times New Roman"/>
          <w:sz w:val="28"/>
          <w:szCs w:val="28"/>
        </w:rPr>
      </w:pPr>
      <w:bookmarkStart w:id="272" w:name="_Toc3399130"/>
      <w:r w:rsidRPr="0050584D">
        <w:rPr>
          <w:rFonts w:ascii="Times New Roman" w:hAnsi="Times New Roman" w:cs="Times New Roman"/>
          <w:sz w:val="28"/>
          <w:szCs w:val="28"/>
        </w:rPr>
        <w:t>Глава 9. Внесение изменений в правила землепользования и застройки</w:t>
      </w:r>
      <w:bookmarkEnd w:id="236"/>
      <w:bookmarkEnd w:id="272"/>
    </w:p>
    <w:p w:rsidR="006365FC" w:rsidRPr="0050584D" w:rsidRDefault="006365FC" w:rsidP="00B50DA5">
      <w:pPr>
        <w:pStyle w:val="Heading2"/>
        <w:spacing w:after="100"/>
        <w:rPr>
          <w:rFonts w:ascii="Times New Roman" w:hAnsi="Times New Roman" w:cs="Times New Roman"/>
          <w:color w:val="auto"/>
          <w:sz w:val="24"/>
          <w:szCs w:val="24"/>
        </w:rPr>
      </w:pPr>
      <w:bookmarkStart w:id="273" w:name="_Toc344077841"/>
      <w:bookmarkStart w:id="274" w:name="_Toc358208443"/>
      <w:bookmarkStart w:id="275" w:name="_Toc387084738"/>
      <w:bookmarkStart w:id="276" w:name="_Toc3399131"/>
      <w:r w:rsidRPr="0050584D">
        <w:rPr>
          <w:rFonts w:ascii="Times New Roman" w:hAnsi="Times New Roman" w:cs="Times New Roman"/>
          <w:color w:val="auto"/>
          <w:sz w:val="24"/>
          <w:szCs w:val="24"/>
        </w:rPr>
        <w:t>Статья 37. Действие Правил по отношению к генеральному плану Стародеревянковского сельского поселения и документации по планировке территории</w:t>
      </w:r>
      <w:bookmarkEnd w:id="273"/>
      <w:bookmarkEnd w:id="274"/>
      <w:bookmarkEnd w:id="275"/>
      <w:bookmarkEnd w:id="276"/>
    </w:p>
    <w:p w:rsidR="006365FC" w:rsidRPr="0050584D" w:rsidRDefault="006365FC" w:rsidP="00B50DA5">
      <w:pPr>
        <w:spacing w:after="20"/>
        <w:rPr>
          <w:rFonts w:ascii="Times New Roman" w:hAnsi="Times New Roman" w:cs="Times New Roman"/>
          <w:sz w:val="24"/>
          <w:szCs w:val="24"/>
        </w:rPr>
      </w:pPr>
      <w:r w:rsidRPr="0050584D">
        <w:rPr>
          <w:rFonts w:ascii="Times New Roman" w:hAnsi="Times New Roman" w:cs="Times New Roman"/>
          <w:sz w:val="24"/>
          <w:szCs w:val="24"/>
        </w:rPr>
        <w:t xml:space="preserve">После введения в действие настоящих Правил органы местного самоуправления могут принимать решения о: </w:t>
      </w:r>
    </w:p>
    <w:p w:rsidR="006365FC" w:rsidRPr="0050584D" w:rsidRDefault="006365FC" w:rsidP="00B50DA5">
      <w:pPr>
        <w:spacing w:after="20"/>
        <w:rPr>
          <w:rFonts w:ascii="Times New Roman" w:hAnsi="Times New Roman" w:cs="Times New Roman"/>
          <w:sz w:val="24"/>
          <w:szCs w:val="24"/>
        </w:rPr>
      </w:pPr>
      <w:r w:rsidRPr="0050584D">
        <w:rPr>
          <w:rFonts w:ascii="Times New Roman" w:hAnsi="Times New Roman" w:cs="Times New Roman"/>
          <w:sz w:val="24"/>
          <w:szCs w:val="24"/>
        </w:rPr>
        <w:t xml:space="preserve">- подготовке предложений о внесении изменений в ранее утвержденный генеральный план Стародеревянковского сельского поселения с учетом и в развитие настоящих Правил; </w:t>
      </w:r>
    </w:p>
    <w:p w:rsidR="006365FC" w:rsidRPr="0050584D" w:rsidRDefault="006365FC" w:rsidP="00B50DA5">
      <w:pPr>
        <w:spacing w:after="20"/>
        <w:rPr>
          <w:rFonts w:ascii="Times New Roman" w:hAnsi="Times New Roman" w:cs="Times New Roman"/>
          <w:sz w:val="24"/>
          <w:szCs w:val="24"/>
        </w:rPr>
      </w:pPr>
      <w:r w:rsidRPr="0050584D">
        <w:rPr>
          <w:rFonts w:ascii="Times New Roman" w:hAnsi="Times New Roman" w:cs="Times New Roman"/>
          <w:sz w:val="24"/>
          <w:szCs w:val="24"/>
        </w:rPr>
        <w:t xml:space="preserve">- приведении в соответствие с настоящими Правилами ранее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 </w:t>
      </w:r>
    </w:p>
    <w:p w:rsidR="006365FC" w:rsidRPr="0050584D" w:rsidRDefault="006365FC" w:rsidP="00B50DA5">
      <w:pPr>
        <w:spacing w:after="20"/>
        <w:rPr>
          <w:rFonts w:ascii="Times New Roman" w:hAnsi="Times New Roman" w:cs="Times New Roman"/>
          <w:sz w:val="24"/>
          <w:szCs w:val="24"/>
        </w:rPr>
      </w:pPr>
      <w:r w:rsidRPr="0050584D">
        <w:rPr>
          <w:rFonts w:ascii="Times New Roman" w:hAnsi="Times New Roman" w:cs="Times New Roman"/>
          <w:sz w:val="24"/>
          <w:szCs w:val="24"/>
        </w:rPr>
        <w:t xml:space="preserve">- подготовке новой документации 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списков видов разрешенного использования недвижимости,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 подзонам. </w:t>
      </w:r>
    </w:p>
    <w:p w:rsidR="006365FC" w:rsidRPr="0050584D" w:rsidRDefault="006365FC" w:rsidP="00B50DA5">
      <w:pPr>
        <w:pStyle w:val="Heading2"/>
        <w:spacing w:after="100"/>
        <w:rPr>
          <w:rFonts w:ascii="Times New Roman" w:hAnsi="Times New Roman" w:cs="Times New Roman"/>
          <w:color w:val="auto"/>
          <w:sz w:val="24"/>
          <w:szCs w:val="24"/>
        </w:rPr>
      </w:pPr>
      <w:bookmarkStart w:id="277" w:name="_Toc277336816"/>
      <w:bookmarkStart w:id="278" w:name="_Toc277337149"/>
      <w:bookmarkStart w:id="279" w:name="_Toc344077842"/>
      <w:bookmarkStart w:id="280" w:name="_Toc358208444"/>
      <w:bookmarkStart w:id="281" w:name="_Toc387084739"/>
      <w:bookmarkStart w:id="282" w:name="_Toc3399132"/>
      <w:r w:rsidRPr="0050584D">
        <w:rPr>
          <w:rFonts w:ascii="Times New Roman" w:hAnsi="Times New Roman" w:cs="Times New Roman"/>
          <w:color w:val="auto"/>
          <w:sz w:val="24"/>
          <w:szCs w:val="24"/>
        </w:rPr>
        <w:t>Статья 38. Основание и право инициативы внесения изменений в Правила</w:t>
      </w:r>
      <w:bookmarkEnd w:id="277"/>
      <w:bookmarkEnd w:id="278"/>
      <w:bookmarkEnd w:id="279"/>
      <w:bookmarkEnd w:id="280"/>
      <w:bookmarkEnd w:id="281"/>
      <w:bookmarkEnd w:id="282"/>
    </w:p>
    <w:p w:rsidR="006365FC" w:rsidRPr="0050584D" w:rsidRDefault="006365FC" w:rsidP="00B50DA5">
      <w:pPr>
        <w:spacing w:after="20"/>
        <w:rPr>
          <w:rFonts w:ascii="Times New Roman" w:hAnsi="Times New Roman" w:cs="Times New Roman"/>
          <w:sz w:val="24"/>
          <w:szCs w:val="24"/>
        </w:rPr>
      </w:pPr>
      <w:bookmarkStart w:id="283" w:name="_Toc277336817"/>
      <w:bookmarkStart w:id="284" w:name="_Toc277337150"/>
      <w:bookmarkStart w:id="285" w:name="_Toc344077843"/>
      <w:r w:rsidRPr="0050584D">
        <w:rPr>
          <w:rFonts w:ascii="Times New Roman" w:hAnsi="Times New Roman" w:cs="Times New Roman"/>
          <w:sz w:val="24"/>
          <w:szCs w:val="24"/>
        </w:rPr>
        <w:t>1. Основаниями для рассмотрения главой муниципального образования вопроса о внесении изменений в правила землепользования и застройки являются:</w:t>
      </w:r>
    </w:p>
    <w:p w:rsidR="006365FC" w:rsidRPr="0050584D" w:rsidRDefault="006365FC" w:rsidP="006F32E5">
      <w:pPr>
        <w:widowControl w:val="0"/>
        <w:rPr>
          <w:rFonts w:ascii="Times New Roman" w:hAnsi="Times New Roman" w:cs="Times New Roman"/>
          <w:sz w:val="24"/>
          <w:szCs w:val="24"/>
        </w:rPr>
      </w:pPr>
      <w:r w:rsidRPr="0050584D">
        <w:rPr>
          <w:rFonts w:ascii="Times New Roman" w:hAnsi="Times New Roman" w:cs="Times New Roman"/>
          <w:sz w:val="24"/>
          <w:szCs w:val="24"/>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генеральный план или схему территориального планирования муниципального района изменений;</w:t>
      </w:r>
    </w:p>
    <w:p w:rsidR="006365FC" w:rsidRPr="0050584D" w:rsidRDefault="006365FC" w:rsidP="006F32E5">
      <w:pPr>
        <w:widowControl w:val="0"/>
        <w:rPr>
          <w:rFonts w:ascii="Times New Roman" w:hAnsi="Times New Roman" w:cs="Times New Roman"/>
          <w:sz w:val="24"/>
          <w:szCs w:val="24"/>
        </w:rPr>
      </w:pPr>
      <w:r w:rsidRPr="0050584D">
        <w:rPr>
          <w:rFonts w:ascii="Times New Roman" w:hAnsi="Times New Roman" w:cs="Times New Roman"/>
          <w:sz w:val="24"/>
          <w:szCs w:val="24"/>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6365FC" w:rsidRPr="0050584D" w:rsidRDefault="006365FC" w:rsidP="00B50DA5">
      <w:pPr>
        <w:spacing w:after="20"/>
        <w:rPr>
          <w:rFonts w:ascii="Times New Roman" w:hAnsi="Times New Roman" w:cs="Times New Roman"/>
          <w:sz w:val="24"/>
          <w:szCs w:val="24"/>
        </w:rPr>
      </w:pPr>
      <w:r w:rsidRPr="0050584D">
        <w:rPr>
          <w:rFonts w:ascii="Times New Roman" w:hAnsi="Times New Roman" w:cs="Times New Roman"/>
          <w:sz w:val="24"/>
          <w:szCs w:val="24"/>
        </w:rPr>
        <w:t>2) поступление предложений об изменении границ территориальных зон, изменении градостроительных регламентов;</w:t>
      </w:r>
    </w:p>
    <w:p w:rsidR="006365FC" w:rsidRPr="0050584D" w:rsidRDefault="006365FC" w:rsidP="006F32E5">
      <w:pPr>
        <w:widowControl w:val="0"/>
        <w:rPr>
          <w:rFonts w:ascii="Times New Roman" w:hAnsi="Times New Roman" w:cs="Times New Roman"/>
          <w:sz w:val="24"/>
          <w:szCs w:val="24"/>
        </w:rPr>
      </w:pPr>
      <w:r w:rsidRPr="0050584D">
        <w:rPr>
          <w:rFonts w:ascii="Times New Roman" w:hAnsi="Times New Roman" w:cs="Times New Roman"/>
          <w:sz w:val="24"/>
          <w:szCs w:val="24"/>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6365FC" w:rsidRPr="0050584D" w:rsidRDefault="006365FC" w:rsidP="006F32E5">
      <w:pPr>
        <w:widowControl w:val="0"/>
        <w:rPr>
          <w:rFonts w:ascii="Times New Roman" w:hAnsi="Times New Roman" w:cs="Times New Roman"/>
          <w:sz w:val="24"/>
          <w:szCs w:val="24"/>
        </w:rPr>
      </w:pPr>
      <w:r w:rsidRPr="0050584D">
        <w:rPr>
          <w:rFonts w:ascii="Times New Roman" w:hAnsi="Times New Roman" w:cs="Times New Roman"/>
          <w:sz w:val="24"/>
          <w:szCs w:val="24"/>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6365FC" w:rsidRDefault="006365FC" w:rsidP="006F32E5">
      <w:pPr>
        <w:widowControl w:val="0"/>
        <w:rPr>
          <w:rFonts w:ascii="Times New Roman" w:hAnsi="Times New Roman" w:cs="Times New Roman"/>
          <w:sz w:val="24"/>
          <w:szCs w:val="24"/>
        </w:rPr>
      </w:pPr>
      <w:bookmarkStart w:id="286" w:name="Par1384"/>
      <w:bookmarkEnd w:id="286"/>
      <w:r w:rsidRPr="0050584D">
        <w:rPr>
          <w:rFonts w:ascii="Times New Roman" w:hAnsi="Times New Roman" w:cs="Times New Roman"/>
          <w:sz w:val="24"/>
          <w:szCs w:val="24"/>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w:t>
      </w:r>
      <w:r>
        <w:rPr>
          <w:rFonts w:ascii="Times New Roman" w:hAnsi="Times New Roman" w:cs="Times New Roman"/>
          <w:sz w:val="24"/>
          <w:szCs w:val="24"/>
        </w:rPr>
        <w:t>оселения регионального значения;</w:t>
      </w:r>
    </w:p>
    <w:p w:rsidR="006365FC" w:rsidRPr="007C1E74" w:rsidRDefault="006365FC" w:rsidP="007C1E74">
      <w:pPr>
        <w:widowControl w:val="0"/>
        <w:rPr>
          <w:rFonts w:ascii="Times New Roman" w:hAnsi="Times New Roman" w:cs="Times New Roman"/>
          <w:color w:val="FF0000"/>
          <w:sz w:val="24"/>
          <w:szCs w:val="24"/>
        </w:rPr>
      </w:pPr>
      <w:r w:rsidRPr="00220232">
        <w:rPr>
          <w:rFonts w:ascii="Times New Roman" w:hAnsi="Times New Roman" w:cs="Times New Roman"/>
          <w:color w:val="FF0000"/>
          <w:sz w:val="24"/>
          <w:szCs w:val="24"/>
        </w:rPr>
        <w:t>6) обнаружение мест захоронений погибших при защите Отечества, расположенных в границах муниципальных образований.</w:t>
      </w:r>
    </w:p>
    <w:p w:rsidR="006365FC" w:rsidRPr="0050584D" w:rsidRDefault="006365FC" w:rsidP="00B50DA5">
      <w:pPr>
        <w:spacing w:after="20"/>
        <w:rPr>
          <w:rFonts w:ascii="Times New Roman" w:hAnsi="Times New Roman" w:cs="Times New Roman"/>
          <w:sz w:val="24"/>
          <w:szCs w:val="24"/>
        </w:rPr>
      </w:pPr>
      <w:r w:rsidRPr="0050584D">
        <w:rPr>
          <w:rFonts w:ascii="Times New Roman" w:hAnsi="Times New Roman" w:cs="Times New Roman"/>
          <w:sz w:val="24"/>
          <w:szCs w:val="24"/>
        </w:rPr>
        <w:t>2. Предложения о внесении изменений в правила землепользования и застройки направляются в Комиссию по землепользованию и застройки:</w:t>
      </w:r>
    </w:p>
    <w:p w:rsidR="006365FC" w:rsidRPr="00623F97" w:rsidRDefault="006365FC" w:rsidP="00623F97">
      <w:pPr>
        <w:widowControl w:val="0"/>
        <w:suppressAutoHyphens/>
        <w:autoSpaceDE w:val="0"/>
        <w:ind w:firstLine="720"/>
        <w:rPr>
          <w:rFonts w:ascii="Times New Roman CYR" w:hAnsi="Times New Roman CYR" w:cs="Times New Roman CYR"/>
          <w:kern w:val="1"/>
          <w:sz w:val="24"/>
          <w:szCs w:val="24"/>
          <w:lang w:eastAsia="ar-SA"/>
        </w:rPr>
      </w:pPr>
      <w:r w:rsidRPr="00623F97">
        <w:rPr>
          <w:rFonts w:ascii="Times New Roman CYR" w:hAnsi="Times New Roman CYR" w:cs="Times New Roman CYR"/>
          <w:kern w:val="1"/>
          <w:sz w:val="24"/>
          <w:szCs w:val="24"/>
          <w:lang w:eastAsia="ar-SA"/>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6365FC" w:rsidRPr="00623F97" w:rsidRDefault="006365FC" w:rsidP="00623F97">
      <w:pPr>
        <w:widowControl w:val="0"/>
        <w:suppressAutoHyphens/>
        <w:autoSpaceDE w:val="0"/>
        <w:ind w:firstLine="720"/>
        <w:rPr>
          <w:rFonts w:ascii="Times New Roman CYR" w:hAnsi="Times New Roman CYR" w:cs="Times New Roman CYR"/>
          <w:kern w:val="1"/>
          <w:sz w:val="24"/>
          <w:szCs w:val="24"/>
          <w:lang w:eastAsia="ar-SA"/>
        </w:rPr>
      </w:pPr>
      <w:r w:rsidRPr="00623F97">
        <w:rPr>
          <w:rFonts w:ascii="Times New Roman CYR" w:hAnsi="Times New Roman CYR" w:cs="Times New Roman CYR"/>
          <w:kern w:val="1"/>
          <w:sz w:val="24"/>
          <w:szCs w:val="24"/>
          <w:lang w:eastAsia="ar-SA"/>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6365FC" w:rsidRPr="00623F97" w:rsidRDefault="006365FC" w:rsidP="00623F97">
      <w:pPr>
        <w:widowControl w:val="0"/>
        <w:suppressAutoHyphens/>
        <w:autoSpaceDE w:val="0"/>
        <w:ind w:firstLine="720"/>
        <w:rPr>
          <w:rFonts w:ascii="Times New Roman CYR" w:hAnsi="Times New Roman CYR" w:cs="Times New Roman CYR"/>
          <w:kern w:val="1"/>
          <w:sz w:val="24"/>
          <w:szCs w:val="24"/>
          <w:lang w:eastAsia="ar-SA"/>
        </w:rPr>
      </w:pPr>
      <w:r w:rsidRPr="00623F97">
        <w:rPr>
          <w:rFonts w:ascii="Times New Roman CYR" w:hAnsi="Times New Roman CYR" w:cs="Times New Roman CYR"/>
          <w:kern w:val="1"/>
          <w:sz w:val="24"/>
          <w:szCs w:val="24"/>
          <w:lang w:eastAsia="ar-SA"/>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6365FC" w:rsidRPr="00623F97" w:rsidRDefault="006365FC" w:rsidP="00623F97">
      <w:pPr>
        <w:widowControl w:val="0"/>
        <w:suppressAutoHyphens/>
        <w:autoSpaceDE w:val="0"/>
        <w:ind w:firstLine="720"/>
        <w:rPr>
          <w:rFonts w:ascii="Times New Roman CYR" w:hAnsi="Times New Roman CYR" w:cs="Times New Roman CYR"/>
          <w:kern w:val="1"/>
          <w:sz w:val="24"/>
          <w:szCs w:val="24"/>
          <w:lang w:eastAsia="ar-SA"/>
        </w:rPr>
      </w:pPr>
      <w:r w:rsidRPr="00623F97">
        <w:rPr>
          <w:rFonts w:ascii="Times New Roman CYR" w:hAnsi="Times New Roman CYR" w:cs="Times New Roman CYR"/>
          <w:kern w:val="1"/>
          <w:sz w:val="24"/>
          <w:szCs w:val="24"/>
          <w:lang w:eastAsia="ar-SA"/>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p>
    <w:p w:rsidR="006365FC" w:rsidRPr="00623F97" w:rsidRDefault="006365FC" w:rsidP="00623F97">
      <w:pPr>
        <w:widowControl w:val="0"/>
        <w:suppressAutoHyphens/>
        <w:autoSpaceDE w:val="0"/>
        <w:ind w:firstLine="720"/>
        <w:rPr>
          <w:rFonts w:ascii="Times New Roman CYR" w:hAnsi="Times New Roman CYR" w:cs="Times New Roman CYR"/>
          <w:kern w:val="1"/>
          <w:sz w:val="24"/>
          <w:szCs w:val="24"/>
          <w:lang w:eastAsia="ar-SA"/>
        </w:rPr>
      </w:pPr>
      <w:r w:rsidRPr="00623F97">
        <w:rPr>
          <w:rFonts w:ascii="Times New Roman CYR" w:hAnsi="Times New Roman CYR" w:cs="Times New Roman CYR"/>
          <w:kern w:val="1"/>
          <w:sz w:val="24"/>
          <w:szCs w:val="24"/>
          <w:lang w:eastAsia="ar-SA"/>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6365FC" w:rsidRPr="00623F97" w:rsidRDefault="006365FC" w:rsidP="00623F97">
      <w:pPr>
        <w:widowControl w:val="0"/>
        <w:suppressAutoHyphens/>
        <w:autoSpaceDE w:val="0"/>
        <w:ind w:firstLine="720"/>
        <w:rPr>
          <w:rFonts w:ascii="Times New Roman CYR" w:hAnsi="Times New Roman CYR" w:cs="Times New Roman CYR"/>
          <w:kern w:val="1"/>
          <w:sz w:val="24"/>
          <w:szCs w:val="24"/>
          <w:lang w:eastAsia="ar-SA"/>
        </w:rPr>
      </w:pPr>
      <w:r w:rsidRPr="00623F97">
        <w:rPr>
          <w:rFonts w:ascii="Times New Roman CYR" w:hAnsi="Times New Roman CYR" w:cs="Times New Roman CYR"/>
          <w:kern w:val="1"/>
          <w:sz w:val="24"/>
          <w:szCs w:val="24"/>
          <w:lang w:eastAsia="ar-SA"/>
        </w:rPr>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w:t>
      </w:r>
    </w:p>
    <w:p w:rsidR="006365FC" w:rsidRPr="00623F97" w:rsidRDefault="006365FC" w:rsidP="00623F97">
      <w:pPr>
        <w:widowControl w:val="0"/>
        <w:suppressAutoHyphens/>
        <w:autoSpaceDE w:val="0"/>
        <w:ind w:firstLine="720"/>
        <w:rPr>
          <w:rFonts w:ascii="Times New Roman CYR" w:hAnsi="Times New Roman CYR" w:cs="Times New Roman CYR"/>
          <w:kern w:val="1"/>
          <w:sz w:val="24"/>
          <w:szCs w:val="24"/>
          <w:lang w:eastAsia="ar-SA"/>
        </w:rPr>
      </w:pPr>
      <w:r w:rsidRPr="00623F97">
        <w:rPr>
          <w:rFonts w:ascii="Times New Roman CYR" w:hAnsi="Times New Roman CYR" w:cs="Times New Roman CYR"/>
          <w:kern w:val="1"/>
          <w:sz w:val="24"/>
          <w:szCs w:val="24"/>
          <w:lang w:eastAsia="ar-SA"/>
        </w:rPr>
        <w:t>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rsidR="006365FC" w:rsidRPr="00623F97" w:rsidRDefault="006365FC" w:rsidP="00623F97">
      <w:pPr>
        <w:spacing w:line="276" w:lineRule="auto"/>
        <w:rPr>
          <w:rFonts w:ascii="Times New Roman" w:hAnsi="Times New Roman" w:cs="Times New Roman"/>
          <w:sz w:val="24"/>
          <w:szCs w:val="24"/>
          <w:lang w:eastAsia="ru-RU"/>
        </w:rPr>
      </w:pPr>
      <w:bookmarkStart w:id="287" w:name="_Toc358208445"/>
      <w:bookmarkStart w:id="288" w:name="_Toc387084740"/>
      <w:bookmarkStart w:id="289" w:name="_Toc3399133"/>
      <w:r w:rsidRPr="00623F97">
        <w:rPr>
          <w:rFonts w:ascii="Times New Roman" w:hAnsi="Times New Roman" w:cs="Times New Roman"/>
          <w:sz w:val="24"/>
          <w:szCs w:val="24"/>
          <w:lang w:eastAsia="ru-RU"/>
        </w:rPr>
        <w:t xml:space="preserve">2.1. В случае, если правилами землепользования и застройки не обеспечена в соответствии с </w:t>
      </w:r>
      <w:hyperlink w:anchor="Par1330" w:tooltip="3.1.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 w:history="1">
        <w:r w:rsidRPr="00623F97">
          <w:rPr>
            <w:rFonts w:ascii="Times New Roman" w:hAnsi="Times New Roman" w:cs="Times New Roman"/>
            <w:sz w:val="24"/>
            <w:szCs w:val="24"/>
            <w:lang w:eastAsia="ru-RU"/>
          </w:rPr>
          <w:t>частью 3.1 статьи 31</w:t>
        </w:r>
      </w:hyperlink>
      <w:r w:rsidRPr="00623F97">
        <w:rPr>
          <w:rFonts w:ascii="Times New Roman" w:hAnsi="Times New Roman" w:cs="Times New Roman"/>
          <w:sz w:val="24"/>
          <w:szCs w:val="24"/>
          <w:lang w:eastAsia="ru-RU"/>
        </w:rPr>
        <w:t xml:space="preserve"> Градостроительного Кодекса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требование о внесении изменений в правила землепользования и застройки в целях обеспечения размещения указанных объектов.</w:t>
      </w:r>
    </w:p>
    <w:p w:rsidR="006365FC" w:rsidRPr="00623F97" w:rsidRDefault="006365FC" w:rsidP="00623F97">
      <w:pPr>
        <w:spacing w:line="276" w:lineRule="auto"/>
        <w:rPr>
          <w:rFonts w:ascii="Times New Roman" w:hAnsi="Times New Roman" w:cs="Times New Roman"/>
          <w:sz w:val="24"/>
          <w:szCs w:val="24"/>
          <w:lang w:eastAsia="ru-RU"/>
        </w:rPr>
      </w:pPr>
      <w:r w:rsidRPr="00623F97">
        <w:rPr>
          <w:rFonts w:ascii="Times New Roman" w:hAnsi="Times New Roman" w:cs="Times New Roman"/>
          <w:sz w:val="24"/>
          <w:szCs w:val="24"/>
          <w:lang w:eastAsia="ru-RU"/>
        </w:rPr>
        <w:t xml:space="preserve">2.2. В случае, предусмотренном </w:t>
      </w:r>
      <w:hyperlink w:anchor="Par1408" w:tooltip="3.1. В случае, если правилами землепользования и застройки не обеспечена в соответствии с частью 3.1 статьи 31 настоящего Кодекса возможность размещения на территориях поселения, городского округа предусмотренных документами территориального планирования объек" w:history="1">
        <w:r w:rsidRPr="00623F97">
          <w:rPr>
            <w:rFonts w:ascii="Times New Roman" w:hAnsi="Times New Roman" w:cs="Times New Roman"/>
            <w:sz w:val="24"/>
            <w:szCs w:val="24"/>
            <w:lang w:eastAsia="ru-RU"/>
          </w:rPr>
          <w:t>частью 2.1</w:t>
        </w:r>
      </w:hyperlink>
      <w:r w:rsidRPr="00623F97">
        <w:rPr>
          <w:rFonts w:ascii="Times New Roman" w:hAnsi="Times New Roman" w:cs="Times New Roman"/>
          <w:sz w:val="24"/>
          <w:szCs w:val="24"/>
          <w:lang w:eastAsia="ru-RU"/>
        </w:rPr>
        <w:t xml:space="preserve"> настоящей статьи, глава поселения, обеспечивают внесение изменений в правила землепользования и застройки в течение тридцати дней со дня получения указанного в </w:t>
      </w:r>
      <w:hyperlink w:anchor="Par1408" w:tooltip="3.1. В случае, если правилами землепользования и застройки не обеспечена в соответствии с частью 3.1 статьи 31 настоящего Кодекса возможность размещения на территориях поселения, городского округа предусмотренных документами территориального планирования объек" w:history="1">
        <w:r w:rsidRPr="00623F97">
          <w:rPr>
            <w:rFonts w:ascii="Times New Roman" w:hAnsi="Times New Roman" w:cs="Times New Roman"/>
            <w:sz w:val="24"/>
            <w:szCs w:val="24"/>
            <w:lang w:eastAsia="ru-RU"/>
          </w:rPr>
          <w:t>части 3.1</w:t>
        </w:r>
      </w:hyperlink>
      <w:r w:rsidRPr="00623F97">
        <w:rPr>
          <w:rFonts w:ascii="Times New Roman" w:hAnsi="Times New Roman" w:cs="Times New Roman"/>
          <w:sz w:val="24"/>
          <w:szCs w:val="24"/>
          <w:lang w:eastAsia="ru-RU"/>
        </w:rPr>
        <w:t xml:space="preserve"> настоящей статьи требования.</w:t>
      </w:r>
    </w:p>
    <w:p w:rsidR="006365FC" w:rsidRPr="00623F97" w:rsidRDefault="006365FC" w:rsidP="00623F97">
      <w:pPr>
        <w:spacing w:line="276" w:lineRule="auto"/>
        <w:rPr>
          <w:rFonts w:ascii="Times New Roman" w:hAnsi="Times New Roman" w:cs="Times New Roman"/>
          <w:sz w:val="24"/>
          <w:szCs w:val="24"/>
          <w:lang w:eastAsia="ru-RU"/>
        </w:rPr>
      </w:pPr>
      <w:r w:rsidRPr="00623F97">
        <w:rPr>
          <w:rFonts w:ascii="Times New Roman" w:hAnsi="Times New Roman" w:cs="Times New Roman"/>
          <w:sz w:val="24"/>
          <w:szCs w:val="24"/>
          <w:lang w:eastAsia="ru-RU"/>
        </w:rPr>
        <w:t xml:space="preserve">2.3. В целях внесения изменений в правила землепользования и застройки в случаях, предусмотренных </w:t>
      </w:r>
      <w:hyperlink w:anchor="Par1396" w:tooltip="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 w:history="1">
        <w:r w:rsidRPr="00623F97">
          <w:rPr>
            <w:rFonts w:ascii="Times New Roman" w:hAnsi="Times New Roman" w:cs="Times New Roman"/>
            <w:sz w:val="24"/>
            <w:szCs w:val="24"/>
            <w:lang w:eastAsia="ru-RU"/>
          </w:rPr>
          <w:t>пунктами 3</w:t>
        </w:r>
      </w:hyperlink>
      <w:r w:rsidRPr="00623F97">
        <w:rPr>
          <w:rFonts w:ascii="Times New Roman" w:hAnsi="Times New Roman" w:cs="Times New Roman"/>
          <w:sz w:val="24"/>
          <w:szCs w:val="24"/>
          <w:lang w:eastAsia="ru-RU"/>
        </w:rPr>
        <w:t xml:space="preserve"> - </w:t>
      </w:r>
      <w:hyperlink w:anchor="Par1400" w:tooltip="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 w:history="1">
        <w:r w:rsidRPr="00623F97">
          <w:rPr>
            <w:rFonts w:ascii="Times New Roman" w:hAnsi="Times New Roman" w:cs="Times New Roman"/>
            <w:sz w:val="24"/>
            <w:szCs w:val="24"/>
            <w:lang w:eastAsia="ru-RU"/>
          </w:rPr>
          <w:t>6 части 1</w:t>
        </w:r>
      </w:hyperlink>
      <w:r w:rsidRPr="00623F97">
        <w:rPr>
          <w:rFonts w:ascii="Times New Roman" w:hAnsi="Times New Roman" w:cs="Times New Roman"/>
          <w:sz w:val="24"/>
          <w:szCs w:val="24"/>
          <w:lang w:eastAsia="ru-RU"/>
        </w:rPr>
        <w:t xml:space="preserve"> и </w:t>
      </w:r>
      <w:hyperlink w:anchor="Par1408" w:tooltip="3.1. В случае, если правилами землепользования и застройки не обеспечена в соответствии с частью 3.1 статьи 31 настоящего Кодекса возможность размещения на территориях поселения, городского округа предусмотренных документами территориального планирования объек" w:history="1">
        <w:r w:rsidRPr="00623F97">
          <w:rPr>
            <w:rFonts w:ascii="Times New Roman" w:hAnsi="Times New Roman" w:cs="Times New Roman"/>
            <w:sz w:val="24"/>
            <w:szCs w:val="24"/>
            <w:lang w:eastAsia="ru-RU"/>
          </w:rPr>
          <w:t>частью 2.1</w:t>
        </w:r>
      </w:hyperlink>
      <w:r w:rsidRPr="00623F97">
        <w:rPr>
          <w:rFonts w:ascii="Times New Roman" w:hAnsi="Times New Roman" w:cs="Times New Roman"/>
          <w:sz w:val="24"/>
          <w:szCs w:val="24"/>
          <w:lang w:eastAsia="ru-RU"/>
        </w:rPr>
        <w:t xml:space="preserve">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w:anchor="Par1414" w:tooltip="4.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 w:history="1">
        <w:r w:rsidRPr="00623F97">
          <w:rPr>
            <w:rFonts w:ascii="Times New Roman" w:hAnsi="Times New Roman" w:cs="Times New Roman"/>
            <w:sz w:val="24"/>
            <w:szCs w:val="24"/>
            <w:lang w:eastAsia="ru-RU"/>
          </w:rPr>
          <w:t>частью 3</w:t>
        </w:r>
      </w:hyperlink>
      <w:r w:rsidRPr="00623F97">
        <w:rPr>
          <w:rFonts w:ascii="Times New Roman" w:hAnsi="Times New Roman" w:cs="Times New Roman"/>
          <w:sz w:val="24"/>
          <w:szCs w:val="24"/>
          <w:lang w:eastAsia="ru-RU"/>
        </w:rPr>
        <w:t xml:space="preserve"> настоящей статьи заключения комиссии не требуются.</w:t>
      </w:r>
    </w:p>
    <w:p w:rsidR="006365FC" w:rsidRDefault="006365FC" w:rsidP="00623F97">
      <w:pPr>
        <w:spacing w:line="276" w:lineRule="auto"/>
        <w:rPr>
          <w:rFonts w:ascii="Times New Roman" w:hAnsi="Times New Roman" w:cs="Times New Roman"/>
          <w:sz w:val="24"/>
          <w:szCs w:val="24"/>
          <w:lang w:eastAsia="ru-RU"/>
        </w:rPr>
      </w:pPr>
      <w:r w:rsidRPr="00623F97">
        <w:rPr>
          <w:rFonts w:ascii="Times New Roman" w:hAnsi="Times New Roman" w:cs="Times New Roman"/>
          <w:sz w:val="24"/>
          <w:szCs w:val="24"/>
          <w:lang w:eastAsia="ru-RU"/>
        </w:rPr>
        <w:t>2.4.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Российской Федерации,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6365FC" w:rsidRPr="00623F97" w:rsidRDefault="006365FC" w:rsidP="00623F97">
      <w:pPr>
        <w:spacing w:line="276" w:lineRule="auto"/>
        <w:rPr>
          <w:rFonts w:ascii="Times New Roman" w:hAnsi="Times New Roman" w:cs="Times New Roman"/>
          <w:sz w:val="24"/>
          <w:szCs w:val="24"/>
          <w:lang w:eastAsia="ru-RU"/>
        </w:rPr>
      </w:pPr>
      <w:r w:rsidRPr="00623F97">
        <w:rPr>
          <w:rFonts w:ascii="Times New Roman" w:hAnsi="Times New Roman" w:cs="Times New Roman"/>
          <w:sz w:val="24"/>
          <w:szCs w:val="24"/>
          <w:lang w:eastAsia="ru-RU"/>
        </w:rPr>
        <w:t>3.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rsidR="006365FC" w:rsidRPr="00623F97" w:rsidRDefault="006365FC" w:rsidP="00623F97">
      <w:pPr>
        <w:spacing w:line="276" w:lineRule="auto"/>
        <w:rPr>
          <w:rFonts w:ascii="Times New Roman" w:hAnsi="Times New Roman" w:cs="Times New Roman"/>
          <w:sz w:val="24"/>
          <w:szCs w:val="24"/>
          <w:lang w:eastAsia="ru-RU"/>
        </w:rPr>
      </w:pPr>
      <w:r w:rsidRPr="00623F97">
        <w:rPr>
          <w:rFonts w:ascii="Times New Roman" w:hAnsi="Times New Roman" w:cs="Times New Roman"/>
          <w:sz w:val="24"/>
          <w:szCs w:val="24"/>
          <w:lang w:eastAsia="ru-RU"/>
        </w:rPr>
        <w:t>3.1.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6365FC" w:rsidRPr="0050584D" w:rsidRDefault="006365FC" w:rsidP="00B50DA5">
      <w:pPr>
        <w:pStyle w:val="Heading2"/>
        <w:spacing w:after="100"/>
        <w:rPr>
          <w:rFonts w:ascii="Times New Roman" w:hAnsi="Times New Roman" w:cs="Times New Roman"/>
          <w:color w:val="auto"/>
          <w:sz w:val="24"/>
          <w:szCs w:val="24"/>
        </w:rPr>
      </w:pPr>
      <w:r w:rsidRPr="0050584D">
        <w:rPr>
          <w:rFonts w:ascii="Times New Roman" w:hAnsi="Times New Roman" w:cs="Times New Roman"/>
          <w:color w:val="auto"/>
          <w:sz w:val="24"/>
          <w:szCs w:val="24"/>
        </w:rPr>
        <w:t>Статья 39. Внесение изменений в Правила</w:t>
      </w:r>
      <w:bookmarkEnd w:id="283"/>
      <w:bookmarkEnd w:id="284"/>
      <w:bookmarkEnd w:id="285"/>
      <w:bookmarkEnd w:id="287"/>
      <w:bookmarkEnd w:id="288"/>
      <w:bookmarkEnd w:id="289"/>
    </w:p>
    <w:p w:rsidR="006365FC" w:rsidRPr="0050584D" w:rsidRDefault="006365FC" w:rsidP="00B50DA5">
      <w:pPr>
        <w:spacing w:after="20"/>
        <w:rPr>
          <w:rFonts w:ascii="Times New Roman" w:hAnsi="Times New Roman" w:cs="Times New Roman"/>
          <w:sz w:val="24"/>
          <w:szCs w:val="24"/>
        </w:rPr>
      </w:pPr>
      <w:r w:rsidRPr="0050584D">
        <w:rPr>
          <w:rFonts w:ascii="Times New Roman" w:hAnsi="Times New Roman" w:cs="Times New Roman"/>
          <w:sz w:val="24"/>
          <w:szCs w:val="24"/>
        </w:rPr>
        <w:t>1. Внесение изменений в Правила землепользования и застройки Стародеревянковского сельского поселения осуществляется в порядке, предусмотренном статьями 31 и 32 Градостроительного кодекса РФ.</w:t>
      </w:r>
    </w:p>
    <w:p w:rsidR="006365FC" w:rsidRPr="00623F97" w:rsidRDefault="006365FC" w:rsidP="00623F97">
      <w:pPr>
        <w:pStyle w:val="ConsPlusNormal"/>
        <w:ind w:firstLine="540"/>
        <w:rPr>
          <w:rFonts w:ascii="Times New Roman" w:hAnsi="Times New Roman" w:cs="Times New Roman"/>
          <w:sz w:val="24"/>
          <w:szCs w:val="24"/>
          <w:lang w:eastAsia="en-US"/>
        </w:rPr>
      </w:pPr>
      <w:bookmarkStart w:id="290" w:name="_Toc387084741"/>
      <w:r>
        <w:rPr>
          <w:rFonts w:ascii="Times New Roman" w:hAnsi="Times New Roman" w:cs="Times New Roman"/>
          <w:sz w:val="24"/>
          <w:szCs w:val="24"/>
          <w:lang w:eastAsia="en-US"/>
        </w:rPr>
        <w:t>2</w:t>
      </w:r>
      <w:r w:rsidRPr="00623F97">
        <w:rPr>
          <w:rFonts w:ascii="Times New Roman" w:hAnsi="Times New Roman" w:cs="Times New Roman"/>
          <w:sz w:val="24"/>
          <w:szCs w:val="24"/>
          <w:lang w:eastAsia="en-US"/>
        </w:rPr>
        <w:t>.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rsidR="006365FC" w:rsidRDefault="006365FC" w:rsidP="00623F97">
      <w:pPr>
        <w:pStyle w:val="ConsPlusNormal"/>
        <w:ind w:firstLine="540"/>
        <w:rPr>
          <w:rFonts w:ascii="Times New Roman" w:hAnsi="Times New Roman" w:cs="Times New Roman"/>
          <w:sz w:val="24"/>
          <w:szCs w:val="24"/>
          <w:lang w:eastAsia="en-US"/>
        </w:rPr>
      </w:pPr>
      <w:r>
        <w:rPr>
          <w:rFonts w:ascii="Times New Roman" w:hAnsi="Times New Roman" w:cs="Times New Roman"/>
          <w:sz w:val="24"/>
          <w:szCs w:val="24"/>
          <w:lang w:eastAsia="en-US"/>
        </w:rPr>
        <w:t>3.</w:t>
      </w:r>
      <w:r w:rsidRPr="00623F97">
        <w:rPr>
          <w:rFonts w:ascii="Times New Roman" w:hAnsi="Times New Roman" w:cs="Times New Roman"/>
          <w:sz w:val="24"/>
          <w:szCs w:val="24"/>
          <w:lang w:eastAsia="en-US"/>
        </w:rPr>
        <w:t xml:space="preserve">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6365FC" w:rsidRPr="00623F97" w:rsidRDefault="006365FC" w:rsidP="00623F97">
      <w:pPr>
        <w:spacing w:line="276" w:lineRule="auto"/>
        <w:rPr>
          <w:rFonts w:ascii="Times New Roman" w:hAnsi="Times New Roman" w:cs="Times New Roman"/>
          <w:sz w:val="24"/>
          <w:szCs w:val="24"/>
          <w:lang w:eastAsia="ru-RU"/>
        </w:rPr>
      </w:pPr>
      <w:r w:rsidRPr="00623F97">
        <w:rPr>
          <w:rFonts w:ascii="Times New Roman" w:hAnsi="Times New Roman" w:cs="Times New Roman"/>
          <w:sz w:val="24"/>
          <w:szCs w:val="24"/>
          <w:lang w:eastAsia="ru-RU"/>
        </w:rPr>
        <w:t>4. Глава местной администрации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6365FC" w:rsidRPr="00623F97" w:rsidRDefault="006365FC" w:rsidP="00623F97">
      <w:pPr>
        <w:spacing w:line="276" w:lineRule="auto"/>
        <w:rPr>
          <w:rFonts w:ascii="Times New Roman" w:hAnsi="Times New Roman" w:cs="Times New Roman"/>
          <w:sz w:val="24"/>
          <w:szCs w:val="24"/>
          <w:lang w:eastAsia="ru-RU"/>
        </w:rPr>
      </w:pPr>
      <w:r w:rsidRPr="00623F97">
        <w:rPr>
          <w:rFonts w:ascii="Times New Roman" w:hAnsi="Times New Roman" w:cs="Times New Roman"/>
          <w:sz w:val="24"/>
          <w:szCs w:val="24"/>
          <w:lang w:eastAsia="ru-RU"/>
        </w:rPr>
        <w:t>4.1. 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6365FC" w:rsidRPr="00623F97" w:rsidRDefault="006365FC" w:rsidP="00623F97">
      <w:pPr>
        <w:spacing w:line="276" w:lineRule="auto"/>
        <w:rPr>
          <w:rFonts w:ascii="Times New Roman" w:hAnsi="Times New Roman" w:cs="Times New Roman"/>
          <w:sz w:val="24"/>
          <w:szCs w:val="24"/>
          <w:lang w:eastAsia="ru-RU"/>
        </w:rPr>
      </w:pPr>
      <w:r w:rsidRPr="00623F97">
        <w:rPr>
          <w:rFonts w:ascii="Times New Roman" w:hAnsi="Times New Roman" w:cs="Times New Roman"/>
          <w:sz w:val="24"/>
          <w:szCs w:val="24"/>
          <w:lang w:eastAsia="ru-RU"/>
        </w:rPr>
        <w:t xml:space="preserve">5. Глава </w:t>
      </w:r>
      <w:r w:rsidRPr="00623F97">
        <w:rPr>
          <w:rFonts w:ascii="Times New Roman CYR" w:hAnsi="Times New Roman CYR" w:cs="Times New Roman CYR"/>
          <w:kern w:val="1"/>
          <w:sz w:val="24"/>
          <w:szCs w:val="24"/>
          <w:lang w:eastAsia="ar-SA"/>
        </w:rPr>
        <w:t xml:space="preserve">муниципального образования </w:t>
      </w:r>
      <w:r w:rsidRPr="00623F97">
        <w:rPr>
          <w:rFonts w:ascii="Times New Roman" w:hAnsi="Times New Roman" w:cs="Times New Roman"/>
          <w:sz w:val="24"/>
          <w:szCs w:val="24"/>
          <w:lang w:eastAsia="ru-RU"/>
        </w:rPr>
        <w:t xml:space="preserve">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w:anchor="Par1393" w:tooltip="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 w:history="1">
        <w:r w:rsidRPr="00623F97">
          <w:rPr>
            <w:rFonts w:ascii="Times New Roman" w:hAnsi="Times New Roman" w:cs="Times New Roman"/>
            <w:sz w:val="24"/>
            <w:szCs w:val="24"/>
            <w:lang w:eastAsia="ru-RU"/>
          </w:rPr>
          <w:t>пункте 1.1 части 1</w:t>
        </w:r>
      </w:hyperlink>
      <w:r w:rsidRPr="00623F97">
        <w:rPr>
          <w:rFonts w:ascii="Times New Roman" w:hAnsi="Times New Roman" w:cs="Times New Roman"/>
          <w:sz w:val="24"/>
          <w:szCs w:val="24"/>
          <w:lang w:eastAsia="ru-RU"/>
        </w:rPr>
        <w:t xml:space="preserve"> настоящей статьи, обязан принять решение о внесении изменений в правила землепользования и застройки. Предписание, указанное в </w:t>
      </w:r>
      <w:hyperlink w:anchor="Par1393" w:tooltip="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 w:history="1">
        <w:r w:rsidRPr="00623F97">
          <w:rPr>
            <w:rFonts w:ascii="Times New Roman" w:hAnsi="Times New Roman" w:cs="Times New Roman"/>
            <w:sz w:val="24"/>
            <w:szCs w:val="24"/>
            <w:lang w:eastAsia="ru-RU"/>
          </w:rPr>
          <w:t>пункте 1.1 части 1</w:t>
        </w:r>
      </w:hyperlink>
      <w:r w:rsidRPr="00623F97">
        <w:rPr>
          <w:rFonts w:ascii="Times New Roman" w:hAnsi="Times New Roman" w:cs="Times New Roman"/>
          <w:sz w:val="24"/>
          <w:szCs w:val="24"/>
          <w:lang w:eastAsia="ru-RU"/>
        </w:rPr>
        <w:t xml:space="preserve"> настоящей статьи, может быть обжаловано главой </w:t>
      </w:r>
      <w:r w:rsidRPr="00623F97">
        <w:rPr>
          <w:rFonts w:ascii="Times New Roman CYR" w:hAnsi="Times New Roman CYR" w:cs="Times New Roman CYR"/>
          <w:kern w:val="1"/>
          <w:sz w:val="24"/>
          <w:szCs w:val="24"/>
          <w:lang w:eastAsia="ar-SA"/>
        </w:rPr>
        <w:t>муниципального образования</w:t>
      </w:r>
      <w:r w:rsidRPr="00623F97">
        <w:rPr>
          <w:rFonts w:ascii="Times New Roman" w:hAnsi="Times New Roman" w:cs="Times New Roman"/>
          <w:sz w:val="24"/>
          <w:szCs w:val="24"/>
          <w:lang w:eastAsia="ru-RU"/>
        </w:rPr>
        <w:t xml:space="preserve"> в суд.</w:t>
      </w:r>
    </w:p>
    <w:p w:rsidR="006365FC" w:rsidRPr="00623F97" w:rsidRDefault="006365FC" w:rsidP="00623F97">
      <w:pPr>
        <w:spacing w:line="276" w:lineRule="auto"/>
        <w:rPr>
          <w:rFonts w:ascii="Times New Roman" w:hAnsi="Times New Roman" w:cs="Times New Roman"/>
          <w:sz w:val="24"/>
          <w:szCs w:val="24"/>
          <w:lang w:eastAsia="ru-RU"/>
        </w:rPr>
      </w:pPr>
      <w:r w:rsidRPr="00623F97">
        <w:rPr>
          <w:rFonts w:ascii="Times New Roman" w:hAnsi="Times New Roman" w:cs="Times New Roman"/>
          <w:sz w:val="24"/>
          <w:szCs w:val="24"/>
          <w:lang w:eastAsia="ru-RU"/>
        </w:rPr>
        <w:t xml:space="preserve">6.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w:anchor="Par4279"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Pr="00623F97">
          <w:rPr>
            <w:rFonts w:ascii="Times New Roman" w:hAnsi="Times New Roman" w:cs="Times New Roman"/>
            <w:sz w:val="24"/>
            <w:szCs w:val="24"/>
            <w:lang w:eastAsia="ru-RU"/>
          </w:rPr>
          <w:t>части 2 статьи 55.32</w:t>
        </w:r>
      </w:hyperlink>
      <w:r w:rsidRPr="00623F97">
        <w:rPr>
          <w:rFonts w:ascii="Times New Roman" w:hAnsi="Times New Roman" w:cs="Times New Roman"/>
          <w:sz w:val="24"/>
          <w:szCs w:val="24"/>
          <w:lang w:eastAsia="ru-RU"/>
        </w:rPr>
        <w:t xml:space="preserve"> 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w:t>
      </w:r>
      <w:hyperlink w:anchor="Par4279"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Pr="00623F97">
          <w:rPr>
            <w:rFonts w:ascii="Times New Roman" w:hAnsi="Times New Roman" w:cs="Times New Roman"/>
            <w:sz w:val="24"/>
            <w:szCs w:val="24"/>
            <w:lang w:eastAsia="ru-RU"/>
          </w:rPr>
          <w:t>части 2 статьи 55.32</w:t>
        </w:r>
      </w:hyperlink>
      <w:r w:rsidRPr="00623F97">
        <w:rPr>
          <w:rFonts w:ascii="Times New Roman" w:hAnsi="Times New Roman" w:cs="Times New Roman"/>
          <w:sz w:val="24"/>
          <w:szCs w:val="24"/>
          <w:lang w:eastAsia="ru-RU"/>
        </w:rPr>
        <w:t xml:space="preserve">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6365FC" w:rsidRPr="00623F97" w:rsidRDefault="006365FC" w:rsidP="00623F97">
      <w:pPr>
        <w:spacing w:line="276" w:lineRule="auto"/>
        <w:rPr>
          <w:rFonts w:ascii="Times New Roman" w:hAnsi="Times New Roman" w:cs="Times New Roman"/>
          <w:sz w:val="24"/>
          <w:szCs w:val="24"/>
          <w:lang w:eastAsia="ru-RU"/>
        </w:rPr>
      </w:pPr>
      <w:bookmarkStart w:id="291" w:name="Par1422"/>
      <w:bookmarkEnd w:id="291"/>
      <w:r w:rsidRPr="00623F97">
        <w:rPr>
          <w:rFonts w:ascii="Times New Roman" w:hAnsi="Times New Roman" w:cs="Times New Roman"/>
          <w:sz w:val="24"/>
          <w:szCs w:val="24"/>
          <w:lang w:eastAsia="ru-RU"/>
        </w:rPr>
        <w:t xml:space="preserve">7. В случаях, предусмотренных </w:t>
      </w:r>
      <w:hyperlink w:anchor="Par1396" w:tooltip="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 w:history="1">
        <w:r w:rsidRPr="00623F97">
          <w:rPr>
            <w:rFonts w:ascii="Times New Roman" w:hAnsi="Times New Roman" w:cs="Times New Roman"/>
            <w:sz w:val="24"/>
            <w:szCs w:val="24"/>
            <w:lang w:eastAsia="ru-RU"/>
          </w:rPr>
          <w:t>пунктами 3</w:t>
        </w:r>
      </w:hyperlink>
      <w:r w:rsidRPr="00623F97">
        <w:rPr>
          <w:rFonts w:ascii="Times New Roman" w:hAnsi="Times New Roman" w:cs="Times New Roman"/>
          <w:sz w:val="24"/>
          <w:szCs w:val="24"/>
          <w:lang w:eastAsia="ru-RU"/>
        </w:rPr>
        <w:t xml:space="preserve"> - </w:t>
      </w:r>
      <w:hyperlink w:anchor="Par1400" w:tooltip="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 w:history="1">
        <w:r w:rsidRPr="00623F97">
          <w:rPr>
            <w:rFonts w:ascii="Times New Roman" w:hAnsi="Times New Roman" w:cs="Times New Roman"/>
            <w:sz w:val="24"/>
            <w:szCs w:val="24"/>
            <w:lang w:eastAsia="ru-RU"/>
          </w:rPr>
          <w:t>5 части 1</w:t>
        </w:r>
      </w:hyperlink>
      <w:r w:rsidRPr="00623F97">
        <w:rPr>
          <w:rFonts w:ascii="Times New Roman" w:hAnsi="Times New Roman" w:cs="Times New Roman"/>
          <w:sz w:val="24"/>
          <w:szCs w:val="24"/>
          <w:lang w:eastAsia="ru-RU"/>
        </w:rPr>
        <w:t xml:space="preserve">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6365FC" w:rsidRPr="00623F97" w:rsidRDefault="006365FC" w:rsidP="00623F97">
      <w:pPr>
        <w:spacing w:line="276" w:lineRule="auto"/>
        <w:rPr>
          <w:rFonts w:ascii="Times New Roman" w:hAnsi="Times New Roman" w:cs="Times New Roman"/>
          <w:sz w:val="24"/>
          <w:szCs w:val="24"/>
          <w:lang w:eastAsia="ru-RU"/>
        </w:rPr>
      </w:pPr>
      <w:bookmarkStart w:id="292" w:name="Par1424"/>
      <w:bookmarkEnd w:id="292"/>
      <w:r w:rsidRPr="00623F97">
        <w:rPr>
          <w:rFonts w:ascii="Times New Roman" w:hAnsi="Times New Roman" w:cs="Times New Roman"/>
          <w:sz w:val="24"/>
          <w:szCs w:val="24"/>
          <w:lang w:eastAsia="ru-RU"/>
        </w:rPr>
        <w:t xml:space="preserve">8. В случае поступления требования, предусмотренного </w:t>
      </w:r>
      <w:hyperlink w:anchor="Par1422" w:tooltip="8.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 w:history="1">
        <w:r w:rsidRPr="00623F97">
          <w:rPr>
            <w:rFonts w:ascii="Times New Roman" w:hAnsi="Times New Roman" w:cs="Times New Roman"/>
            <w:sz w:val="24"/>
            <w:szCs w:val="24"/>
            <w:lang w:eastAsia="ru-RU"/>
          </w:rPr>
          <w:t>частью 7</w:t>
        </w:r>
      </w:hyperlink>
      <w:r w:rsidRPr="00623F97">
        <w:rPr>
          <w:rFonts w:ascii="Times New Roman" w:hAnsi="Times New Roman" w:cs="Times New Roman"/>
          <w:sz w:val="24"/>
          <w:szCs w:val="24"/>
          <w:lang w:eastAsia="ru-RU"/>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w:anchor="Par1396" w:tooltip="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 w:history="1">
        <w:r w:rsidRPr="00623F97">
          <w:rPr>
            <w:rFonts w:ascii="Times New Roman" w:hAnsi="Times New Roman" w:cs="Times New Roman"/>
            <w:sz w:val="24"/>
            <w:szCs w:val="24"/>
            <w:lang w:eastAsia="ru-RU"/>
          </w:rPr>
          <w:t>пунктами 3</w:t>
        </w:r>
      </w:hyperlink>
      <w:r w:rsidRPr="00623F97">
        <w:rPr>
          <w:rFonts w:ascii="Times New Roman" w:hAnsi="Times New Roman" w:cs="Times New Roman"/>
          <w:sz w:val="24"/>
          <w:szCs w:val="24"/>
          <w:lang w:eastAsia="ru-RU"/>
        </w:rPr>
        <w:t xml:space="preserve"> - </w:t>
      </w:r>
      <w:hyperlink w:anchor="Par1400" w:tooltip="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 w:history="1">
        <w:r w:rsidRPr="00623F97">
          <w:rPr>
            <w:rFonts w:ascii="Times New Roman" w:hAnsi="Times New Roman" w:cs="Times New Roman"/>
            <w:sz w:val="24"/>
            <w:szCs w:val="24"/>
            <w:lang w:eastAsia="ru-RU"/>
          </w:rPr>
          <w:t>5 части 1</w:t>
        </w:r>
      </w:hyperlink>
      <w:r w:rsidRPr="00623F97">
        <w:rPr>
          <w:rFonts w:ascii="Times New Roman" w:hAnsi="Times New Roman" w:cs="Times New Roman"/>
          <w:sz w:val="24"/>
          <w:szCs w:val="24"/>
          <w:lang w:eastAsia="ru-RU"/>
        </w:rPr>
        <w:t xml:space="preserve"> настоящей статьи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w:t>
      </w:r>
      <w:hyperlink w:anchor="Par1422" w:tooltip="8.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 w:history="1">
        <w:r w:rsidRPr="00623F97">
          <w:rPr>
            <w:rFonts w:ascii="Times New Roman" w:hAnsi="Times New Roman" w:cs="Times New Roman"/>
            <w:sz w:val="24"/>
            <w:szCs w:val="24"/>
            <w:lang w:eastAsia="ru-RU"/>
          </w:rPr>
          <w:t>частью 7</w:t>
        </w:r>
      </w:hyperlink>
      <w:r w:rsidRPr="00623F97">
        <w:rPr>
          <w:rFonts w:ascii="Times New Roman" w:hAnsi="Times New Roman" w:cs="Times New Roman"/>
          <w:sz w:val="24"/>
          <w:szCs w:val="24"/>
          <w:lang w:eastAsia="ru-RU"/>
        </w:rPr>
        <w:t xml:space="preserve"> настоящей статьи, не требуется.</w:t>
      </w:r>
    </w:p>
    <w:p w:rsidR="006365FC" w:rsidRPr="00623F97" w:rsidRDefault="006365FC" w:rsidP="00623F97">
      <w:pPr>
        <w:spacing w:line="276" w:lineRule="auto"/>
        <w:rPr>
          <w:rFonts w:ascii="Times New Roman" w:hAnsi="Times New Roman" w:cs="Times New Roman"/>
          <w:sz w:val="24"/>
          <w:szCs w:val="24"/>
          <w:lang w:eastAsia="ru-RU"/>
        </w:rPr>
      </w:pPr>
      <w:r w:rsidRPr="00623F97">
        <w:rPr>
          <w:rFonts w:ascii="Times New Roman" w:hAnsi="Times New Roman" w:cs="Times New Roman"/>
          <w:sz w:val="24"/>
          <w:szCs w:val="24"/>
          <w:lang w:eastAsia="ru-RU"/>
        </w:rPr>
        <w:t xml:space="preserve">9. Срок уточнения правил землепользования и застройки в соответствии с </w:t>
      </w:r>
      <w:hyperlink w:anchor="Par1424" w:tooltip="9. 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 w:history="1">
        <w:r w:rsidRPr="00623F97">
          <w:rPr>
            <w:rFonts w:ascii="Times New Roman" w:hAnsi="Times New Roman" w:cs="Times New Roman"/>
            <w:sz w:val="24"/>
            <w:szCs w:val="24"/>
            <w:lang w:eastAsia="ru-RU"/>
          </w:rPr>
          <w:t>частью 8</w:t>
        </w:r>
      </w:hyperlink>
      <w:r w:rsidRPr="00623F97">
        <w:rPr>
          <w:rFonts w:ascii="Times New Roman" w:hAnsi="Times New Roman" w:cs="Times New Roman"/>
          <w:sz w:val="24"/>
          <w:szCs w:val="24"/>
          <w:lang w:eastAsia="ru-RU"/>
        </w:rPr>
        <w:t xml:space="preserve">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w:anchor="Par1422" w:tooltip="8.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 w:history="1">
        <w:r w:rsidRPr="00623F97">
          <w:rPr>
            <w:rFonts w:ascii="Times New Roman" w:hAnsi="Times New Roman" w:cs="Times New Roman"/>
            <w:sz w:val="24"/>
            <w:szCs w:val="24"/>
            <w:lang w:eastAsia="ru-RU"/>
          </w:rPr>
          <w:t>частью 7</w:t>
        </w:r>
      </w:hyperlink>
      <w:r w:rsidRPr="00623F97">
        <w:rPr>
          <w:rFonts w:ascii="Times New Roman" w:hAnsi="Times New Roman" w:cs="Times New Roman"/>
          <w:sz w:val="24"/>
          <w:szCs w:val="24"/>
          <w:lang w:eastAsia="ru-RU"/>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w:anchor="Par1396" w:tooltip="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 w:history="1">
        <w:r w:rsidRPr="00623F97">
          <w:rPr>
            <w:rFonts w:ascii="Times New Roman" w:hAnsi="Times New Roman" w:cs="Times New Roman"/>
            <w:sz w:val="24"/>
            <w:szCs w:val="24"/>
            <w:lang w:eastAsia="ru-RU"/>
          </w:rPr>
          <w:t>пунктами 3</w:t>
        </w:r>
      </w:hyperlink>
      <w:r w:rsidRPr="00623F97">
        <w:rPr>
          <w:rFonts w:ascii="Times New Roman" w:hAnsi="Times New Roman" w:cs="Times New Roman"/>
          <w:sz w:val="24"/>
          <w:szCs w:val="24"/>
          <w:lang w:eastAsia="ru-RU"/>
        </w:rPr>
        <w:t xml:space="preserve"> - </w:t>
      </w:r>
      <w:hyperlink w:anchor="Par1400" w:tooltip="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 w:history="1">
        <w:r w:rsidRPr="00623F97">
          <w:rPr>
            <w:rFonts w:ascii="Times New Roman" w:hAnsi="Times New Roman" w:cs="Times New Roman"/>
            <w:sz w:val="24"/>
            <w:szCs w:val="24"/>
            <w:lang w:eastAsia="ru-RU"/>
          </w:rPr>
          <w:t>5 части 1</w:t>
        </w:r>
      </w:hyperlink>
      <w:r w:rsidRPr="00623F97">
        <w:rPr>
          <w:rFonts w:ascii="Times New Roman" w:hAnsi="Times New Roman" w:cs="Times New Roman"/>
          <w:sz w:val="24"/>
          <w:szCs w:val="24"/>
          <w:lang w:eastAsia="ru-RU"/>
        </w:rPr>
        <w:t xml:space="preserve"> настоящей статьи оснований для внесения изменений в правила землепользования и застройки.</w:t>
      </w:r>
    </w:p>
    <w:p w:rsidR="006365FC" w:rsidRPr="0050584D" w:rsidRDefault="006365FC" w:rsidP="00637DFA">
      <w:pPr>
        <w:pStyle w:val="Heading1"/>
        <w:rPr>
          <w:rFonts w:ascii="Times New Roman" w:hAnsi="Times New Roman" w:cs="Times New Roman"/>
          <w:sz w:val="28"/>
          <w:szCs w:val="28"/>
        </w:rPr>
      </w:pPr>
      <w:bookmarkStart w:id="293" w:name="_Toc3399134"/>
      <w:r w:rsidRPr="0050584D">
        <w:rPr>
          <w:rFonts w:ascii="Times New Roman" w:hAnsi="Times New Roman" w:cs="Times New Roman"/>
          <w:sz w:val="28"/>
          <w:szCs w:val="28"/>
        </w:rPr>
        <w:t>Глава 10. Строительные изменения недвижимости</w:t>
      </w:r>
      <w:bookmarkEnd w:id="290"/>
      <w:bookmarkEnd w:id="293"/>
      <w:r w:rsidRPr="0050584D">
        <w:rPr>
          <w:rFonts w:ascii="Times New Roman" w:hAnsi="Times New Roman" w:cs="Times New Roman"/>
          <w:sz w:val="28"/>
          <w:szCs w:val="28"/>
        </w:rPr>
        <w:t xml:space="preserve"> </w:t>
      </w:r>
    </w:p>
    <w:p w:rsidR="006365FC" w:rsidRPr="0050584D" w:rsidRDefault="006365FC" w:rsidP="00EB1C80">
      <w:pPr>
        <w:rPr>
          <w:rFonts w:ascii="Times New Roman" w:hAnsi="Times New Roman" w:cs="Times New Roman"/>
          <w:sz w:val="24"/>
          <w:szCs w:val="24"/>
        </w:rPr>
      </w:pPr>
      <w:r w:rsidRPr="0050584D">
        <w:rPr>
          <w:rFonts w:ascii="Times New Roman" w:hAnsi="Times New Roman" w:cs="Times New Roman"/>
          <w:sz w:val="24"/>
          <w:szCs w:val="24"/>
        </w:rPr>
        <w:t xml:space="preserve">В соответствии с Градостроительным кодексом Российской Федерации нормы настоящей главы распространяются на земельные участки и иные объекты недвижимости, которые не являются недвижимыми памятниками истории и культуры. </w:t>
      </w:r>
    </w:p>
    <w:p w:rsidR="006365FC" w:rsidRPr="0050584D" w:rsidRDefault="006365FC" w:rsidP="00EB1C80">
      <w:pPr>
        <w:rPr>
          <w:rFonts w:ascii="Times New Roman" w:hAnsi="Times New Roman" w:cs="Times New Roman"/>
          <w:sz w:val="24"/>
          <w:szCs w:val="24"/>
        </w:rPr>
      </w:pPr>
      <w:r w:rsidRPr="0050584D">
        <w:rPr>
          <w:rFonts w:ascii="Times New Roman" w:hAnsi="Times New Roman" w:cs="Times New Roman"/>
          <w:sz w:val="24"/>
          <w:szCs w:val="24"/>
        </w:rPr>
        <w:t xml:space="preserve">Действия по подготовке проектной документации, осуществлению реставрационных и иных работ применительно к объектам недвижимости, которые в соответствии с законодательством являются недвижимыми памятниками истории и культуры, регулируются законодательством об охране объектов культурного наследия. </w:t>
      </w:r>
    </w:p>
    <w:p w:rsidR="006365FC" w:rsidRPr="0050584D" w:rsidRDefault="006365FC" w:rsidP="00EB1C80">
      <w:pPr>
        <w:pStyle w:val="Heading2"/>
        <w:spacing w:after="100"/>
        <w:rPr>
          <w:rFonts w:ascii="Times New Roman" w:hAnsi="Times New Roman" w:cs="Times New Roman"/>
          <w:color w:val="auto"/>
          <w:sz w:val="24"/>
          <w:szCs w:val="24"/>
        </w:rPr>
      </w:pPr>
      <w:bookmarkStart w:id="294" w:name="_Toc387084742"/>
      <w:bookmarkStart w:id="295" w:name="_Toc3399135"/>
      <w:r w:rsidRPr="0050584D">
        <w:rPr>
          <w:rFonts w:ascii="Times New Roman" w:hAnsi="Times New Roman" w:cs="Times New Roman"/>
          <w:color w:val="auto"/>
          <w:sz w:val="24"/>
          <w:szCs w:val="24"/>
        </w:rPr>
        <w:t>Статья 40. Право на строительные изменения недвижимости и основание для его реализации. Виды строительных изменений недвижимости</w:t>
      </w:r>
      <w:bookmarkEnd w:id="294"/>
      <w:bookmarkEnd w:id="295"/>
    </w:p>
    <w:p w:rsidR="006365FC" w:rsidRPr="0050584D" w:rsidRDefault="006365FC" w:rsidP="00637DFA">
      <w:pPr>
        <w:rPr>
          <w:rFonts w:ascii="Times New Roman" w:hAnsi="Times New Roman" w:cs="Times New Roman"/>
          <w:sz w:val="24"/>
          <w:szCs w:val="24"/>
        </w:rPr>
      </w:pPr>
      <w:r w:rsidRPr="0050584D">
        <w:rPr>
          <w:rFonts w:ascii="Times New Roman" w:hAnsi="Times New Roman" w:cs="Times New Roman"/>
          <w:sz w:val="24"/>
          <w:szCs w:val="24"/>
        </w:rPr>
        <w:t xml:space="preserve">1. Правом производить строительные изменения недвижимости - осуществлять строительство, реконструкцию, снос объектов, производить над ними иные изменения, обладают лица, владеющие земельными участками, иными объектами недвижимости (на правах собственности, аренды, постоянного бессрочного пользования, пожизненного наследуемого владения), или их доверенные лица. </w:t>
      </w:r>
    </w:p>
    <w:p w:rsidR="006365FC" w:rsidRPr="0050584D" w:rsidRDefault="006365FC" w:rsidP="00637DFA">
      <w:pPr>
        <w:rPr>
          <w:rFonts w:ascii="Times New Roman" w:hAnsi="Times New Roman" w:cs="Times New Roman"/>
          <w:sz w:val="24"/>
          <w:szCs w:val="24"/>
        </w:rPr>
      </w:pPr>
      <w:r w:rsidRPr="0050584D">
        <w:rPr>
          <w:rFonts w:ascii="Times New Roman" w:hAnsi="Times New Roman" w:cs="Times New Roman"/>
          <w:sz w:val="24"/>
          <w:szCs w:val="24"/>
        </w:rPr>
        <w:t xml:space="preserve">Право на строительные изменения недвижимости может быть реализовано при наличии разрешения на строительство, предоставляемого в соответствии с градостроительным законодательством и в порядке статьи 42 настоящих Правил. Исключения составляют случаи, определенные градостроительным законодательством и в соответствии с ним - частью 3 настоящей статьи. </w:t>
      </w:r>
    </w:p>
    <w:p w:rsidR="006365FC" w:rsidRPr="0050584D" w:rsidRDefault="006365FC" w:rsidP="00637DFA">
      <w:pPr>
        <w:rPr>
          <w:rFonts w:ascii="Times New Roman" w:hAnsi="Times New Roman" w:cs="Times New Roman"/>
          <w:sz w:val="24"/>
          <w:szCs w:val="24"/>
        </w:rPr>
      </w:pPr>
      <w:r w:rsidRPr="0050584D">
        <w:rPr>
          <w:rFonts w:ascii="Times New Roman" w:hAnsi="Times New Roman" w:cs="Times New Roman"/>
          <w:sz w:val="24"/>
          <w:szCs w:val="24"/>
        </w:rPr>
        <w:t xml:space="preserve">2. Строительные изменения недвижимости подразделяются на изменения, для которых: </w:t>
      </w:r>
    </w:p>
    <w:p w:rsidR="006365FC" w:rsidRPr="0050584D" w:rsidRDefault="006365FC" w:rsidP="00637DFA">
      <w:pPr>
        <w:rPr>
          <w:rFonts w:ascii="Times New Roman" w:hAnsi="Times New Roman" w:cs="Times New Roman"/>
          <w:sz w:val="24"/>
          <w:szCs w:val="24"/>
        </w:rPr>
      </w:pPr>
      <w:r w:rsidRPr="0050584D">
        <w:rPr>
          <w:rFonts w:ascii="Times New Roman" w:hAnsi="Times New Roman" w:cs="Times New Roman"/>
          <w:sz w:val="24"/>
          <w:szCs w:val="24"/>
        </w:rPr>
        <w:t xml:space="preserve">- не требуется разрешения на строительство, </w:t>
      </w:r>
    </w:p>
    <w:p w:rsidR="006365FC" w:rsidRPr="0050584D" w:rsidRDefault="006365FC" w:rsidP="00637DFA">
      <w:pPr>
        <w:rPr>
          <w:rFonts w:ascii="Times New Roman" w:hAnsi="Times New Roman" w:cs="Times New Roman"/>
          <w:sz w:val="24"/>
          <w:szCs w:val="24"/>
        </w:rPr>
      </w:pPr>
      <w:r w:rsidRPr="0050584D">
        <w:rPr>
          <w:rFonts w:ascii="Times New Roman" w:hAnsi="Times New Roman" w:cs="Times New Roman"/>
          <w:sz w:val="24"/>
          <w:szCs w:val="24"/>
        </w:rPr>
        <w:t xml:space="preserve">- требуется разрешение на строительство. </w:t>
      </w:r>
    </w:p>
    <w:p w:rsidR="006365FC" w:rsidRPr="0050584D" w:rsidRDefault="006365FC" w:rsidP="00637DFA">
      <w:pPr>
        <w:rPr>
          <w:rFonts w:ascii="Times New Roman" w:hAnsi="Times New Roman" w:cs="Times New Roman"/>
          <w:sz w:val="24"/>
          <w:szCs w:val="24"/>
        </w:rPr>
      </w:pPr>
      <w:r w:rsidRPr="0050584D">
        <w:rPr>
          <w:rFonts w:ascii="Times New Roman" w:hAnsi="Times New Roman" w:cs="Times New Roman"/>
          <w:sz w:val="24"/>
          <w:szCs w:val="24"/>
        </w:rPr>
        <w:t xml:space="preserve">3. Выдача разрешения на строительство не требуется в случае: </w:t>
      </w:r>
    </w:p>
    <w:p w:rsidR="006365FC" w:rsidRPr="0050584D" w:rsidRDefault="006365FC" w:rsidP="00637DFA">
      <w:pPr>
        <w:rPr>
          <w:rFonts w:ascii="Times New Roman" w:hAnsi="Times New Roman" w:cs="Times New Roman"/>
          <w:sz w:val="24"/>
          <w:szCs w:val="24"/>
        </w:rPr>
      </w:pPr>
      <w:r w:rsidRPr="0050584D">
        <w:rPr>
          <w:rFonts w:ascii="Times New Roman" w:hAnsi="Times New Roman" w:cs="Times New Roman"/>
          <w:sz w:val="24"/>
          <w:szCs w:val="24"/>
        </w:rPr>
        <w:t>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законодательством в сфере садоводства и огородничества;</w:t>
      </w:r>
    </w:p>
    <w:p w:rsidR="006365FC" w:rsidRPr="0050584D" w:rsidRDefault="006365FC" w:rsidP="00637DFA">
      <w:pPr>
        <w:rPr>
          <w:rFonts w:ascii="Times New Roman" w:hAnsi="Times New Roman" w:cs="Times New Roman"/>
          <w:sz w:val="24"/>
          <w:szCs w:val="24"/>
        </w:rPr>
      </w:pPr>
      <w:r w:rsidRPr="0050584D">
        <w:rPr>
          <w:rFonts w:ascii="Times New Roman" w:hAnsi="Times New Roman" w:cs="Times New Roman"/>
          <w:sz w:val="24"/>
          <w:szCs w:val="24"/>
        </w:rPr>
        <w:t>1.1) строительства, реконструкции объектов индивидуального жилищного строительства;</w:t>
      </w:r>
    </w:p>
    <w:p w:rsidR="006365FC" w:rsidRPr="0050584D" w:rsidRDefault="006365FC" w:rsidP="00637DFA">
      <w:pPr>
        <w:rPr>
          <w:rFonts w:ascii="Times New Roman" w:hAnsi="Times New Roman" w:cs="Times New Roman"/>
          <w:sz w:val="24"/>
          <w:szCs w:val="24"/>
        </w:rPr>
      </w:pPr>
      <w:r w:rsidRPr="0050584D">
        <w:rPr>
          <w:rFonts w:ascii="Times New Roman" w:hAnsi="Times New Roman" w:cs="Times New Roman"/>
          <w:sz w:val="24"/>
          <w:szCs w:val="24"/>
        </w:rPr>
        <w:t>2) строительства, реконструкции объектов, не являющихся объектами капитального строительства;</w:t>
      </w:r>
    </w:p>
    <w:p w:rsidR="006365FC" w:rsidRPr="0050584D" w:rsidRDefault="006365FC" w:rsidP="00637DFA">
      <w:pPr>
        <w:rPr>
          <w:rFonts w:ascii="Times New Roman" w:hAnsi="Times New Roman" w:cs="Times New Roman"/>
          <w:sz w:val="24"/>
          <w:szCs w:val="24"/>
        </w:rPr>
      </w:pPr>
      <w:r w:rsidRPr="0050584D">
        <w:rPr>
          <w:rFonts w:ascii="Times New Roman" w:hAnsi="Times New Roman" w:cs="Times New Roman"/>
          <w:sz w:val="24"/>
          <w:szCs w:val="24"/>
        </w:rPr>
        <w:t>3) строительства на земельном участке строений и сооружений вспомогательного использования;</w:t>
      </w:r>
    </w:p>
    <w:p w:rsidR="006365FC" w:rsidRPr="0050584D" w:rsidRDefault="006365FC" w:rsidP="00637DFA">
      <w:pPr>
        <w:rPr>
          <w:rFonts w:ascii="Times New Roman" w:hAnsi="Times New Roman" w:cs="Times New Roman"/>
          <w:sz w:val="24"/>
          <w:szCs w:val="24"/>
        </w:rPr>
      </w:pPr>
      <w:r w:rsidRPr="0050584D">
        <w:rPr>
          <w:rFonts w:ascii="Times New Roman" w:hAnsi="Times New Roman" w:cs="Times New Roman"/>
          <w:sz w:val="24"/>
          <w:szCs w:val="24"/>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6365FC" w:rsidRPr="0050584D" w:rsidRDefault="006365FC" w:rsidP="00637DFA">
      <w:pPr>
        <w:rPr>
          <w:rFonts w:ascii="Times New Roman" w:hAnsi="Times New Roman" w:cs="Times New Roman"/>
          <w:sz w:val="24"/>
          <w:szCs w:val="24"/>
        </w:rPr>
      </w:pPr>
      <w:r w:rsidRPr="0050584D">
        <w:rPr>
          <w:rFonts w:ascii="Times New Roman" w:hAnsi="Times New Roman" w:cs="Times New Roman"/>
          <w:sz w:val="24"/>
          <w:szCs w:val="24"/>
        </w:rPr>
        <w:t>4.1) капитального ремонта объектов капитального строительства;</w:t>
      </w:r>
    </w:p>
    <w:p w:rsidR="006365FC" w:rsidRPr="0050584D" w:rsidRDefault="006365FC" w:rsidP="00637DFA">
      <w:pPr>
        <w:rPr>
          <w:rFonts w:ascii="Times New Roman" w:hAnsi="Times New Roman" w:cs="Times New Roman"/>
          <w:sz w:val="24"/>
          <w:szCs w:val="24"/>
        </w:rPr>
      </w:pPr>
      <w:r w:rsidRPr="0050584D">
        <w:rPr>
          <w:rFonts w:ascii="Times New Roman" w:hAnsi="Times New Roman" w:cs="Times New Roman"/>
          <w:sz w:val="24"/>
          <w:szCs w:val="24"/>
        </w:rPr>
        <w:t>4.2) 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6365FC" w:rsidRPr="0050584D" w:rsidRDefault="006365FC" w:rsidP="00637DFA">
      <w:pPr>
        <w:rPr>
          <w:rFonts w:ascii="Times New Roman" w:hAnsi="Times New Roman" w:cs="Times New Roman"/>
          <w:sz w:val="24"/>
          <w:szCs w:val="24"/>
        </w:rPr>
      </w:pPr>
      <w:r w:rsidRPr="0050584D">
        <w:rPr>
          <w:rFonts w:ascii="Times New Roman" w:hAnsi="Times New Roman" w:cs="Times New Roman"/>
          <w:sz w:val="24"/>
          <w:szCs w:val="24"/>
        </w:rPr>
        <w:t>4.3) строительства, реконструкции посольств, консульств и представительств Российской Федерации за рубежом;</w:t>
      </w:r>
    </w:p>
    <w:p w:rsidR="006365FC" w:rsidRDefault="006365FC" w:rsidP="00637DFA">
      <w:pPr>
        <w:rPr>
          <w:rFonts w:ascii="Times New Roman" w:hAnsi="Times New Roman" w:cs="Times New Roman"/>
          <w:sz w:val="24"/>
          <w:szCs w:val="24"/>
        </w:rPr>
      </w:pPr>
      <w:r w:rsidRPr="0050584D">
        <w:rPr>
          <w:rFonts w:ascii="Times New Roman" w:hAnsi="Times New Roman" w:cs="Times New Roman"/>
          <w:sz w:val="24"/>
          <w:szCs w:val="24"/>
        </w:rPr>
        <w:t>4.4) строительства, реконструкции объектов, предназначенных для транспортировки природного газа под давлением до 0,6 мегапаскаля включительно;</w:t>
      </w:r>
    </w:p>
    <w:p w:rsidR="006365FC" w:rsidRPr="00623F97" w:rsidRDefault="006365FC" w:rsidP="00623F97">
      <w:pPr>
        <w:widowControl w:val="0"/>
        <w:suppressAutoHyphens/>
        <w:autoSpaceDE w:val="0"/>
        <w:ind w:firstLine="720"/>
        <w:rPr>
          <w:rFonts w:ascii="Times New Roman CYR" w:hAnsi="Times New Roman CYR" w:cs="Times New Roman CYR"/>
          <w:kern w:val="1"/>
          <w:sz w:val="24"/>
          <w:szCs w:val="24"/>
          <w:lang w:eastAsia="ar-SA"/>
        </w:rPr>
      </w:pPr>
      <w:r w:rsidRPr="00623F97">
        <w:rPr>
          <w:rFonts w:ascii="Times New Roman CYR" w:hAnsi="Times New Roman CYR" w:cs="Times New Roman CYR"/>
          <w:kern w:val="1"/>
          <w:sz w:val="24"/>
          <w:szCs w:val="24"/>
          <w:lang w:eastAsia="ar-SA"/>
        </w:rPr>
        <w:t>4.5) размещения антенных опор (мачт и башен) высотой до 50 метров, предназначенных для размещения средств связи;</w:t>
      </w:r>
    </w:p>
    <w:p w:rsidR="006365FC" w:rsidRPr="0050584D" w:rsidRDefault="006365FC" w:rsidP="00637DFA">
      <w:pPr>
        <w:rPr>
          <w:rFonts w:ascii="Times New Roman" w:hAnsi="Times New Roman" w:cs="Times New Roman"/>
          <w:sz w:val="24"/>
          <w:szCs w:val="24"/>
        </w:rPr>
      </w:pPr>
      <w:r w:rsidRPr="0050584D">
        <w:rPr>
          <w:rFonts w:ascii="Times New Roman" w:hAnsi="Times New Roman" w:cs="Times New Roman"/>
          <w:sz w:val="24"/>
          <w:szCs w:val="24"/>
        </w:rPr>
        <w:t>5) иных случаях, если в соответствии с Градостроительным Кодексом РФ, нормативными правовыми актами Правительства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p>
    <w:p w:rsidR="006365FC" w:rsidRPr="0050584D" w:rsidRDefault="006365FC" w:rsidP="00637DFA">
      <w:pPr>
        <w:pStyle w:val="ConsPlusNormal"/>
        <w:ind w:firstLine="540"/>
        <w:rPr>
          <w:rFonts w:ascii="Times New Roman" w:hAnsi="Times New Roman" w:cs="Times New Roman"/>
          <w:sz w:val="24"/>
          <w:szCs w:val="24"/>
          <w:lang w:eastAsia="en-US"/>
        </w:rPr>
      </w:pPr>
      <w:r w:rsidRPr="0050584D">
        <w:rPr>
          <w:rFonts w:ascii="Times New Roman" w:hAnsi="Times New Roman" w:cs="Times New Roman"/>
          <w:sz w:val="24"/>
          <w:szCs w:val="24"/>
          <w:lang w:eastAsia="en-US"/>
        </w:rPr>
        <w:t xml:space="preserve">4.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w:t>
      </w:r>
      <w:hyperlink w:anchor="Par1182" w:tooltip="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 w:history="1">
        <w:r w:rsidRPr="0050584D">
          <w:rPr>
            <w:rFonts w:ascii="Times New Roman" w:hAnsi="Times New Roman" w:cs="Times New Roman"/>
            <w:sz w:val="24"/>
            <w:szCs w:val="24"/>
            <w:lang w:eastAsia="en-US"/>
          </w:rPr>
          <w:t>частью 7 статьи 36</w:t>
        </w:r>
      </w:hyperlink>
      <w:r w:rsidRPr="0050584D">
        <w:rPr>
          <w:rFonts w:ascii="Times New Roman" w:hAnsi="Times New Roman" w:cs="Times New Roman"/>
          <w:sz w:val="24"/>
          <w:szCs w:val="24"/>
          <w:lang w:eastAsia="en-US"/>
        </w:rPr>
        <w:t xml:space="preserve"> Градостроительного Кодекса РФ требованиям к назначению, параметрам и размещению объекта капитального строительства на указанном земельном участке.</w:t>
      </w:r>
    </w:p>
    <w:p w:rsidR="006365FC" w:rsidRPr="0050584D" w:rsidRDefault="006365FC" w:rsidP="00637DFA">
      <w:pPr>
        <w:rPr>
          <w:rFonts w:ascii="Times New Roman" w:hAnsi="Times New Roman" w:cs="Times New Roman"/>
          <w:sz w:val="24"/>
          <w:szCs w:val="24"/>
        </w:rPr>
      </w:pPr>
      <w:r w:rsidRPr="0050584D">
        <w:rPr>
          <w:rFonts w:ascii="Times New Roman" w:hAnsi="Times New Roman" w:cs="Times New Roman"/>
          <w:sz w:val="24"/>
          <w:szCs w:val="24"/>
        </w:rPr>
        <w:t xml:space="preserve">5. Кроме того, не требуется также разрешения на строительство в случае изменений одного вида на другой вид разрешенного использования недвижимости, при одновременном наличии следующих условий: </w:t>
      </w:r>
    </w:p>
    <w:p w:rsidR="006365FC" w:rsidRPr="0050584D" w:rsidRDefault="006365FC" w:rsidP="00637DFA">
      <w:pPr>
        <w:rPr>
          <w:rFonts w:ascii="Times New Roman" w:hAnsi="Times New Roman" w:cs="Times New Roman"/>
          <w:sz w:val="24"/>
          <w:szCs w:val="24"/>
        </w:rPr>
      </w:pPr>
      <w:r w:rsidRPr="0050584D">
        <w:rPr>
          <w:rFonts w:ascii="Times New Roman" w:hAnsi="Times New Roman" w:cs="Times New Roman"/>
          <w:sz w:val="24"/>
          <w:szCs w:val="24"/>
        </w:rPr>
        <w:t xml:space="preserve">- выбираемый правообладателем недвижимости вид разрешенного использования обозначен в настоящих Правилах как основной или вспомогательный (для соответствующей территориальной зоны, обозначенной на карте градостроительного зонирования); </w:t>
      </w:r>
    </w:p>
    <w:p w:rsidR="006365FC" w:rsidRPr="0050584D" w:rsidRDefault="006365FC" w:rsidP="00637DFA">
      <w:pPr>
        <w:rPr>
          <w:rFonts w:ascii="Times New Roman" w:hAnsi="Times New Roman" w:cs="Times New Roman"/>
          <w:sz w:val="24"/>
          <w:szCs w:val="24"/>
        </w:rPr>
      </w:pPr>
      <w:r w:rsidRPr="0050584D">
        <w:rPr>
          <w:rFonts w:ascii="Times New Roman" w:hAnsi="Times New Roman" w:cs="Times New Roman"/>
          <w:sz w:val="24"/>
          <w:szCs w:val="24"/>
        </w:rPr>
        <w:t xml:space="preserve">- планируемые действия не связаны с изменениями пространственных параметров и несущих конструкций сооружения и не приведут к нарушениям требований безопасности (пожарной, санитарно-эпидемиологической и т.д.). </w:t>
      </w:r>
    </w:p>
    <w:p w:rsidR="006365FC" w:rsidRPr="0050584D" w:rsidRDefault="006365FC" w:rsidP="00637DFA">
      <w:pPr>
        <w:rPr>
          <w:rFonts w:ascii="Times New Roman" w:hAnsi="Times New Roman" w:cs="Times New Roman"/>
          <w:sz w:val="24"/>
          <w:szCs w:val="24"/>
        </w:rPr>
      </w:pPr>
      <w:r w:rsidRPr="0050584D">
        <w:rPr>
          <w:rFonts w:ascii="Times New Roman" w:hAnsi="Times New Roman" w:cs="Times New Roman"/>
          <w:sz w:val="24"/>
          <w:szCs w:val="24"/>
        </w:rPr>
        <w:t xml:space="preserve">Лица, осуществляющие действия, не требующие разрешения на строительство, несут ответственность в соответствии с законодательством за последствия, могущие возникнуть в результате осуществления таких действий. </w:t>
      </w:r>
    </w:p>
    <w:p w:rsidR="006365FC" w:rsidRPr="0050584D" w:rsidRDefault="006365FC" w:rsidP="00637DFA">
      <w:pPr>
        <w:rPr>
          <w:rFonts w:ascii="Times New Roman" w:hAnsi="Times New Roman" w:cs="Times New Roman"/>
          <w:sz w:val="24"/>
          <w:szCs w:val="24"/>
        </w:rPr>
      </w:pPr>
      <w:r w:rsidRPr="0050584D">
        <w:rPr>
          <w:rFonts w:ascii="Times New Roman" w:hAnsi="Times New Roman" w:cs="Times New Roman"/>
          <w:sz w:val="24"/>
          <w:szCs w:val="24"/>
        </w:rPr>
        <w:t>6. Разрешение на строительство предоставляется в порядке, определенном в соответствии со статьей 51 Градостроительного кодекса Российской Федерации и статьей 42 настоящих Правил для строительных изменений недвижимости, за исключением указанных в пункте 3 настоящей статьи.</w:t>
      </w:r>
    </w:p>
    <w:p w:rsidR="006365FC" w:rsidRPr="0050584D" w:rsidRDefault="006365FC" w:rsidP="00EB1C80">
      <w:pPr>
        <w:pStyle w:val="Heading2"/>
        <w:spacing w:after="100"/>
        <w:rPr>
          <w:rFonts w:ascii="Times New Roman" w:hAnsi="Times New Roman" w:cs="Times New Roman"/>
          <w:color w:val="auto"/>
          <w:sz w:val="24"/>
          <w:szCs w:val="24"/>
        </w:rPr>
      </w:pPr>
      <w:bookmarkStart w:id="296" w:name="_Toc387084743"/>
      <w:bookmarkStart w:id="297" w:name="_Toc3399136"/>
      <w:r w:rsidRPr="0050584D">
        <w:rPr>
          <w:rFonts w:ascii="Times New Roman" w:hAnsi="Times New Roman" w:cs="Times New Roman"/>
          <w:color w:val="auto"/>
          <w:sz w:val="24"/>
          <w:szCs w:val="24"/>
        </w:rPr>
        <w:t>Статья 41. Подготовка проектной документации</w:t>
      </w:r>
      <w:bookmarkEnd w:id="296"/>
      <w:bookmarkEnd w:id="297"/>
    </w:p>
    <w:p w:rsidR="006365FC" w:rsidRPr="0050584D" w:rsidRDefault="006365FC" w:rsidP="00F24368">
      <w:pPr>
        <w:rPr>
          <w:rFonts w:ascii="Times New Roman" w:hAnsi="Times New Roman" w:cs="Times New Roman"/>
          <w:sz w:val="24"/>
          <w:szCs w:val="24"/>
        </w:rPr>
      </w:pPr>
      <w:r w:rsidRPr="0050584D">
        <w:rPr>
          <w:rFonts w:ascii="Times New Roman" w:hAnsi="Times New Roman" w:cs="Times New Roman"/>
          <w:sz w:val="24"/>
          <w:szCs w:val="24"/>
        </w:rPr>
        <w:t>1. Назначение, состав, содержание, порядок подготовки и утверждения проектной документации определяется законодательством о градостроительной деятельности.</w:t>
      </w:r>
    </w:p>
    <w:p w:rsidR="006365FC" w:rsidRPr="0050584D" w:rsidRDefault="006365FC" w:rsidP="00F24368">
      <w:pPr>
        <w:rPr>
          <w:rFonts w:ascii="Times New Roman" w:hAnsi="Times New Roman" w:cs="Times New Roman"/>
          <w:sz w:val="24"/>
          <w:szCs w:val="24"/>
        </w:rPr>
      </w:pPr>
      <w:r w:rsidRPr="0050584D">
        <w:rPr>
          <w:rFonts w:ascii="Times New Roman" w:hAnsi="Times New Roman" w:cs="Times New Roman"/>
          <w:sz w:val="24"/>
          <w:szCs w:val="24"/>
        </w:rPr>
        <w:t>В соответствии с частью 3 статьи 48 Градостроительного кодекса Российской Федерации, подготовка проектной документации не требуется при строительстве, реконструкции объекта индивидуального жилищного строительства, садового дома. Застройщик по собственной инициативе вправе обеспечить подготовку проектной документации применительно к объекту индивидуального жилищного строительства, садовому дому. Данные положения не применяются в случае, если сметная стоимость строительства, реконструкции, капитального ремонта объекта индивидуального жилищного строительства подлежит проверке на предмет достоверности ее определения.</w:t>
      </w:r>
    </w:p>
    <w:p w:rsidR="006365FC" w:rsidRPr="0050584D" w:rsidRDefault="006365FC" w:rsidP="00F24368">
      <w:pPr>
        <w:rPr>
          <w:rFonts w:ascii="Times New Roman" w:hAnsi="Times New Roman" w:cs="Times New Roman"/>
          <w:sz w:val="24"/>
          <w:szCs w:val="24"/>
        </w:rPr>
      </w:pPr>
      <w:r w:rsidRPr="0050584D">
        <w:rPr>
          <w:rFonts w:ascii="Times New Roman" w:hAnsi="Times New Roman" w:cs="Times New Roman"/>
          <w:sz w:val="24"/>
          <w:szCs w:val="24"/>
        </w:rPr>
        <w:t>2. Проектная документация подготавливается лицами и в порядке предусмотренными статьями 48, 48.1, 48.2 Градостроительного Кодекса РФ.</w:t>
      </w:r>
    </w:p>
    <w:p w:rsidR="006365FC" w:rsidRPr="0050584D" w:rsidRDefault="006365FC" w:rsidP="00F24368">
      <w:pPr>
        <w:rPr>
          <w:rFonts w:ascii="Times New Roman" w:hAnsi="Times New Roman" w:cs="Times New Roman"/>
          <w:sz w:val="24"/>
          <w:szCs w:val="24"/>
        </w:rPr>
      </w:pPr>
      <w:r w:rsidRPr="0050584D">
        <w:rPr>
          <w:rFonts w:ascii="Times New Roman" w:hAnsi="Times New Roman" w:cs="Times New Roman"/>
          <w:sz w:val="24"/>
          <w:szCs w:val="24"/>
        </w:rPr>
        <w:t>3-4. Утратили силу. </w:t>
      </w:r>
    </w:p>
    <w:p w:rsidR="006365FC" w:rsidRPr="0050584D" w:rsidRDefault="006365FC" w:rsidP="00F24368">
      <w:pPr>
        <w:rPr>
          <w:rFonts w:ascii="Times New Roman" w:hAnsi="Times New Roman" w:cs="Times New Roman"/>
          <w:sz w:val="24"/>
          <w:szCs w:val="24"/>
        </w:rPr>
      </w:pPr>
      <w:r w:rsidRPr="0050584D">
        <w:rPr>
          <w:rFonts w:ascii="Times New Roman" w:hAnsi="Times New Roman" w:cs="Times New Roman"/>
          <w:sz w:val="24"/>
          <w:szCs w:val="24"/>
        </w:rPr>
        <w:t>5. Для подготовки проектной документации выполняются инженерные изыскания в порядке, определенном статьей 47 Градостроительного кодекса Российской Федерации.</w:t>
      </w:r>
    </w:p>
    <w:p w:rsidR="006365FC" w:rsidRPr="0050584D" w:rsidRDefault="006365FC" w:rsidP="00F24368">
      <w:pPr>
        <w:rPr>
          <w:rFonts w:ascii="Times New Roman" w:hAnsi="Times New Roman" w:cs="Times New Roman"/>
          <w:sz w:val="24"/>
          <w:szCs w:val="24"/>
        </w:rPr>
      </w:pPr>
      <w:r w:rsidRPr="0050584D">
        <w:rPr>
          <w:rFonts w:ascii="Times New Roman" w:hAnsi="Times New Roman" w:cs="Times New Roman"/>
          <w:sz w:val="24"/>
          <w:szCs w:val="24"/>
        </w:rPr>
        <w:t>Не допускаются подготовка и реализация проектной документации без выполнения соответствующих инженерных изысканий.</w:t>
      </w:r>
    </w:p>
    <w:p w:rsidR="006365FC" w:rsidRPr="0050584D" w:rsidRDefault="006365FC" w:rsidP="00F24368">
      <w:pPr>
        <w:rPr>
          <w:rFonts w:ascii="Times New Roman" w:hAnsi="Times New Roman" w:cs="Times New Roman"/>
          <w:sz w:val="24"/>
          <w:szCs w:val="24"/>
        </w:rPr>
      </w:pPr>
      <w:r w:rsidRPr="0050584D">
        <w:rPr>
          <w:rFonts w:ascii="Times New Roman" w:hAnsi="Times New Roman" w:cs="Times New Roman"/>
          <w:sz w:val="24"/>
          <w:szCs w:val="24"/>
        </w:rPr>
        <w:t>Состав и формы документов, отражающих результаты инженерных изысканий, определяются в соответствии с Градостроительным Кодексом РФ, нормативными правовыми актами Правительства Российской Федерации.</w:t>
      </w:r>
    </w:p>
    <w:p w:rsidR="006365FC" w:rsidRPr="0050584D" w:rsidRDefault="006365FC" w:rsidP="00F24368">
      <w:pPr>
        <w:rPr>
          <w:rFonts w:ascii="Times New Roman" w:hAnsi="Times New Roman" w:cs="Times New Roman"/>
          <w:sz w:val="24"/>
          <w:szCs w:val="24"/>
        </w:rPr>
      </w:pPr>
      <w:r w:rsidRPr="0050584D">
        <w:rPr>
          <w:rFonts w:ascii="Times New Roman" w:hAnsi="Times New Roman" w:cs="Times New Roman"/>
          <w:sz w:val="24"/>
          <w:szCs w:val="24"/>
        </w:rPr>
        <w:t>6.  Подготовка проектной документации осуществляется на основании задания застройщика или технического заказчика (при подготовке проектной документации на основании договора подряда на подготовку проектной документации), результатов инженерных изысканий, информации, указанной в градостроительном плане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rsidR="006365FC" w:rsidRPr="0050584D" w:rsidRDefault="006365FC" w:rsidP="00F24368">
      <w:pPr>
        <w:rPr>
          <w:rFonts w:ascii="Times New Roman" w:hAnsi="Times New Roman" w:cs="Times New Roman"/>
          <w:sz w:val="24"/>
          <w:szCs w:val="24"/>
        </w:rPr>
      </w:pPr>
      <w:r w:rsidRPr="0050584D">
        <w:rPr>
          <w:rFonts w:ascii="Times New Roman" w:hAnsi="Times New Roman" w:cs="Times New Roman"/>
          <w:sz w:val="24"/>
          <w:szCs w:val="24"/>
        </w:rPr>
        <w:t>7. Проектная документация утверждается застройщиком или заказчиком. В случаях, предусмотренных статьей 49 Градостроительного кодекса Российской Федерации, застройщик или заказчик до утверждения проектной документации направляет ее на государственную экспертизу. При этом проектная документация утверждается застройщиком или заказчиком при наличии положительного заключения государственной экспертизы.</w:t>
      </w:r>
    </w:p>
    <w:p w:rsidR="006365FC" w:rsidRPr="0050584D" w:rsidRDefault="006365FC" w:rsidP="00F24368">
      <w:pPr>
        <w:rPr>
          <w:rFonts w:ascii="Times New Roman" w:hAnsi="Times New Roman" w:cs="Times New Roman"/>
          <w:sz w:val="24"/>
          <w:szCs w:val="24"/>
        </w:rPr>
      </w:pPr>
      <w:r w:rsidRPr="0050584D">
        <w:rPr>
          <w:rFonts w:ascii="Times New Roman" w:hAnsi="Times New Roman" w:cs="Times New Roman"/>
          <w:sz w:val="24"/>
          <w:szCs w:val="24"/>
        </w:rPr>
        <w:t xml:space="preserve">8. Проектная документация объектов капитального строительства и результаты инженерных изысканий, выполненных для подготовки такой проектной документации, подлежат экспертизе, за исключением случаев, предусмотренных </w:t>
      </w:r>
      <w:hyperlink r:id="rId10" w:history="1">
        <w:r w:rsidRPr="0050584D">
          <w:rPr>
            <w:rFonts w:ascii="Times New Roman" w:hAnsi="Times New Roman" w:cs="Times New Roman"/>
            <w:sz w:val="24"/>
            <w:szCs w:val="24"/>
          </w:rPr>
          <w:t>частями 9</w:t>
        </w:r>
      </w:hyperlink>
      <w:r w:rsidRPr="0050584D">
        <w:rPr>
          <w:rFonts w:ascii="Times New Roman" w:hAnsi="Times New Roman" w:cs="Times New Roman"/>
          <w:sz w:val="24"/>
          <w:szCs w:val="24"/>
        </w:rPr>
        <w:t xml:space="preserve">, </w:t>
      </w:r>
      <w:hyperlink r:id="rId11" w:history="1">
        <w:r w:rsidRPr="0050584D">
          <w:rPr>
            <w:rFonts w:ascii="Times New Roman" w:hAnsi="Times New Roman" w:cs="Times New Roman"/>
            <w:sz w:val="24"/>
            <w:szCs w:val="24"/>
          </w:rPr>
          <w:t>10</w:t>
        </w:r>
      </w:hyperlink>
      <w:r w:rsidRPr="0050584D">
        <w:rPr>
          <w:rFonts w:ascii="Times New Roman" w:hAnsi="Times New Roman" w:cs="Times New Roman"/>
          <w:sz w:val="24"/>
          <w:szCs w:val="24"/>
        </w:rPr>
        <w:t xml:space="preserve"> и </w:t>
      </w:r>
      <w:hyperlink r:id="rId12" w:history="1">
        <w:r w:rsidRPr="0050584D">
          <w:rPr>
            <w:rFonts w:ascii="Times New Roman" w:hAnsi="Times New Roman" w:cs="Times New Roman"/>
            <w:sz w:val="24"/>
            <w:szCs w:val="24"/>
          </w:rPr>
          <w:t>11</w:t>
        </w:r>
      </w:hyperlink>
      <w:r w:rsidRPr="0050584D">
        <w:rPr>
          <w:rFonts w:ascii="Times New Roman" w:hAnsi="Times New Roman" w:cs="Times New Roman"/>
          <w:sz w:val="24"/>
          <w:szCs w:val="24"/>
        </w:rPr>
        <w:t xml:space="preserve"> настоящей статьи. Экспертиза проектной документации и (или) экспертиза результатов инженерных изысканий проводятся в форме государственной экспертизы или негосударственной экспертизы в соответствии с положениями статьи 49 Градостроительного кодекса РФ. Застройщик или технический заказчик по своему выбору направляет проектную документацию и результаты инженерных изысканий на государственную экспертизу или негосударственную экспертизу, за исключением случаев, если в соответствии с настоящей статьей в отношении проектной документации объектов капитального строительства и результатов инженерных изысканий, выполненных для подготовки такой проектной документации, предусмотрено проведение государственной экспертизы.</w:t>
      </w:r>
    </w:p>
    <w:p w:rsidR="006365FC" w:rsidRPr="0050584D" w:rsidRDefault="006365FC" w:rsidP="00F24368">
      <w:pPr>
        <w:rPr>
          <w:rFonts w:ascii="Times New Roman" w:hAnsi="Times New Roman" w:cs="Times New Roman"/>
          <w:sz w:val="24"/>
          <w:szCs w:val="24"/>
        </w:rPr>
      </w:pPr>
      <w:r w:rsidRPr="0050584D">
        <w:rPr>
          <w:rFonts w:ascii="Times New Roman" w:hAnsi="Times New Roman" w:cs="Times New Roman"/>
          <w:sz w:val="24"/>
          <w:szCs w:val="24"/>
        </w:rPr>
        <w:t>9. Экспертиза не проводится в отношении проектной документации следующих объектов капитального строительства:</w:t>
      </w:r>
    </w:p>
    <w:p w:rsidR="006365FC" w:rsidRPr="0050584D" w:rsidRDefault="006365FC" w:rsidP="00F24368">
      <w:pPr>
        <w:pStyle w:val="ConsPlusNormal"/>
        <w:ind w:firstLine="709"/>
        <w:rPr>
          <w:rFonts w:ascii="Times New Roman" w:hAnsi="Times New Roman" w:cs="Times New Roman"/>
          <w:sz w:val="24"/>
          <w:szCs w:val="24"/>
          <w:lang w:eastAsia="en-US"/>
        </w:rPr>
      </w:pPr>
      <w:r w:rsidRPr="0050584D">
        <w:rPr>
          <w:rFonts w:ascii="Times New Roman" w:hAnsi="Times New Roman" w:cs="Times New Roman"/>
          <w:sz w:val="24"/>
          <w:szCs w:val="24"/>
          <w:lang w:eastAsia="en-US"/>
        </w:rPr>
        <w:t>1) объекты индивидуального жилищного строительства, садовые дома;</w:t>
      </w:r>
    </w:p>
    <w:p w:rsidR="006365FC" w:rsidRPr="0050584D" w:rsidRDefault="006365FC" w:rsidP="00F24368">
      <w:pPr>
        <w:rPr>
          <w:rFonts w:ascii="Times New Roman" w:hAnsi="Times New Roman" w:cs="Times New Roman"/>
          <w:sz w:val="24"/>
          <w:szCs w:val="24"/>
        </w:rPr>
      </w:pPr>
      <w:r w:rsidRPr="0050584D">
        <w:rPr>
          <w:rFonts w:ascii="Times New Roman" w:hAnsi="Times New Roman" w:cs="Times New Roman"/>
          <w:sz w:val="24"/>
          <w:szCs w:val="24"/>
        </w:rPr>
        <w:t>2)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 в случае, если строительство или реконструкция таких жилых домов осуществляется без привлечения средств бюджетов бюджетной системы Российской Федерации;</w:t>
      </w:r>
    </w:p>
    <w:p w:rsidR="006365FC" w:rsidRPr="0050584D" w:rsidRDefault="006365FC" w:rsidP="00F24368">
      <w:pPr>
        <w:rPr>
          <w:rFonts w:ascii="Times New Roman" w:hAnsi="Times New Roman" w:cs="Times New Roman"/>
          <w:sz w:val="24"/>
          <w:szCs w:val="24"/>
        </w:rPr>
      </w:pPr>
      <w:r w:rsidRPr="0050584D">
        <w:rPr>
          <w:rFonts w:ascii="Times New Roman" w:hAnsi="Times New Roman" w:cs="Times New Roman"/>
          <w:sz w:val="24"/>
          <w:szCs w:val="24"/>
        </w:rPr>
        <w:t>3) утратил силу;</w:t>
      </w:r>
    </w:p>
    <w:p w:rsidR="006365FC" w:rsidRPr="0050584D" w:rsidRDefault="006365FC" w:rsidP="00F24368">
      <w:pPr>
        <w:rPr>
          <w:rFonts w:ascii="Times New Roman" w:hAnsi="Times New Roman" w:cs="Times New Roman"/>
          <w:sz w:val="24"/>
          <w:szCs w:val="24"/>
        </w:rPr>
      </w:pPr>
      <w:r w:rsidRPr="0050584D">
        <w:rPr>
          <w:rFonts w:ascii="Times New Roman" w:hAnsi="Times New Roman" w:cs="Times New Roman"/>
          <w:sz w:val="24"/>
          <w:szCs w:val="24"/>
        </w:rPr>
        <w:t xml:space="preserve">4)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и которые не предназначены для проживания граждан и осуществления производственной деятельности, за исключением объектов, которые в соответствии со </w:t>
      </w:r>
      <w:hyperlink r:id="rId13" w:history="1">
        <w:r w:rsidRPr="0050584D">
          <w:rPr>
            <w:rFonts w:ascii="Times New Roman" w:hAnsi="Times New Roman" w:cs="Times New Roman"/>
            <w:sz w:val="24"/>
            <w:szCs w:val="24"/>
          </w:rPr>
          <w:t>статьей 48.1</w:t>
        </w:r>
      </w:hyperlink>
      <w:r w:rsidRPr="0050584D">
        <w:rPr>
          <w:rFonts w:ascii="Times New Roman" w:hAnsi="Times New Roman" w:cs="Times New Roman"/>
          <w:sz w:val="24"/>
          <w:szCs w:val="24"/>
        </w:rPr>
        <w:t xml:space="preserve"> Градостроительного кодекса Российской Федерации являются особо опасными, технически сложными или уникальными объектами;</w:t>
      </w:r>
    </w:p>
    <w:p w:rsidR="006365FC" w:rsidRPr="0050584D" w:rsidRDefault="006365FC" w:rsidP="00F24368">
      <w:pPr>
        <w:rPr>
          <w:rFonts w:ascii="Times New Roman" w:hAnsi="Times New Roman" w:cs="Times New Roman"/>
          <w:sz w:val="24"/>
          <w:szCs w:val="24"/>
        </w:rPr>
      </w:pPr>
      <w:r w:rsidRPr="0050584D">
        <w:rPr>
          <w:rFonts w:ascii="Times New Roman" w:hAnsi="Times New Roman" w:cs="Times New Roman"/>
          <w:sz w:val="24"/>
          <w:szCs w:val="24"/>
        </w:rPr>
        <w:t xml:space="preserve">5)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которые предназначены для осуществления производственной деятельности и для которых не требуется установление санитарно-защитных зон или для которых в пределах границ земельных участков, на которых расположены такие объекты, установлены санитарно-защитные зоны или требуется установление таких зон, за исключением объектов, которые в соответствии со </w:t>
      </w:r>
      <w:hyperlink r:id="rId14" w:history="1">
        <w:r w:rsidRPr="0050584D">
          <w:rPr>
            <w:rFonts w:ascii="Times New Roman" w:hAnsi="Times New Roman" w:cs="Times New Roman"/>
            <w:sz w:val="24"/>
            <w:szCs w:val="24"/>
          </w:rPr>
          <w:t>статьей 48.1</w:t>
        </w:r>
      </w:hyperlink>
      <w:r w:rsidRPr="0050584D">
        <w:rPr>
          <w:rFonts w:ascii="Times New Roman" w:hAnsi="Times New Roman" w:cs="Times New Roman"/>
          <w:sz w:val="24"/>
          <w:szCs w:val="24"/>
        </w:rPr>
        <w:t xml:space="preserve"> Градостроительного кодекса Российской Федерации являются особо опасными, технически сложными или уникальными объектами;</w:t>
      </w:r>
    </w:p>
    <w:p w:rsidR="006365FC" w:rsidRPr="0050584D" w:rsidRDefault="006365FC" w:rsidP="00F24368">
      <w:pPr>
        <w:rPr>
          <w:rFonts w:ascii="Times New Roman" w:hAnsi="Times New Roman" w:cs="Times New Roman"/>
          <w:sz w:val="24"/>
          <w:szCs w:val="24"/>
        </w:rPr>
      </w:pPr>
      <w:r w:rsidRPr="0050584D">
        <w:rPr>
          <w:rFonts w:ascii="Times New Roman" w:hAnsi="Times New Roman" w:cs="Times New Roman"/>
          <w:sz w:val="24"/>
          <w:szCs w:val="24"/>
        </w:rPr>
        <w:t>6) буровые скважины, предусмотренные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6365FC" w:rsidRPr="0050584D" w:rsidRDefault="006365FC" w:rsidP="00F24368">
      <w:pPr>
        <w:pStyle w:val="ConsPlusNormal"/>
        <w:ind w:firstLine="540"/>
        <w:rPr>
          <w:rFonts w:ascii="Times New Roman" w:hAnsi="Times New Roman" w:cs="Times New Roman"/>
          <w:sz w:val="24"/>
          <w:szCs w:val="24"/>
          <w:lang w:eastAsia="en-US"/>
        </w:rPr>
      </w:pPr>
      <w:r w:rsidRPr="0050584D">
        <w:rPr>
          <w:rFonts w:ascii="Times New Roman" w:hAnsi="Times New Roman" w:cs="Times New Roman"/>
          <w:sz w:val="24"/>
          <w:szCs w:val="24"/>
          <w:lang w:eastAsia="en-US"/>
        </w:rPr>
        <w:t xml:space="preserve">9.1. В случае, если строительство, реконструкцию указанных в </w:t>
      </w:r>
      <w:hyperlink w:anchor="Par2585" w:tooltip="2)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w:history="1">
        <w:r w:rsidRPr="0050584D">
          <w:rPr>
            <w:rFonts w:ascii="Times New Roman" w:hAnsi="Times New Roman" w:cs="Times New Roman"/>
            <w:sz w:val="24"/>
            <w:szCs w:val="24"/>
            <w:lang w:eastAsia="en-US"/>
          </w:rPr>
          <w:t>пунктах 2</w:t>
        </w:r>
      </w:hyperlink>
      <w:r w:rsidRPr="0050584D">
        <w:rPr>
          <w:rFonts w:ascii="Times New Roman" w:hAnsi="Times New Roman" w:cs="Times New Roman"/>
          <w:sz w:val="24"/>
          <w:szCs w:val="24"/>
          <w:lang w:eastAsia="en-US"/>
        </w:rPr>
        <w:t xml:space="preserve"> - </w:t>
      </w:r>
      <w:hyperlink w:anchor="Par2592" w:tooltip="6) буровые скважины, предусмотренные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 w:history="1">
        <w:r w:rsidRPr="0050584D">
          <w:rPr>
            <w:rFonts w:ascii="Times New Roman" w:hAnsi="Times New Roman" w:cs="Times New Roman"/>
            <w:sz w:val="24"/>
            <w:szCs w:val="24"/>
            <w:lang w:eastAsia="en-US"/>
          </w:rPr>
          <w:t>6 части 9</w:t>
        </w:r>
      </w:hyperlink>
      <w:r w:rsidRPr="0050584D">
        <w:rPr>
          <w:rFonts w:ascii="Times New Roman" w:hAnsi="Times New Roman" w:cs="Times New Roman"/>
          <w:sz w:val="24"/>
          <w:szCs w:val="24"/>
          <w:lang w:eastAsia="en-US"/>
        </w:rPr>
        <w:t xml:space="preserve"> настоящей статьи объектов капитального строительства планируется осуществлять в границах охранных зон трубопроводов, экспертиза проектной документации на осуществление строительства, реконструкции указанных объектов капитального строительства является обязательной.</w:t>
      </w:r>
    </w:p>
    <w:p w:rsidR="006365FC" w:rsidRPr="0050584D" w:rsidRDefault="006365FC" w:rsidP="00F24368">
      <w:pPr>
        <w:pStyle w:val="ConsPlusNormal"/>
        <w:ind w:firstLine="540"/>
        <w:rPr>
          <w:rFonts w:ascii="Times New Roman" w:hAnsi="Times New Roman" w:cs="Times New Roman"/>
          <w:sz w:val="24"/>
          <w:szCs w:val="24"/>
          <w:lang w:eastAsia="en-US"/>
        </w:rPr>
      </w:pPr>
      <w:r w:rsidRPr="0050584D">
        <w:rPr>
          <w:rFonts w:ascii="Times New Roman" w:hAnsi="Times New Roman" w:cs="Times New Roman"/>
          <w:sz w:val="24"/>
          <w:szCs w:val="24"/>
          <w:lang w:eastAsia="en-US"/>
        </w:rPr>
        <w:t xml:space="preserve">9.2. В случае, если объекты капитального строительства, указанные в </w:t>
      </w:r>
      <w:hyperlink w:anchor="Par2588" w:tooltip="4)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и которые не предназначены для проживания граждан и осуществления производственной деятельности, " w:history="1">
        <w:r w:rsidRPr="0050584D">
          <w:rPr>
            <w:rFonts w:ascii="Times New Roman" w:hAnsi="Times New Roman" w:cs="Times New Roman"/>
            <w:sz w:val="24"/>
            <w:szCs w:val="24"/>
            <w:lang w:eastAsia="en-US"/>
          </w:rPr>
          <w:t>пунктах 4</w:t>
        </w:r>
      </w:hyperlink>
      <w:r w:rsidRPr="0050584D">
        <w:rPr>
          <w:rFonts w:ascii="Times New Roman" w:hAnsi="Times New Roman" w:cs="Times New Roman"/>
          <w:sz w:val="24"/>
          <w:szCs w:val="24"/>
          <w:lang w:eastAsia="en-US"/>
        </w:rPr>
        <w:t xml:space="preserve"> и </w:t>
      </w:r>
      <w:hyperlink w:anchor="Par2590" w:tooltip="5)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которые предназначены для осуществления производственной деятельности и для которых не требуется" w:history="1">
        <w:r w:rsidRPr="0050584D">
          <w:rPr>
            <w:rFonts w:ascii="Times New Roman" w:hAnsi="Times New Roman" w:cs="Times New Roman"/>
            <w:sz w:val="24"/>
            <w:szCs w:val="24"/>
            <w:lang w:eastAsia="en-US"/>
          </w:rPr>
          <w:t xml:space="preserve">5 части </w:t>
        </w:r>
      </w:hyperlink>
      <w:r w:rsidRPr="0050584D">
        <w:rPr>
          <w:rFonts w:ascii="Times New Roman" w:hAnsi="Times New Roman" w:cs="Times New Roman"/>
          <w:sz w:val="24"/>
          <w:szCs w:val="24"/>
          <w:lang w:eastAsia="en-US"/>
        </w:rPr>
        <w:t xml:space="preserve">9 настоящей статьи, относятся к объектам массового пребывания граждан, экспертиза проектной документации на осуществление строительства, реконструкции указанных объектов капитального строительства является обязательной. Критерии отнесения объектов капитального строительства, указанных в </w:t>
      </w:r>
      <w:hyperlink w:anchor="Par2588" w:tooltip="4)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и которые не предназначены для проживания граждан и осуществления производственной деятельности, " w:history="1">
        <w:r w:rsidRPr="0050584D">
          <w:rPr>
            <w:rFonts w:ascii="Times New Roman" w:hAnsi="Times New Roman" w:cs="Times New Roman"/>
            <w:sz w:val="24"/>
            <w:szCs w:val="24"/>
            <w:lang w:eastAsia="en-US"/>
          </w:rPr>
          <w:t>пунктах 4</w:t>
        </w:r>
      </w:hyperlink>
      <w:r w:rsidRPr="0050584D">
        <w:rPr>
          <w:rFonts w:ascii="Times New Roman" w:hAnsi="Times New Roman" w:cs="Times New Roman"/>
          <w:sz w:val="24"/>
          <w:szCs w:val="24"/>
          <w:lang w:eastAsia="en-US"/>
        </w:rPr>
        <w:t xml:space="preserve"> и </w:t>
      </w:r>
      <w:hyperlink w:anchor="Par2590" w:tooltip="5)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которые предназначены для осуществления производственной деятельности и для которых не требуется" w:history="1">
        <w:r w:rsidRPr="0050584D">
          <w:rPr>
            <w:rFonts w:ascii="Times New Roman" w:hAnsi="Times New Roman" w:cs="Times New Roman"/>
            <w:sz w:val="24"/>
            <w:szCs w:val="24"/>
            <w:lang w:eastAsia="en-US"/>
          </w:rPr>
          <w:t xml:space="preserve">5 части </w:t>
        </w:r>
      </w:hyperlink>
      <w:r w:rsidRPr="0050584D">
        <w:rPr>
          <w:rFonts w:ascii="Times New Roman" w:hAnsi="Times New Roman" w:cs="Times New Roman"/>
          <w:sz w:val="24"/>
          <w:szCs w:val="24"/>
          <w:lang w:eastAsia="en-US"/>
        </w:rPr>
        <w:t>9 настоящей статьи, к объектам массового пребывания граждан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6365FC" w:rsidRPr="0050584D" w:rsidRDefault="006365FC" w:rsidP="00F24368">
      <w:pPr>
        <w:pStyle w:val="ConsPlusNormal"/>
        <w:ind w:firstLine="540"/>
        <w:rPr>
          <w:rFonts w:ascii="Times New Roman" w:hAnsi="Times New Roman" w:cs="Times New Roman"/>
          <w:sz w:val="24"/>
          <w:szCs w:val="24"/>
          <w:lang w:eastAsia="en-US"/>
        </w:rPr>
      </w:pPr>
      <w:r w:rsidRPr="0050584D">
        <w:rPr>
          <w:rFonts w:ascii="Times New Roman" w:hAnsi="Times New Roman" w:cs="Times New Roman"/>
          <w:sz w:val="24"/>
          <w:szCs w:val="24"/>
          <w:lang w:eastAsia="en-US"/>
        </w:rPr>
        <w:t>10. Экспертиза проектной документации не проводится в случае, если для строительства или реконструкции объекта капитального строительства не требуется получение разрешения на строительство. Экспертиза проектной документации не проводится в отношении разделов проектной документации, подготовленных для проведения капитального ремонта объектов капитального строительства.</w:t>
      </w:r>
    </w:p>
    <w:p w:rsidR="006365FC" w:rsidRPr="0050584D" w:rsidRDefault="006365FC" w:rsidP="00F24368">
      <w:pPr>
        <w:rPr>
          <w:rFonts w:ascii="Times New Roman" w:hAnsi="Times New Roman" w:cs="Times New Roman"/>
          <w:sz w:val="24"/>
          <w:szCs w:val="24"/>
        </w:rPr>
      </w:pPr>
      <w:r w:rsidRPr="0050584D">
        <w:rPr>
          <w:rFonts w:ascii="Times New Roman" w:hAnsi="Times New Roman" w:cs="Times New Roman"/>
          <w:sz w:val="24"/>
          <w:szCs w:val="24"/>
        </w:rPr>
        <w:t xml:space="preserve">Экспертиза результатов инженерных изысканий не проводится в случае, если инженерные изыскания выполнялись для подготовки проектной документации объектов капитального строительства, указанных в </w:t>
      </w:r>
      <w:hyperlink r:id="rId15" w:history="1">
        <w:r w:rsidRPr="0050584D">
          <w:rPr>
            <w:rFonts w:ascii="Times New Roman" w:hAnsi="Times New Roman" w:cs="Times New Roman"/>
            <w:sz w:val="24"/>
            <w:szCs w:val="24"/>
          </w:rPr>
          <w:t>части 9</w:t>
        </w:r>
      </w:hyperlink>
      <w:r w:rsidRPr="0050584D">
        <w:rPr>
          <w:rFonts w:ascii="Times New Roman" w:hAnsi="Times New Roman" w:cs="Times New Roman"/>
          <w:sz w:val="24"/>
          <w:szCs w:val="24"/>
        </w:rPr>
        <w:t xml:space="preserve"> настоящей статьи, а также в случае, если для строительства, реконструкции не требуется получение разрешения на строительство.</w:t>
      </w:r>
    </w:p>
    <w:p w:rsidR="006365FC" w:rsidRPr="0050584D" w:rsidRDefault="006365FC" w:rsidP="00F24368">
      <w:pPr>
        <w:rPr>
          <w:rFonts w:ascii="Times New Roman" w:hAnsi="Times New Roman" w:cs="Times New Roman"/>
          <w:sz w:val="24"/>
          <w:szCs w:val="24"/>
        </w:rPr>
      </w:pPr>
      <w:r w:rsidRPr="0050584D">
        <w:rPr>
          <w:rFonts w:ascii="Times New Roman" w:hAnsi="Times New Roman" w:cs="Times New Roman"/>
          <w:sz w:val="24"/>
          <w:szCs w:val="24"/>
        </w:rPr>
        <w:t>11. Проектирование осуществляется при отсутствии на данной территории объектов культурного наследия, включенных в реестр, выявленных объектов культурного наследия либо при обеспечении заказчиком нижеуказанных работ.</w:t>
      </w:r>
    </w:p>
    <w:p w:rsidR="006365FC" w:rsidRPr="0050584D" w:rsidRDefault="006365FC" w:rsidP="00F24368">
      <w:pPr>
        <w:rPr>
          <w:rFonts w:ascii="Times New Roman" w:hAnsi="Times New Roman" w:cs="Times New Roman"/>
          <w:sz w:val="24"/>
          <w:szCs w:val="24"/>
        </w:rPr>
      </w:pPr>
      <w:r w:rsidRPr="0050584D">
        <w:rPr>
          <w:rFonts w:ascii="Times New Roman" w:hAnsi="Times New Roman" w:cs="Times New Roman"/>
          <w:sz w:val="24"/>
          <w:szCs w:val="24"/>
        </w:rPr>
        <w:t>В случае расположения на территории, подлежащей хозяйственному освоению, объектов культурного наследия, включенных в реестр, и выявленных объектов культурного наследия землеустроительные, земляные, строительные, мелиоративные, хозяйственные и иные работы на территориях, непосредственно связанных с земельными участками в границах территории указанных объектов, проводятся при наличии в проектах проведения таких работ разделов об обеспечении сохранности данных объектов культурного наследия или выявленных объектов культурного наследия, получивших положительные заключения экспертизы проектной документации.</w:t>
      </w:r>
    </w:p>
    <w:p w:rsidR="006365FC" w:rsidRPr="0050584D" w:rsidRDefault="006365FC" w:rsidP="00EB1C80">
      <w:pPr>
        <w:pStyle w:val="Heading2"/>
        <w:spacing w:after="100"/>
        <w:rPr>
          <w:rFonts w:ascii="Times New Roman" w:hAnsi="Times New Roman" w:cs="Times New Roman"/>
          <w:color w:val="auto"/>
          <w:sz w:val="24"/>
          <w:szCs w:val="24"/>
        </w:rPr>
      </w:pPr>
      <w:bookmarkStart w:id="298" w:name="_Toc387084744"/>
      <w:bookmarkStart w:id="299" w:name="_Toc3399137"/>
      <w:r w:rsidRPr="0050584D">
        <w:rPr>
          <w:rFonts w:ascii="Times New Roman" w:hAnsi="Times New Roman" w:cs="Times New Roman"/>
          <w:color w:val="auto"/>
          <w:sz w:val="24"/>
          <w:szCs w:val="24"/>
        </w:rPr>
        <w:t>Статья 42. Выдача разрешения на строительство</w:t>
      </w:r>
      <w:bookmarkEnd w:id="298"/>
      <w:bookmarkEnd w:id="299"/>
      <w:r w:rsidRPr="0050584D">
        <w:rPr>
          <w:rFonts w:ascii="Times New Roman" w:hAnsi="Times New Roman" w:cs="Times New Roman"/>
          <w:color w:val="auto"/>
          <w:sz w:val="24"/>
          <w:szCs w:val="24"/>
        </w:rPr>
        <w:t xml:space="preserve"> </w:t>
      </w:r>
    </w:p>
    <w:p w:rsidR="006365FC" w:rsidRPr="0050584D" w:rsidRDefault="006365FC" w:rsidP="00F24368">
      <w:pPr>
        <w:rPr>
          <w:rFonts w:ascii="Times New Roman" w:hAnsi="Times New Roman" w:cs="Times New Roman"/>
          <w:sz w:val="24"/>
          <w:szCs w:val="24"/>
        </w:rPr>
      </w:pPr>
      <w:r w:rsidRPr="0050584D">
        <w:rPr>
          <w:rFonts w:ascii="Times New Roman" w:hAnsi="Times New Roman" w:cs="Times New Roman"/>
          <w:sz w:val="24"/>
          <w:szCs w:val="24"/>
        </w:rPr>
        <w:t>1. </w:t>
      </w:r>
      <w:hyperlink r:id="rId16" w:anchor="dst100015" w:history="1">
        <w:r w:rsidRPr="0050584D">
          <w:rPr>
            <w:rFonts w:ascii="Times New Roman" w:hAnsi="Times New Roman" w:cs="Times New Roman"/>
            <w:sz w:val="24"/>
            <w:szCs w:val="24"/>
          </w:rPr>
          <w:t>Разрешение</w:t>
        </w:r>
      </w:hyperlink>
      <w:r w:rsidRPr="0050584D">
        <w:rPr>
          <w:rFonts w:ascii="Times New Roman" w:hAnsi="Times New Roman" w:cs="Times New Roman"/>
          <w:sz w:val="24"/>
          <w:szCs w:val="24"/>
        </w:rPr>
        <w:t>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регламентам (за исключением случая, предусмотренного </w:t>
      </w:r>
      <w:hyperlink r:id="rId17" w:anchor="dst1592" w:history="1">
        <w:r w:rsidRPr="0050584D">
          <w:rPr>
            <w:rFonts w:ascii="Times New Roman" w:hAnsi="Times New Roman" w:cs="Times New Roman"/>
            <w:sz w:val="24"/>
            <w:szCs w:val="24"/>
          </w:rPr>
          <w:t>частью 1.1</w:t>
        </w:r>
      </w:hyperlink>
      <w:r w:rsidRPr="0050584D">
        <w:rPr>
          <w:rFonts w:ascii="Times New Roman" w:hAnsi="Times New Roman" w:cs="Times New Roman"/>
          <w:sz w:val="24"/>
          <w:szCs w:val="24"/>
        </w:rPr>
        <w:t> настоящей статьи), проектом планировки территории и проектом межевания территории (за исключением случаев, если в соответствии с Градостроительным Кодексом и статьей 26 настоящих Правил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 РФ.</w:t>
      </w:r>
    </w:p>
    <w:p w:rsidR="006365FC" w:rsidRPr="0050584D" w:rsidRDefault="006365FC" w:rsidP="00F24368">
      <w:pPr>
        <w:pStyle w:val="ConsPlusNormal"/>
        <w:ind w:firstLine="540"/>
        <w:rPr>
          <w:rFonts w:ascii="Times New Roman" w:hAnsi="Times New Roman" w:cs="Times New Roman"/>
          <w:sz w:val="24"/>
          <w:szCs w:val="24"/>
          <w:lang w:eastAsia="en-US"/>
        </w:rPr>
      </w:pPr>
      <w:r w:rsidRPr="0050584D">
        <w:rPr>
          <w:rFonts w:ascii="Times New Roman" w:hAnsi="Times New Roman" w:cs="Times New Roman"/>
          <w:sz w:val="24"/>
          <w:szCs w:val="24"/>
          <w:lang w:eastAsia="en-US"/>
        </w:rPr>
        <w:t xml:space="preserve">1.1.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w:t>
      </w:r>
      <w:hyperlink w:anchor="Par1496" w:tooltip="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 w:history="1">
        <w:r w:rsidRPr="0050584D">
          <w:rPr>
            <w:rFonts w:ascii="Times New Roman" w:hAnsi="Times New Roman" w:cs="Times New Roman"/>
            <w:sz w:val="24"/>
            <w:szCs w:val="24"/>
            <w:lang w:eastAsia="en-US"/>
          </w:rPr>
          <w:t>частью 7 статьи 36</w:t>
        </w:r>
      </w:hyperlink>
      <w:r w:rsidRPr="0050584D">
        <w:rPr>
          <w:rFonts w:ascii="Times New Roman" w:hAnsi="Times New Roman" w:cs="Times New Roman"/>
          <w:sz w:val="24"/>
          <w:szCs w:val="24"/>
          <w:lang w:eastAsia="en-US"/>
        </w:rPr>
        <w:t xml:space="preserve"> Градостроительного кодекса РФ требованиям к назначению, параметрам и размещению объекта капитального строительства на указанном земельном участке.</w:t>
      </w:r>
    </w:p>
    <w:p w:rsidR="006365FC" w:rsidRPr="0050584D" w:rsidRDefault="006365FC" w:rsidP="00EB1C80">
      <w:pPr>
        <w:rPr>
          <w:rFonts w:ascii="Times New Roman" w:hAnsi="Times New Roman" w:cs="Times New Roman"/>
          <w:sz w:val="24"/>
          <w:szCs w:val="24"/>
        </w:rPr>
      </w:pPr>
      <w:r w:rsidRPr="0050584D">
        <w:rPr>
          <w:rFonts w:ascii="Times New Roman" w:hAnsi="Times New Roman" w:cs="Times New Roman"/>
          <w:sz w:val="24"/>
          <w:szCs w:val="24"/>
        </w:rPr>
        <w:t xml:space="preserve">2. В границах Стародеревянковского сельского поселения разрешение на строительство выдается уполномоченным органом в области архитектуры и градостроительства в соответствии с федеральным законом от 06.10.2003 №131-ФЗ (ред. от 07.06.2017) "Об общих принципах организации местного самоуправления в Российской Федерации" (с изм. и доп., вступ. в силу с 28.06.2017). </w:t>
      </w:r>
    </w:p>
    <w:p w:rsidR="006365FC" w:rsidRPr="0050584D" w:rsidRDefault="006365FC" w:rsidP="00F24368">
      <w:pPr>
        <w:rPr>
          <w:rFonts w:ascii="Times New Roman" w:hAnsi="Times New Roman" w:cs="Times New Roman"/>
          <w:sz w:val="24"/>
          <w:szCs w:val="24"/>
        </w:rPr>
      </w:pPr>
      <w:r w:rsidRPr="0050584D">
        <w:rPr>
          <w:rFonts w:ascii="Times New Roman" w:hAnsi="Times New Roman" w:cs="Times New Roman"/>
          <w:sz w:val="24"/>
          <w:szCs w:val="24"/>
        </w:rPr>
        <w:t xml:space="preserve">Исключениями являются случаи, определенные п.6 статьи 51 Градостроительного кодекса РФ, когда выдача разрешений на строительство осуществляется федеральным органом исполнительной власти, органом исполнительной власти субъекта Российской Федерации. </w:t>
      </w:r>
    </w:p>
    <w:p w:rsidR="006365FC" w:rsidRPr="0050584D" w:rsidRDefault="006365FC" w:rsidP="00F24368">
      <w:pPr>
        <w:rPr>
          <w:rFonts w:ascii="Times New Roman" w:hAnsi="Times New Roman" w:cs="Times New Roman"/>
          <w:sz w:val="24"/>
          <w:szCs w:val="24"/>
        </w:rPr>
      </w:pPr>
      <w:r w:rsidRPr="0050584D">
        <w:rPr>
          <w:rFonts w:ascii="Times New Roman" w:hAnsi="Times New Roman" w:cs="Times New Roman"/>
          <w:sz w:val="24"/>
          <w:szCs w:val="24"/>
        </w:rPr>
        <w:t>3. Застройщик утверждает проектную документацию. В целях строительства, реконструкции объекта капитального строительства застройщик направляет заявление о выдаче разрешения на строительство непосредственно в уполномоченные на выдачу разрешений на строительство в соответствии с </w:t>
      </w:r>
      <w:hyperlink r:id="rId18" w:anchor="dst100804" w:history="1">
        <w:r w:rsidRPr="0050584D">
          <w:rPr>
            <w:rFonts w:ascii="Times New Roman" w:hAnsi="Times New Roman" w:cs="Times New Roman"/>
            <w:sz w:val="24"/>
            <w:szCs w:val="24"/>
          </w:rPr>
          <w:t>частями 4</w:t>
        </w:r>
      </w:hyperlink>
      <w:r w:rsidRPr="0050584D">
        <w:rPr>
          <w:rFonts w:ascii="Times New Roman" w:hAnsi="Times New Roman" w:cs="Times New Roman"/>
          <w:sz w:val="24"/>
          <w:szCs w:val="24"/>
        </w:rPr>
        <w:t> - </w:t>
      </w:r>
      <w:hyperlink r:id="rId19" w:anchor="dst100806" w:history="1">
        <w:r w:rsidRPr="0050584D">
          <w:rPr>
            <w:rFonts w:ascii="Times New Roman" w:hAnsi="Times New Roman" w:cs="Times New Roman"/>
            <w:sz w:val="24"/>
            <w:szCs w:val="24"/>
          </w:rPr>
          <w:t>6</w:t>
        </w:r>
      </w:hyperlink>
      <w:r w:rsidRPr="0050584D">
        <w:rPr>
          <w:rFonts w:ascii="Times New Roman" w:hAnsi="Times New Roman" w:cs="Times New Roman"/>
          <w:sz w:val="24"/>
          <w:szCs w:val="24"/>
        </w:rPr>
        <w:t> статьи 51 Градостроительного Кодекса РФ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Государственную корпорацию по космической деятельности "Роскосмос". Заявление о выдаче разрешения на строительство может быть подано через многофункциональный центр в соответствии с соглашением о взаимодействии между многофункциональным центром и уполномоченным на выдачу разрешений на строительство в соответствии с </w:t>
      </w:r>
      <w:hyperlink r:id="rId20" w:anchor="dst100804" w:history="1">
        <w:r w:rsidRPr="0050584D">
          <w:rPr>
            <w:rFonts w:ascii="Times New Roman" w:hAnsi="Times New Roman" w:cs="Times New Roman"/>
            <w:sz w:val="24"/>
            <w:szCs w:val="24"/>
          </w:rPr>
          <w:t>частями 4</w:t>
        </w:r>
      </w:hyperlink>
      <w:r w:rsidRPr="0050584D">
        <w:rPr>
          <w:rFonts w:ascii="Times New Roman" w:hAnsi="Times New Roman" w:cs="Times New Roman"/>
          <w:sz w:val="24"/>
          <w:szCs w:val="24"/>
        </w:rPr>
        <w:t> - </w:t>
      </w:r>
      <w:hyperlink r:id="rId21" w:anchor="dst100806" w:history="1">
        <w:r w:rsidRPr="0050584D">
          <w:rPr>
            <w:rFonts w:ascii="Times New Roman" w:hAnsi="Times New Roman" w:cs="Times New Roman"/>
            <w:sz w:val="24"/>
            <w:szCs w:val="24"/>
          </w:rPr>
          <w:t>6</w:t>
        </w:r>
      </w:hyperlink>
      <w:r w:rsidRPr="0050584D">
        <w:rPr>
          <w:rFonts w:ascii="Times New Roman" w:hAnsi="Times New Roman" w:cs="Times New Roman"/>
          <w:sz w:val="24"/>
          <w:szCs w:val="24"/>
        </w:rPr>
        <w:t> статьи 51 Градостроительного Кодекса РФ федеральным органом исполнительной власти, органом исполнительной власти субъекта Российской Федерации, органом местного самоуправления.</w:t>
      </w:r>
    </w:p>
    <w:p w:rsidR="006365FC" w:rsidRPr="0050584D" w:rsidRDefault="006365FC" w:rsidP="00F24368">
      <w:pPr>
        <w:rPr>
          <w:rFonts w:ascii="Times New Roman" w:hAnsi="Times New Roman" w:cs="Times New Roman"/>
          <w:sz w:val="24"/>
          <w:szCs w:val="24"/>
        </w:rPr>
      </w:pPr>
      <w:r w:rsidRPr="0050584D">
        <w:rPr>
          <w:rFonts w:ascii="Times New Roman" w:hAnsi="Times New Roman" w:cs="Times New Roman"/>
          <w:sz w:val="24"/>
          <w:szCs w:val="24"/>
        </w:rPr>
        <w:t>4. Перечень прилагающихся к указанному заявлению о выдачи разрешения на строительство документов устанавливается п.7 статьи 51 Градостроительного Кодекса РФ.</w:t>
      </w:r>
    </w:p>
    <w:p w:rsidR="006365FC" w:rsidRPr="0050584D" w:rsidRDefault="006365FC" w:rsidP="00F24368">
      <w:pPr>
        <w:rPr>
          <w:rFonts w:ascii="Times New Roman" w:hAnsi="Times New Roman" w:cs="Times New Roman"/>
          <w:sz w:val="24"/>
          <w:szCs w:val="24"/>
        </w:rPr>
      </w:pPr>
      <w:r w:rsidRPr="0050584D">
        <w:rPr>
          <w:rFonts w:ascii="Times New Roman" w:hAnsi="Times New Roman" w:cs="Times New Roman"/>
          <w:sz w:val="24"/>
          <w:szCs w:val="24"/>
        </w:rPr>
        <w:t>5. Порядок направления документов в уполномоченные на выдачу разрешений на строительство федеральные органы исполнительной власти, органы исполнительной власти субъектов Российской Федерации, органы местного самоуправления и организации в электронной форме устанавливается Правительством Российской Федерации.</w:t>
      </w:r>
    </w:p>
    <w:p w:rsidR="006365FC" w:rsidRPr="0050584D" w:rsidRDefault="006365FC" w:rsidP="00EB1C80">
      <w:pPr>
        <w:rPr>
          <w:rFonts w:ascii="Times New Roman" w:hAnsi="Times New Roman" w:cs="Times New Roman"/>
          <w:sz w:val="24"/>
          <w:szCs w:val="24"/>
        </w:rPr>
      </w:pPr>
      <w:r w:rsidRPr="0050584D">
        <w:rPr>
          <w:rFonts w:ascii="Times New Roman" w:hAnsi="Times New Roman" w:cs="Times New Roman"/>
          <w:sz w:val="24"/>
          <w:szCs w:val="24"/>
        </w:rPr>
        <w:t xml:space="preserve">6. Специалист по хозяйственному обеспечению градостроительной деятельности в течение десяти дней со дня получения заявления о выдаче разрешения на строительство: </w:t>
      </w:r>
    </w:p>
    <w:p w:rsidR="006365FC" w:rsidRPr="0050584D" w:rsidRDefault="006365FC" w:rsidP="00EB1C80">
      <w:pPr>
        <w:rPr>
          <w:rFonts w:ascii="Times New Roman" w:hAnsi="Times New Roman" w:cs="Times New Roman"/>
          <w:sz w:val="24"/>
          <w:szCs w:val="24"/>
        </w:rPr>
      </w:pPr>
      <w:r w:rsidRPr="0050584D">
        <w:rPr>
          <w:rFonts w:ascii="Times New Roman" w:hAnsi="Times New Roman" w:cs="Times New Roman"/>
          <w:sz w:val="24"/>
          <w:szCs w:val="24"/>
        </w:rPr>
        <w:t xml:space="preserve">- проводит проверку наличия и надлежащего оформления документов, прилагаемых к заявлению; </w:t>
      </w:r>
    </w:p>
    <w:p w:rsidR="006365FC" w:rsidRPr="0050584D" w:rsidRDefault="006365FC" w:rsidP="00EB1C80">
      <w:pPr>
        <w:rPr>
          <w:rFonts w:ascii="Times New Roman" w:hAnsi="Times New Roman" w:cs="Times New Roman"/>
          <w:sz w:val="24"/>
          <w:szCs w:val="24"/>
        </w:rPr>
      </w:pPr>
      <w:r w:rsidRPr="0050584D">
        <w:rPr>
          <w:rFonts w:ascii="Times New Roman" w:hAnsi="Times New Roman" w:cs="Times New Roman"/>
          <w:sz w:val="24"/>
          <w:szCs w:val="24"/>
        </w:rPr>
        <w:t xml:space="preserve">- проводит проверку соответствия проектной документации требованиям градостроительного плана земельного участка (соблюдение красных линий, границ действия публичных сервитутов, отступов строений от границ земельного участка). В случае наличия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 </w:t>
      </w:r>
    </w:p>
    <w:p w:rsidR="006365FC" w:rsidRPr="0050584D" w:rsidRDefault="006365FC" w:rsidP="00EB1C80">
      <w:pPr>
        <w:rPr>
          <w:rFonts w:ascii="Times New Roman" w:hAnsi="Times New Roman" w:cs="Times New Roman"/>
          <w:sz w:val="24"/>
          <w:szCs w:val="24"/>
        </w:rPr>
      </w:pPr>
      <w:r w:rsidRPr="0050584D">
        <w:rPr>
          <w:rFonts w:ascii="Times New Roman" w:hAnsi="Times New Roman" w:cs="Times New Roman"/>
          <w:sz w:val="24"/>
          <w:szCs w:val="24"/>
        </w:rPr>
        <w:t xml:space="preserve">- выдает разрешение на строительство либо отказывает в выдаче такого разрешения с указанием причин отказа. </w:t>
      </w:r>
    </w:p>
    <w:p w:rsidR="006365FC" w:rsidRPr="0050584D" w:rsidRDefault="006365FC" w:rsidP="00EB1C80">
      <w:pPr>
        <w:rPr>
          <w:rFonts w:ascii="Times New Roman" w:hAnsi="Times New Roman" w:cs="Times New Roman"/>
          <w:sz w:val="24"/>
          <w:szCs w:val="24"/>
        </w:rPr>
      </w:pPr>
      <w:r w:rsidRPr="0050584D">
        <w:rPr>
          <w:rFonts w:ascii="Times New Roman" w:hAnsi="Times New Roman" w:cs="Times New Roman"/>
          <w:sz w:val="24"/>
          <w:szCs w:val="24"/>
        </w:rPr>
        <w:t xml:space="preserve">7. Специалист по хозяйственному обеспечению градостроительной деятельности по заявлению застройщика может выдать разрешение на отдельные этапы строительства, реконструкции. </w:t>
      </w:r>
    </w:p>
    <w:p w:rsidR="006365FC" w:rsidRPr="0050584D" w:rsidRDefault="006365FC" w:rsidP="00EB1C80">
      <w:pPr>
        <w:rPr>
          <w:rFonts w:ascii="Times New Roman" w:hAnsi="Times New Roman" w:cs="Times New Roman"/>
          <w:sz w:val="24"/>
          <w:szCs w:val="24"/>
        </w:rPr>
      </w:pPr>
      <w:r w:rsidRPr="0050584D">
        <w:rPr>
          <w:rFonts w:ascii="Times New Roman" w:hAnsi="Times New Roman" w:cs="Times New Roman"/>
          <w:sz w:val="24"/>
          <w:szCs w:val="24"/>
        </w:rPr>
        <w:t xml:space="preserve">8. Отказ в выдаче разрешения на строительство может быть обжалован застройщиком в судебном порядке. </w:t>
      </w:r>
    </w:p>
    <w:p w:rsidR="006365FC" w:rsidRPr="0050584D" w:rsidRDefault="006365FC" w:rsidP="00EB1C80">
      <w:pPr>
        <w:rPr>
          <w:rFonts w:ascii="Times New Roman" w:hAnsi="Times New Roman" w:cs="Times New Roman"/>
          <w:sz w:val="24"/>
          <w:szCs w:val="24"/>
        </w:rPr>
      </w:pPr>
      <w:r w:rsidRPr="0050584D">
        <w:rPr>
          <w:rFonts w:ascii="Times New Roman" w:hAnsi="Times New Roman" w:cs="Times New Roman"/>
          <w:sz w:val="24"/>
          <w:szCs w:val="24"/>
        </w:rPr>
        <w:t xml:space="preserve">9. Разрешения на строительство выдаются бесплатно. </w:t>
      </w:r>
    </w:p>
    <w:p w:rsidR="006365FC" w:rsidRPr="0050584D" w:rsidRDefault="006365FC" w:rsidP="00EB1C80">
      <w:pPr>
        <w:rPr>
          <w:rFonts w:ascii="Times New Roman" w:hAnsi="Times New Roman" w:cs="Times New Roman"/>
          <w:sz w:val="24"/>
          <w:szCs w:val="24"/>
        </w:rPr>
      </w:pPr>
      <w:r w:rsidRPr="0050584D">
        <w:rPr>
          <w:rFonts w:ascii="Times New Roman" w:hAnsi="Times New Roman" w:cs="Times New Roman"/>
          <w:sz w:val="24"/>
          <w:szCs w:val="24"/>
        </w:rPr>
        <w:t xml:space="preserve">10. Форма разрешения на строительство устанавливается Правительством Российской Федерации. </w:t>
      </w:r>
    </w:p>
    <w:p w:rsidR="006365FC" w:rsidRPr="0050584D" w:rsidRDefault="006365FC" w:rsidP="00F24368">
      <w:pPr>
        <w:rPr>
          <w:rFonts w:ascii="Times New Roman" w:hAnsi="Times New Roman" w:cs="Times New Roman"/>
          <w:sz w:val="24"/>
          <w:szCs w:val="24"/>
        </w:rPr>
      </w:pPr>
      <w:r w:rsidRPr="0050584D">
        <w:rPr>
          <w:rFonts w:ascii="Times New Roman" w:hAnsi="Times New Roman" w:cs="Times New Roman"/>
          <w:sz w:val="24"/>
          <w:szCs w:val="24"/>
        </w:rPr>
        <w:t xml:space="preserve">11. Застройщик в течение десяти дней со дня получения разрешения на строительство обязан безвозмездно передать в федеральный орган исполнительной власти, орган исполнительной власти субъекта Российской Федерации, орган местного самоуправления или уполномоченную организацию, осуществляющую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либо Государственную корпорацию по космической деятельности "Роскосмос", выдавшие разрешение на строительство, сведения о площади, о высоте и количестве этажей планируемого объекта капитального строительства, о сетях инженерно-технического обеспечения, один экземпляр копии результатов инженерных изысканий и по одному экземпляру копий разделов проектной документации, предусмотренных </w:t>
      </w:r>
      <w:hyperlink w:anchor="Par2491" w:tooltip="2) схема планировочной организации земельного участка, которая выполнена в соответствии с информацией, указанной в градостроительном плане земельного участка;" w:history="1">
        <w:r w:rsidRPr="0050584D">
          <w:rPr>
            <w:rFonts w:ascii="Times New Roman" w:hAnsi="Times New Roman" w:cs="Times New Roman"/>
            <w:sz w:val="24"/>
            <w:szCs w:val="24"/>
          </w:rPr>
          <w:t>пунктами 2</w:t>
        </w:r>
      </w:hyperlink>
      <w:r w:rsidRPr="0050584D">
        <w:rPr>
          <w:rFonts w:ascii="Times New Roman" w:hAnsi="Times New Roman" w:cs="Times New Roman"/>
          <w:sz w:val="24"/>
          <w:szCs w:val="24"/>
        </w:rPr>
        <w:t xml:space="preserve">, </w:t>
      </w:r>
      <w:hyperlink w:anchor="Par2502" w:tooltip="8) перечень мероприятий по охране окружающей среды;" w:history="1">
        <w:r w:rsidRPr="0050584D">
          <w:rPr>
            <w:rFonts w:ascii="Times New Roman" w:hAnsi="Times New Roman" w:cs="Times New Roman"/>
            <w:sz w:val="24"/>
            <w:szCs w:val="24"/>
          </w:rPr>
          <w:t>8</w:t>
        </w:r>
      </w:hyperlink>
      <w:r w:rsidRPr="0050584D">
        <w:rPr>
          <w:rFonts w:ascii="Times New Roman" w:hAnsi="Times New Roman" w:cs="Times New Roman"/>
          <w:sz w:val="24"/>
          <w:szCs w:val="24"/>
        </w:rPr>
        <w:t xml:space="preserve"> - </w:t>
      </w:r>
      <w:hyperlink w:anchor="Par2504" w:tooltip="10) 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 w:history="1">
        <w:r w:rsidRPr="0050584D">
          <w:rPr>
            <w:rFonts w:ascii="Times New Roman" w:hAnsi="Times New Roman" w:cs="Times New Roman"/>
            <w:sz w:val="24"/>
            <w:szCs w:val="24"/>
          </w:rPr>
          <w:t>10</w:t>
        </w:r>
      </w:hyperlink>
      <w:r w:rsidRPr="0050584D">
        <w:rPr>
          <w:rFonts w:ascii="Times New Roman" w:hAnsi="Times New Roman" w:cs="Times New Roman"/>
          <w:sz w:val="24"/>
          <w:szCs w:val="24"/>
        </w:rPr>
        <w:t xml:space="preserve"> и </w:t>
      </w:r>
      <w:hyperlink w:anchor="Par2512" w:tooltip="11.1) перечень мероприятий по обеспечению соблюдения требований энергетической эффективности и требований оснащенности зданий, строений, сооружений приборами учета используемых энергетических ресурсов;" w:history="1">
        <w:r w:rsidRPr="0050584D">
          <w:rPr>
            <w:rFonts w:ascii="Times New Roman" w:hAnsi="Times New Roman" w:cs="Times New Roman"/>
            <w:sz w:val="24"/>
            <w:szCs w:val="24"/>
          </w:rPr>
          <w:t>11.1 части 12 статьи 48</w:t>
        </w:r>
      </w:hyperlink>
      <w:r w:rsidRPr="0050584D">
        <w:rPr>
          <w:rFonts w:ascii="Times New Roman" w:hAnsi="Times New Roman" w:cs="Times New Roman"/>
          <w:sz w:val="24"/>
          <w:szCs w:val="24"/>
        </w:rPr>
        <w:t xml:space="preserve"> Градостроительного Кодекса, для размещения в информационной системе обеспечения градостроительной деятельности. Указанные в настоящей части документы (их копии или сведения, содержащиеся в них) могут быть направлены в электронной форме. В случае получения разрешения на строительство объекта капитального строительства в границах территории исторического поселения застройщик в течение десяти дней со дня получения указанного разрешения обязан также безвозмездно передать в такие орган или организацию предусмотренный </w:t>
      </w:r>
      <w:hyperlink w:anchor="Par2493" w:tooltip="3) архитектурные решения;" w:history="1">
        <w:r w:rsidRPr="0050584D">
          <w:rPr>
            <w:rFonts w:ascii="Times New Roman" w:hAnsi="Times New Roman" w:cs="Times New Roman"/>
            <w:sz w:val="24"/>
            <w:szCs w:val="24"/>
          </w:rPr>
          <w:t>пунктом 3 части 12 статьи 48</w:t>
        </w:r>
      </w:hyperlink>
      <w:r w:rsidRPr="0050584D">
        <w:rPr>
          <w:rFonts w:ascii="Times New Roman" w:hAnsi="Times New Roman" w:cs="Times New Roman"/>
          <w:sz w:val="24"/>
          <w:szCs w:val="24"/>
        </w:rPr>
        <w:t xml:space="preserve"> Градостроительного Кодекса раздел проектной документации объекта капитального строительства, за исключением случая, если строительство или реконструкция такого объекта планируется в соответствии с типовым архитектурным решением объекта капитального строительства.</w:t>
      </w:r>
    </w:p>
    <w:p w:rsidR="006365FC" w:rsidRPr="0050584D" w:rsidRDefault="006365FC" w:rsidP="00F24368">
      <w:pPr>
        <w:rPr>
          <w:rFonts w:ascii="Times New Roman" w:hAnsi="Times New Roman" w:cs="Times New Roman"/>
          <w:sz w:val="24"/>
          <w:szCs w:val="24"/>
        </w:rPr>
      </w:pPr>
      <w:r w:rsidRPr="0050584D">
        <w:rPr>
          <w:rFonts w:ascii="Times New Roman" w:hAnsi="Times New Roman" w:cs="Times New Roman"/>
          <w:sz w:val="24"/>
          <w:szCs w:val="24"/>
        </w:rPr>
        <w:t xml:space="preserve">12. Разрешение на строительство выдается на срок, предусмотренный проектом организации строительства объекта капитального строительства. Разрешение на индивидуальное жилищное строительство выдается на десять лет. </w:t>
      </w:r>
    </w:p>
    <w:p w:rsidR="006365FC" w:rsidRPr="0050584D" w:rsidRDefault="006365FC" w:rsidP="00F24368">
      <w:pPr>
        <w:rPr>
          <w:rFonts w:ascii="Times New Roman" w:hAnsi="Times New Roman" w:cs="Times New Roman"/>
          <w:sz w:val="24"/>
          <w:szCs w:val="24"/>
        </w:rPr>
      </w:pPr>
      <w:r w:rsidRPr="0050584D">
        <w:rPr>
          <w:rFonts w:ascii="Times New Roman" w:hAnsi="Times New Roman" w:cs="Times New Roman"/>
          <w:sz w:val="24"/>
          <w:szCs w:val="24"/>
        </w:rPr>
        <w:t>13. Срок действия разрешения на строительство при переходе права на земельный участок и объекты капитального строительства сохраняется, за исключением случаев, предусмотренных </w:t>
      </w:r>
      <w:hyperlink r:id="rId22" w:anchor="dst330" w:history="1">
        <w:r w:rsidRPr="0050584D">
          <w:rPr>
            <w:rFonts w:ascii="Times New Roman" w:hAnsi="Times New Roman" w:cs="Times New Roman"/>
            <w:sz w:val="24"/>
            <w:szCs w:val="24"/>
          </w:rPr>
          <w:t>частью 21.1</w:t>
        </w:r>
      </w:hyperlink>
      <w:r w:rsidRPr="0050584D">
        <w:rPr>
          <w:rFonts w:ascii="Times New Roman" w:hAnsi="Times New Roman" w:cs="Times New Roman"/>
          <w:sz w:val="24"/>
          <w:szCs w:val="24"/>
        </w:rPr>
        <w:t> статьи 51 Градостроительного Кодекса РФ.</w:t>
      </w:r>
    </w:p>
    <w:p w:rsidR="006365FC" w:rsidRPr="0050584D" w:rsidRDefault="006365FC" w:rsidP="00EB1C80">
      <w:pPr>
        <w:rPr>
          <w:rFonts w:ascii="Times New Roman" w:hAnsi="Times New Roman" w:cs="Times New Roman"/>
          <w:sz w:val="24"/>
          <w:szCs w:val="24"/>
        </w:rPr>
      </w:pPr>
      <w:r w:rsidRPr="0050584D">
        <w:rPr>
          <w:rFonts w:ascii="Times New Roman" w:hAnsi="Times New Roman" w:cs="Times New Roman"/>
          <w:sz w:val="24"/>
          <w:szCs w:val="24"/>
        </w:rPr>
        <w:t xml:space="preserve">14. Разрешения на строительство объектов недвижимости, составляющих государственную тайну, выдаются в соответствии с законодательством Российской Федерации о государственной тайне. </w:t>
      </w:r>
    </w:p>
    <w:p w:rsidR="006365FC" w:rsidRPr="0050584D" w:rsidRDefault="006365FC" w:rsidP="00EB1C80">
      <w:pPr>
        <w:rPr>
          <w:rFonts w:ascii="Times New Roman" w:hAnsi="Times New Roman" w:cs="Times New Roman"/>
          <w:sz w:val="24"/>
          <w:szCs w:val="24"/>
        </w:rPr>
      </w:pPr>
      <w:r w:rsidRPr="0050584D">
        <w:rPr>
          <w:rFonts w:ascii="Times New Roman" w:hAnsi="Times New Roman" w:cs="Times New Roman"/>
          <w:sz w:val="24"/>
          <w:szCs w:val="24"/>
        </w:rPr>
        <w:t>15. Утратил силу.</w:t>
      </w:r>
    </w:p>
    <w:p w:rsidR="006365FC" w:rsidRPr="0050584D" w:rsidRDefault="006365FC" w:rsidP="00F24368">
      <w:pPr>
        <w:pStyle w:val="Heading2"/>
        <w:spacing w:after="100"/>
        <w:rPr>
          <w:rFonts w:ascii="Times New Roman" w:hAnsi="Times New Roman" w:cs="Times New Roman"/>
          <w:color w:val="auto"/>
          <w:sz w:val="24"/>
          <w:szCs w:val="24"/>
        </w:rPr>
      </w:pPr>
      <w:bookmarkStart w:id="300" w:name="_Toc536808448"/>
      <w:bookmarkStart w:id="301" w:name="_Toc2849235"/>
      <w:bookmarkStart w:id="302" w:name="_Toc3399138"/>
      <w:r w:rsidRPr="0050584D">
        <w:rPr>
          <w:rFonts w:ascii="Times New Roman" w:hAnsi="Times New Roman" w:cs="Times New Roman"/>
          <w:color w:val="auto"/>
          <w:sz w:val="24"/>
          <w:szCs w:val="24"/>
        </w:rPr>
        <w:t>Статья 42.1. Уведомление о планируемых строительстве или реконструкции объекта индивидуального жилищного строительства или садового дома</w:t>
      </w:r>
      <w:bookmarkEnd w:id="300"/>
      <w:bookmarkEnd w:id="301"/>
      <w:bookmarkEnd w:id="302"/>
    </w:p>
    <w:p w:rsidR="006365FC" w:rsidRPr="0050584D" w:rsidRDefault="006365FC" w:rsidP="00F24368">
      <w:pPr>
        <w:rPr>
          <w:rFonts w:ascii="Times New Roman" w:hAnsi="Times New Roman" w:cs="Times New Roman"/>
          <w:sz w:val="24"/>
          <w:szCs w:val="24"/>
        </w:rPr>
      </w:pPr>
      <w:r w:rsidRPr="0050584D">
        <w:rPr>
          <w:rFonts w:ascii="Times New Roman" w:hAnsi="Times New Roman" w:cs="Times New Roman"/>
          <w:sz w:val="24"/>
          <w:szCs w:val="24"/>
        </w:rPr>
        <w:t>1.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 (далее также - уведомление о планируемом строительстве), содержащее следующие сведения:</w:t>
      </w:r>
    </w:p>
    <w:p w:rsidR="006365FC" w:rsidRPr="0050584D" w:rsidRDefault="006365FC" w:rsidP="00F24368">
      <w:pPr>
        <w:rPr>
          <w:rFonts w:ascii="Times New Roman" w:hAnsi="Times New Roman" w:cs="Times New Roman"/>
          <w:sz w:val="24"/>
          <w:szCs w:val="24"/>
        </w:rPr>
      </w:pPr>
      <w:bookmarkStart w:id="303" w:name="dst2581"/>
      <w:bookmarkEnd w:id="303"/>
      <w:r w:rsidRPr="0050584D">
        <w:rPr>
          <w:rFonts w:ascii="Times New Roman" w:hAnsi="Times New Roman" w:cs="Times New Roman"/>
          <w:sz w:val="24"/>
          <w:szCs w:val="24"/>
        </w:rPr>
        <w:t>1) фамилия, имя, отчество (при наличии), место жительства застройщика, реквизиты документа, удостоверяющего личность (для физического лица);</w:t>
      </w:r>
    </w:p>
    <w:p w:rsidR="006365FC" w:rsidRPr="0050584D" w:rsidRDefault="006365FC" w:rsidP="00F24368">
      <w:pPr>
        <w:rPr>
          <w:rFonts w:ascii="Times New Roman" w:hAnsi="Times New Roman" w:cs="Times New Roman"/>
          <w:sz w:val="24"/>
          <w:szCs w:val="24"/>
        </w:rPr>
      </w:pPr>
      <w:bookmarkStart w:id="304" w:name="dst2582"/>
      <w:bookmarkEnd w:id="304"/>
      <w:r w:rsidRPr="0050584D">
        <w:rPr>
          <w:rFonts w:ascii="Times New Roman" w:hAnsi="Times New Roman" w:cs="Times New Roman"/>
          <w:sz w:val="24"/>
          <w:szCs w:val="24"/>
        </w:rPr>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6365FC" w:rsidRPr="0050584D" w:rsidRDefault="006365FC" w:rsidP="00F24368">
      <w:pPr>
        <w:rPr>
          <w:rFonts w:ascii="Times New Roman" w:hAnsi="Times New Roman" w:cs="Times New Roman"/>
          <w:sz w:val="24"/>
          <w:szCs w:val="24"/>
        </w:rPr>
      </w:pPr>
      <w:bookmarkStart w:id="305" w:name="dst2583"/>
      <w:bookmarkEnd w:id="305"/>
      <w:r w:rsidRPr="0050584D">
        <w:rPr>
          <w:rFonts w:ascii="Times New Roman" w:hAnsi="Times New Roman" w:cs="Times New Roman"/>
          <w:sz w:val="24"/>
          <w:szCs w:val="24"/>
        </w:rPr>
        <w:t>3) кадастровый номер земельного участка (при его наличии), адрес или описание местоположения земельного участка;</w:t>
      </w:r>
    </w:p>
    <w:p w:rsidR="006365FC" w:rsidRPr="0050584D" w:rsidRDefault="006365FC" w:rsidP="00F24368">
      <w:pPr>
        <w:rPr>
          <w:rFonts w:ascii="Times New Roman" w:hAnsi="Times New Roman" w:cs="Times New Roman"/>
          <w:sz w:val="24"/>
          <w:szCs w:val="24"/>
        </w:rPr>
      </w:pPr>
      <w:bookmarkStart w:id="306" w:name="dst2584"/>
      <w:bookmarkEnd w:id="306"/>
      <w:r w:rsidRPr="0050584D">
        <w:rPr>
          <w:rFonts w:ascii="Times New Roman" w:hAnsi="Times New Roman" w:cs="Times New Roman"/>
          <w:sz w:val="24"/>
          <w:szCs w:val="24"/>
        </w:rPr>
        <w:t>4) сведения о праве застройщика на земельный участок, а также сведения о наличии прав иных лиц на земельный участок (при наличии таких лиц);</w:t>
      </w:r>
    </w:p>
    <w:p w:rsidR="006365FC" w:rsidRPr="0050584D" w:rsidRDefault="006365FC" w:rsidP="00F24368">
      <w:pPr>
        <w:rPr>
          <w:rFonts w:ascii="Times New Roman" w:hAnsi="Times New Roman" w:cs="Times New Roman"/>
          <w:sz w:val="24"/>
          <w:szCs w:val="24"/>
        </w:rPr>
      </w:pPr>
      <w:bookmarkStart w:id="307" w:name="dst2585"/>
      <w:bookmarkEnd w:id="307"/>
      <w:r w:rsidRPr="0050584D">
        <w:rPr>
          <w:rFonts w:ascii="Times New Roman" w:hAnsi="Times New Roman" w:cs="Times New Roman"/>
          <w:sz w:val="24"/>
          <w:szCs w:val="24"/>
        </w:rP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6365FC" w:rsidRPr="0050584D" w:rsidRDefault="006365FC" w:rsidP="00F24368">
      <w:pPr>
        <w:rPr>
          <w:rFonts w:ascii="Times New Roman" w:hAnsi="Times New Roman" w:cs="Times New Roman"/>
          <w:sz w:val="24"/>
          <w:szCs w:val="24"/>
        </w:rPr>
      </w:pPr>
      <w:bookmarkStart w:id="308" w:name="dst2586"/>
      <w:bookmarkEnd w:id="308"/>
      <w:r w:rsidRPr="0050584D">
        <w:rPr>
          <w:rFonts w:ascii="Times New Roman" w:hAnsi="Times New Roman" w:cs="Times New Roman"/>
          <w:sz w:val="24"/>
          <w:szCs w:val="24"/>
        </w:rPr>
        <w:t>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rsidR="006365FC" w:rsidRPr="0050584D" w:rsidRDefault="006365FC" w:rsidP="00F24368">
      <w:pPr>
        <w:rPr>
          <w:rFonts w:ascii="Times New Roman" w:hAnsi="Times New Roman" w:cs="Times New Roman"/>
          <w:sz w:val="24"/>
          <w:szCs w:val="24"/>
        </w:rPr>
      </w:pPr>
      <w:bookmarkStart w:id="309" w:name="dst2587"/>
      <w:bookmarkEnd w:id="309"/>
      <w:r w:rsidRPr="0050584D">
        <w:rPr>
          <w:rFonts w:ascii="Times New Roman" w:hAnsi="Times New Roman" w:cs="Times New Roman"/>
          <w:sz w:val="24"/>
          <w:szCs w:val="24"/>
        </w:rPr>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6365FC" w:rsidRPr="0050584D" w:rsidRDefault="006365FC" w:rsidP="00F24368">
      <w:pPr>
        <w:rPr>
          <w:rFonts w:ascii="Times New Roman" w:hAnsi="Times New Roman" w:cs="Times New Roman"/>
          <w:sz w:val="24"/>
          <w:szCs w:val="24"/>
        </w:rPr>
      </w:pPr>
      <w:bookmarkStart w:id="310" w:name="dst2588"/>
      <w:bookmarkEnd w:id="310"/>
      <w:r w:rsidRPr="0050584D">
        <w:rPr>
          <w:rFonts w:ascii="Times New Roman" w:hAnsi="Times New Roman" w:cs="Times New Roman"/>
          <w:sz w:val="24"/>
          <w:szCs w:val="24"/>
        </w:rPr>
        <w:t>8) почтовый адрес и (или) адрес электронной почты для связи с застройщиком;</w:t>
      </w:r>
    </w:p>
    <w:p w:rsidR="006365FC" w:rsidRPr="0050584D" w:rsidRDefault="006365FC" w:rsidP="00F24368">
      <w:pPr>
        <w:rPr>
          <w:rFonts w:ascii="Times New Roman" w:hAnsi="Times New Roman" w:cs="Times New Roman"/>
          <w:sz w:val="24"/>
          <w:szCs w:val="24"/>
        </w:rPr>
      </w:pPr>
      <w:bookmarkStart w:id="311" w:name="dst2589"/>
      <w:bookmarkEnd w:id="311"/>
      <w:r w:rsidRPr="0050584D">
        <w:rPr>
          <w:rFonts w:ascii="Times New Roman" w:hAnsi="Times New Roman" w:cs="Times New Roman"/>
          <w:sz w:val="24"/>
          <w:szCs w:val="24"/>
        </w:rPr>
        <w:t>9) способ направления застройщику уведомлений, предусмотренных </w:t>
      </w:r>
      <w:hyperlink r:id="rId23" w:anchor="dst2601" w:history="1">
        <w:r w:rsidRPr="0050584D">
          <w:rPr>
            <w:rFonts w:ascii="Times New Roman" w:hAnsi="Times New Roman" w:cs="Times New Roman"/>
            <w:sz w:val="24"/>
            <w:szCs w:val="24"/>
          </w:rPr>
          <w:t>пунктом 2 части 7</w:t>
        </w:r>
      </w:hyperlink>
      <w:r w:rsidRPr="0050584D">
        <w:rPr>
          <w:rFonts w:ascii="Times New Roman" w:hAnsi="Times New Roman" w:cs="Times New Roman"/>
          <w:sz w:val="24"/>
          <w:szCs w:val="24"/>
        </w:rPr>
        <w:t> и </w:t>
      </w:r>
      <w:hyperlink r:id="rId24" w:anchor="dst2605" w:history="1">
        <w:r w:rsidRPr="0050584D">
          <w:rPr>
            <w:rFonts w:ascii="Times New Roman" w:hAnsi="Times New Roman" w:cs="Times New Roman"/>
            <w:sz w:val="24"/>
            <w:szCs w:val="24"/>
          </w:rPr>
          <w:t>пунктом 3 части 8</w:t>
        </w:r>
      </w:hyperlink>
      <w:r w:rsidRPr="0050584D">
        <w:rPr>
          <w:rFonts w:ascii="Times New Roman" w:hAnsi="Times New Roman" w:cs="Times New Roman"/>
          <w:sz w:val="24"/>
          <w:szCs w:val="24"/>
        </w:rPr>
        <w:t>настоящей статьи.</w:t>
      </w:r>
    </w:p>
    <w:p w:rsidR="006365FC" w:rsidRPr="0050584D" w:rsidRDefault="006365FC" w:rsidP="00F24368">
      <w:pPr>
        <w:rPr>
          <w:rFonts w:ascii="Times New Roman" w:hAnsi="Times New Roman" w:cs="Times New Roman"/>
          <w:sz w:val="24"/>
          <w:szCs w:val="24"/>
        </w:rPr>
      </w:pPr>
      <w:bookmarkStart w:id="312" w:name="dst2590"/>
      <w:bookmarkEnd w:id="312"/>
      <w:r w:rsidRPr="0050584D">
        <w:rPr>
          <w:rFonts w:ascii="Times New Roman" w:hAnsi="Times New Roman" w:cs="Times New Roman"/>
          <w:sz w:val="24"/>
          <w:szCs w:val="24"/>
        </w:rPr>
        <w:t>2. </w:t>
      </w:r>
      <w:hyperlink r:id="rId25" w:anchor="dst100017" w:history="1">
        <w:r w:rsidRPr="0050584D">
          <w:rPr>
            <w:rFonts w:ascii="Times New Roman" w:hAnsi="Times New Roman" w:cs="Times New Roman"/>
            <w:sz w:val="24"/>
            <w:szCs w:val="24"/>
          </w:rPr>
          <w:t>Форма</w:t>
        </w:r>
      </w:hyperlink>
      <w:r w:rsidRPr="0050584D">
        <w:rPr>
          <w:rFonts w:ascii="Times New Roman" w:hAnsi="Times New Roman" w:cs="Times New Roman"/>
          <w:sz w:val="24"/>
          <w:szCs w:val="24"/>
        </w:rPr>
        <w:t> уведомления о планируемом строительстве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6365FC" w:rsidRPr="0050584D" w:rsidRDefault="006365FC" w:rsidP="00F24368">
      <w:pPr>
        <w:rPr>
          <w:rFonts w:ascii="Times New Roman" w:hAnsi="Times New Roman" w:cs="Times New Roman"/>
          <w:sz w:val="24"/>
          <w:szCs w:val="24"/>
        </w:rPr>
      </w:pPr>
      <w:bookmarkStart w:id="313" w:name="dst2591"/>
      <w:bookmarkEnd w:id="313"/>
      <w:r w:rsidRPr="0050584D">
        <w:rPr>
          <w:rFonts w:ascii="Times New Roman" w:hAnsi="Times New Roman" w:cs="Times New Roman"/>
          <w:sz w:val="24"/>
          <w:szCs w:val="24"/>
        </w:rPr>
        <w:t>3. К уведомлению о планируемом строительстве прилагаются:</w:t>
      </w:r>
    </w:p>
    <w:p w:rsidR="006365FC" w:rsidRPr="0050584D" w:rsidRDefault="006365FC" w:rsidP="00F24368">
      <w:pPr>
        <w:rPr>
          <w:rFonts w:ascii="Times New Roman" w:hAnsi="Times New Roman" w:cs="Times New Roman"/>
          <w:sz w:val="24"/>
          <w:szCs w:val="24"/>
        </w:rPr>
      </w:pPr>
      <w:bookmarkStart w:id="314" w:name="dst2592"/>
      <w:bookmarkEnd w:id="314"/>
      <w:r w:rsidRPr="0050584D">
        <w:rPr>
          <w:rFonts w:ascii="Times New Roman" w:hAnsi="Times New Roman" w:cs="Times New Roman"/>
          <w:sz w:val="24"/>
          <w:szCs w:val="24"/>
        </w:rPr>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6365FC" w:rsidRPr="0050584D" w:rsidRDefault="006365FC" w:rsidP="00F24368">
      <w:pPr>
        <w:rPr>
          <w:rFonts w:ascii="Times New Roman" w:hAnsi="Times New Roman" w:cs="Times New Roman"/>
          <w:sz w:val="24"/>
          <w:szCs w:val="24"/>
        </w:rPr>
      </w:pPr>
      <w:bookmarkStart w:id="315" w:name="dst2593"/>
      <w:bookmarkEnd w:id="315"/>
      <w:r w:rsidRPr="0050584D">
        <w:rPr>
          <w:rFonts w:ascii="Times New Roman" w:hAnsi="Times New Roman" w:cs="Times New Roman"/>
          <w:sz w:val="24"/>
          <w:szCs w:val="24"/>
        </w:rPr>
        <w:t>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6365FC" w:rsidRPr="0050584D" w:rsidRDefault="006365FC" w:rsidP="00F24368">
      <w:pPr>
        <w:rPr>
          <w:rFonts w:ascii="Times New Roman" w:hAnsi="Times New Roman" w:cs="Times New Roman"/>
          <w:sz w:val="24"/>
          <w:szCs w:val="24"/>
        </w:rPr>
      </w:pPr>
      <w:bookmarkStart w:id="316" w:name="dst2594"/>
      <w:bookmarkEnd w:id="316"/>
      <w:r w:rsidRPr="0050584D">
        <w:rPr>
          <w:rFonts w:ascii="Times New Roman" w:hAnsi="Times New Roman" w:cs="Times New Roman"/>
          <w:sz w:val="24"/>
          <w:szCs w:val="24"/>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6365FC" w:rsidRPr="0050584D" w:rsidRDefault="006365FC" w:rsidP="00F24368">
      <w:pPr>
        <w:rPr>
          <w:rFonts w:ascii="Times New Roman" w:hAnsi="Times New Roman" w:cs="Times New Roman"/>
          <w:sz w:val="24"/>
          <w:szCs w:val="24"/>
        </w:rPr>
      </w:pPr>
      <w:bookmarkStart w:id="317" w:name="dst2595"/>
      <w:bookmarkEnd w:id="317"/>
      <w:r w:rsidRPr="0050584D">
        <w:rPr>
          <w:rFonts w:ascii="Times New Roman" w:hAnsi="Times New Roman" w:cs="Times New Roman"/>
          <w:sz w:val="24"/>
          <w:szCs w:val="24"/>
        </w:rPr>
        <w:t>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w:t>
      </w:r>
      <w:hyperlink r:id="rId26" w:anchor="dst2597" w:history="1">
        <w:r w:rsidRPr="0050584D">
          <w:rPr>
            <w:rFonts w:ascii="Times New Roman" w:hAnsi="Times New Roman" w:cs="Times New Roman"/>
            <w:sz w:val="24"/>
            <w:szCs w:val="24"/>
          </w:rPr>
          <w:t>частью 5</w:t>
        </w:r>
      </w:hyperlink>
      <w:r w:rsidRPr="0050584D">
        <w:rPr>
          <w:rFonts w:ascii="Times New Roman" w:hAnsi="Times New Roman" w:cs="Times New Roman"/>
          <w:sz w:val="24"/>
          <w:szCs w:val="24"/>
        </w:rPr>
        <w:t> настоящей статьи.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rsidR="006365FC" w:rsidRPr="0050584D" w:rsidRDefault="006365FC" w:rsidP="00F24368">
      <w:pPr>
        <w:rPr>
          <w:rFonts w:ascii="Times New Roman" w:hAnsi="Times New Roman" w:cs="Times New Roman"/>
          <w:sz w:val="24"/>
          <w:szCs w:val="24"/>
        </w:rPr>
      </w:pPr>
      <w:bookmarkStart w:id="318" w:name="dst2596"/>
      <w:bookmarkEnd w:id="318"/>
      <w:r w:rsidRPr="0050584D">
        <w:rPr>
          <w:rFonts w:ascii="Times New Roman" w:hAnsi="Times New Roman" w:cs="Times New Roman"/>
          <w:sz w:val="24"/>
          <w:szCs w:val="24"/>
        </w:rPr>
        <w:t>4. Документы (их копии или сведения, содержащиеся в них), указанные в </w:t>
      </w:r>
      <w:hyperlink r:id="rId27" w:anchor="dst2592" w:history="1">
        <w:r w:rsidRPr="0050584D">
          <w:rPr>
            <w:rFonts w:ascii="Times New Roman" w:hAnsi="Times New Roman" w:cs="Times New Roman"/>
            <w:sz w:val="24"/>
            <w:szCs w:val="24"/>
          </w:rPr>
          <w:t>пункте 1 части 3</w:t>
        </w:r>
      </w:hyperlink>
      <w:r w:rsidRPr="0050584D">
        <w:rPr>
          <w:rFonts w:ascii="Times New Roman" w:hAnsi="Times New Roman" w:cs="Times New Roman"/>
          <w:sz w:val="24"/>
          <w:szCs w:val="24"/>
        </w:rPr>
        <w:t> настоящей статьи, запрашиваются органами, указанными в </w:t>
      </w:r>
      <w:hyperlink r:id="rId28" w:anchor="dst2580" w:history="1">
        <w:r w:rsidRPr="0050584D">
          <w:rPr>
            <w:rFonts w:ascii="Times New Roman" w:hAnsi="Times New Roman" w:cs="Times New Roman"/>
            <w:sz w:val="24"/>
            <w:szCs w:val="24"/>
          </w:rPr>
          <w:t>абзаце первом части 1</w:t>
        </w:r>
      </w:hyperlink>
      <w:r w:rsidRPr="0050584D">
        <w:rPr>
          <w:rFonts w:ascii="Times New Roman" w:hAnsi="Times New Roman" w:cs="Times New Roman"/>
          <w:sz w:val="24"/>
          <w:szCs w:val="24"/>
        </w:rPr>
        <w:t>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уведомления о планируемом строительстве, если застройщик не представил указанные документы самостоятельно. По межведомственным запросам органов, указанных в </w:t>
      </w:r>
      <w:hyperlink r:id="rId29" w:anchor="dst2580" w:history="1">
        <w:r w:rsidRPr="0050584D">
          <w:rPr>
            <w:rFonts w:ascii="Times New Roman" w:hAnsi="Times New Roman" w:cs="Times New Roman"/>
            <w:sz w:val="24"/>
            <w:szCs w:val="24"/>
          </w:rPr>
          <w:t>абзаце первом части 1</w:t>
        </w:r>
      </w:hyperlink>
      <w:r w:rsidRPr="0050584D">
        <w:rPr>
          <w:rFonts w:ascii="Times New Roman" w:hAnsi="Times New Roman" w:cs="Times New Roman"/>
          <w:sz w:val="24"/>
          <w:szCs w:val="24"/>
        </w:rPr>
        <w:t> настоящей статьи, документы (их копии или сведения, содержащиеся в них), указанные в </w:t>
      </w:r>
      <w:hyperlink r:id="rId30" w:anchor="dst2592" w:history="1">
        <w:r w:rsidRPr="0050584D">
          <w:rPr>
            <w:rFonts w:ascii="Times New Roman" w:hAnsi="Times New Roman" w:cs="Times New Roman"/>
            <w:sz w:val="24"/>
            <w:szCs w:val="24"/>
          </w:rPr>
          <w:t>пункте 1 части 3</w:t>
        </w:r>
      </w:hyperlink>
      <w:r w:rsidRPr="0050584D">
        <w:rPr>
          <w:rFonts w:ascii="Times New Roman" w:hAnsi="Times New Roman" w:cs="Times New Roman"/>
          <w:sz w:val="24"/>
          <w:szCs w:val="24"/>
        </w:rPr>
        <w:t>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6365FC" w:rsidRPr="0050584D" w:rsidRDefault="006365FC" w:rsidP="00F24368">
      <w:pPr>
        <w:rPr>
          <w:rFonts w:ascii="Times New Roman" w:hAnsi="Times New Roman" w:cs="Times New Roman"/>
          <w:sz w:val="24"/>
          <w:szCs w:val="24"/>
        </w:rPr>
      </w:pPr>
      <w:bookmarkStart w:id="319" w:name="dst2597"/>
      <w:bookmarkEnd w:id="319"/>
      <w:r w:rsidRPr="0050584D">
        <w:rPr>
          <w:rFonts w:ascii="Times New Roman" w:hAnsi="Times New Roman" w:cs="Times New Roman"/>
          <w:sz w:val="24"/>
          <w:szCs w:val="24"/>
        </w:rPr>
        <w:t>5. Застройщик вправе осуществить строительство или реконструкцию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w:t>
      </w:r>
      <w:hyperlink r:id="rId31" w:anchor="dst0" w:history="1">
        <w:r w:rsidRPr="0050584D">
          <w:rPr>
            <w:rFonts w:ascii="Times New Roman" w:hAnsi="Times New Roman" w:cs="Times New Roman"/>
            <w:sz w:val="24"/>
            <w:szCs w:val="24"/>
          </w:rPr>
          <w:t>законом</w:t>
        </w:r>
      </w:hyperlink>
      <w:r w:rsidRPr="0050584D">
        <w:rPr>
          <w:rFonts w:ascii="Times New Roman" w:hAnsi="Times New Roman" w:cs="Times New Roman"/>
          <w:sz w:val="24"/>
          <w:szCs w:val="24"/>
        </w:rPr>
        <w:t> от 25 июня 2002 года N 73-ФЗ "Об объектах культурного наследия (памятниках истории и культуры) народов Российской Федерации" для данного исторического поселения. В этом случае в уведомлении о планируемом строительстве указывается на такое типовое архитектурное решение. Приложение описания внешнего облика объекта индивидуального жилищного строительства или садового дома к уведомлению о планируемом строительстве не требуется.</w:t>
      </w:r>
    </w:p>
    <w:p w:rsidR="006365FC" w:rsidRPr="0050584D" w:rsidRDefault="006365FC" w:rsidP="00F24368">
      <w:pPr>
        <w:rPr>
          <w:rFonts w:ascii="Times New Roman" w:hAnsi="Times New Roman" w:cs="Times New Roman"/>
          <w:sz w:val="24"/>
          <w:szCs w:val="24"/>
        </w:rPr>
      </w:pPr>
      <w:bookmarkStart w:id="320" w:name="dst2598"/>
      <w:bookmarkEnd w:id="320"/>
      <w:r w:rsidRPr="0050584D">
        <w:rPr>
          <w:rFonts w:ascii="Times New Roman" w:hAnsi="Times New Roman" w:cs="Times New Roman"/>
          <w:sz w:val="24"/>
          <w:szCs w:val="24"/>
        </w:rPr>
        <w:t>6. В случае отсутствия в уведомлении о планируемом строительстве сведений, предусмотренных </w:t>
      </w:r>
      <w:hyperlink r:id="rId32" w:anchor="dst2580" w:history="1">
        <w:r w:rsidRPr="0050584D">
          <w:rPr>
            <w:rFonts w:ascii="Times New Roman" w:hAnsi="Times New Roman" w:cs="Times New Roman"/>
            <w:sz w:val="24"/>
            <w:szCs w:val="24"/>
          </w:rPr>
          <w:t>частью 1</w:t>
        </w:r>
      </w:hyperlink>
      <w:r w:rsidRPr="0050584D">
        <w:rPr>
          <w:rFonts w:ascii="Times New Roman" w:hAnsi="Times New Roman" w:cs="Times New Roman"/>
          <w:sz w:val="24"/>
          <w:szCs w:val="24"/>
        </w:rPr>
        <w:t>настоящей статьи, или документов, предусмотренных </w:t>
      </w:r>
      <w:hyperlink r:id="rId33" w:anchor="dst2593" w:history="1">
        <w:r w:rsidRPr="0050584D">
          <w:rPr>
            <w:rFonts w:ascii="Times New Roman" w:hAnsi="Times New Roman" w:cs="Times New Roman"/>
            <w:sz w:val="24"/>
            <w:szCs w:val="24"/>
          </w:rPr>
          <w:t>пунктами 2</w:t>
        </w:r>
      </w:hyperlink>
      <w:r w:rsidRPr="0050584D">
        <w:rPr>
          <w:rFonts w:ascii="Times New Roman" w:hAnsi="Times New Roman" w:cs="Times New Roman"/>
          <w:sz w:val="24"/>
          <w:szCs w:val="24"/>
        </w:rPr>
        <w:t> - </w:t>
      </w:r>
      <w:hyperlink r:id="rId34" w:anchor="dst2595" w:history="1">
        <w:r w:rsidRPr="0050584D">
          <w:rPr>
            <w:rFonts w:ascii="Times New Roman" w:hAnsi="Times New Roman" w:cs="Times New Roman"/>
            <w:sz w:val="24"/>
            <w:szCs w:val="24"/>
          </w:rPr>
          <w:t>4 части 3</w:t>
        </w:r>
      </w:hyperlink>
      <w:r w:rsidRPr="0050584D">
        <w:rPr>
          <w:rFonts w:ascii="Times New Roman" w:hAnsi="Times New Roman" w:cs="Times New Roman"/>
          <w:sz w:val="24"/>
          <w:szCs w:val="24"/>
        </w:rPr>
        <w:t> настоящей статьи,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трех рабочих дней со дня поступления уведомления о планируемом строительстве возвращает застройщику данное уведомление и прилагаемые к нему документы без рассмотрения с указанием причин возврата. В этом случае уведомление о планируемом строительстве считается ненаправленным.</w:t>
      </w:r>
    </w:p>
    <w:p w:rsidR="006365FC" w:rsidRPr="0050584D" w:rsidRDefault="006365FC" w:rsidP="00F24368">
      <w:pPr>
        <w:rPr>
          <w:rFonts w:ascii="Times New Roman" w:hAnsi="Times New Roman" w:cs="Times New Roman"/>
          <w:sz w:val="24"/>
          <w:szCs w:val="24"/>
        </w:rPr>
      </w:pPr>
      <w:bookmarkStart w:id="321" w:name="dst2599"/>
      <w:bookmarkEnd w:id="321"/>
      <w:r w:rsidRPr="0050584D">
        <w:rPr>
          <w:rFonts w:ascii="Times New Roman" w:hAnsi="Times New Roman" w:cs="Times New Roman"/>
          <w:sz w:val="24"/>
          <w:szCs w:val="24"/>
        </w:rPr>
        <w:t>7.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 планируемом строительстве, за исключением случая, предусмотренного </w:t>
      </w:r>
      <w:hyperlink r:id="rId35" w:anchor="dst2602" w:history="1">
        <w:r w:rsidRPr="0050584D">
          <w:rPr>
            <w:rFonts w:ascii="Times New Roman" w:hAnsi="Times New Roman" w:cs="Times New Roman"/>
            <w:sz w:val="24"/>
            <w:szCs w:val="24"/>
          </w:rPr>
          <w:t>частью 8</w:t>
        </w:r>
      </w:hyperlink>
      <w:r w:rsidRPr="0050584D">
        <w:rPr>
          <w:rFonts w:ascii="Times New Roman" w:hAnsi="Times New Roman" w:cs="Times New Roman"/>
          <w:sz w:val="24"/>
          <w:szCs w:val="24"/>
        </w:rPr>
        <w:t> настоящей статьи:</w:t>
      </w:r>
    </w:p>
    <w:p w:rsidR="006365FC" w:rsidRPr="0050584D" w:rsidRDefault="006365FC" w:rsidP="00F24368">
      <w:pPr>
        <w:rPr>
          <w:rFonts w:ascii="Times New Roman" w:hAnsi="Times New Roman" w:cs="Times New Roman"/>
          <w:sz w:val="24"/>
          <w:szCs w:val="24"/>
        </w:rPr>
      </w:pPr>
      <w:bookmarkStart w:id="322" w:name="dst2600"/>
      <w:bookmarkEnd w:id="322"/>
      <w:r w:rsidRPr="0050584D">
        <w:rPr>
          <w:rFonts w:ascii="Times New Roman" w:hAnsi="Times New Roman" w:cs="Times New Roman"/>
          <w:sz w:val="24"/>
          <w:szCs w:val="24"/>
        </w:rPr>
        <w:t>1)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6365FC" w:rsidRPr="0050584D" w:rsidRDefault="006365FC" w:rsidP="00F24368">
      <w:pPr>
        <w:rPr>
          <w:rFonts w:ascii="Times New Roman" w:hAnsi="Times New Roman" w:cs="Times New Roman"/>
          <w:sz w:val="24"/>
          <w:szCs w:val="24"/>
        </w:rPr>
      </w:pPr>
      <w:bookmarkStart w:id="323" w:name="dst2601"/>
      <w:bookmarkEnd w:id="323"/>
      <w:r w:rsidRPr="0050584D">
        <w:rPr>
          <w:rFonts w:ascii="Times New Roman" w:hAnsi="Times New Roman" w:cs="Times New Roman"/>
          <w:sz w:val="24"/>
          <w:szCs w:val="24"/>
        </w:rPr>
        <w:t>2) направляет застройщику способом, определенным им в уведомлении о планируемом строительстве,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w:t>
      </w:r>
      <w:hyperlink r:id="rId36" w:anchor="dst0" w:history="1">
        <w:r w:rsidRPr="0050584D">
          <w:rPr>
            <w:rFonts w:ascii="Times New Roman" w:hAnsi="Times New Roman" w:cs="Times New Roman"/>
            <w:sz w:val="24"/>
            <w:szCs w:val="24"/>
          </w:rPr>
          <w:t>Формы</w:t>
        </w:r>
      </w:hyperlink>
      <w:r w:rsidRPr="0050584D">
        <w:rPr>
          <w:rFonts w:ascii="Times New Roman" w:hAnsi="Times New Roman" w:cs="Times New Roman"/>
          <w:sz w:val="24"/>
          <w:szCs w:val="24"/>
        </w:rPr>
        <w:t>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6365FC" w:rsidRPr="0050584D" w:rsidRDefault="006365FC" w:rsidP="00F24368">
      <w:pPr>
        <w:rPr>
          <w:rFonts w:ascii="Times New Roman" w:hAnsi="Times New Roman" w:cs="Times New Roman"/>
          <w:sz w:val="24"/>
          <w:szCs w:val="24"/>
        </w:rPr>
      </w:pPr>
      <w:bookmarkStart w:id="324" w:name="dst2602"/>
      <w:bookmarkEnd w:id="324"/>
      <w:r w:rsidRPr="0050584D">
        <w:rPr>
          <w:rFonts w:ascii="Times New Roman" w:hAnsi="Times New Roman" w:cs="Times New Roman"/>
          <w:sz w:val="24"/>
          <w:szCs w:val="24"/>
        </w:rPr>
        <w:t>8.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 садового дома,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w:t>
      </w:r>
    </w:p>
    <w:p w:rsidR="006365FC" w:rsidRPr="0050584D" w:rsidRDefault="006365FC" w:rsidP="00F24368">
      <w:pPr>
        <w:rPr>
          <w:rFonts w:ascii="Times New Roman" w:hAnsi="Times New Roman" w:cs="Times New Roman"/>
          <w:sz w:val="24"/>
          <w:szCs w:val="24"/>
        </w:rPr>
      </w:pPr>
      <w:bookmarkStart w:id="325" w:name="dst2603"/>
      <w:bookmarkEnd w:id="325"/>
      <w:r w:rsidRPr="0050584D">
        <w:rPr>
          <w:rFonts w:ascii="Times New Roman" w:hAnsi="Times New Roman" w:cs="Times New Roman"/>
          <w:sz w:val="24"/>
          <w:szCs w:val="24"/>
        </w:rPr>
        <w:t>1) в срок не более чем три рабочих дня со дня поступления этого уведомления при отсутствии оснований для его возврата, предусмотренных </w:t>
      </w:r>
      <w:hyperlink r:id="rId37" w:anchor="dst2598" w:history="1">
        <w:r w:rsidRPr="0050584D">
          <w:rPr>
            <w:rFonts w:ascii="Times New Roman" w:hAnsi="Times New Roman" w:cs="Times New Roman"/>
            <w:sz w:val="24"/>
            <w:szCs w:val="24"/>
          </w:rPr>
          <w:t>частью 6</w:t>
        </w:r>
      </w:hyperlink>
      <w:r w:rsidRPr="0050584D">
        <w:rPr>
          <w:rFonts w:ascii="Times New Roman" w:hAnsi="Times New Roman" w:cs="Times New Roman"/>
          <w:sz w:val="24"/>
          <w:szCs w:val="24"/>
        </w:rPr>
        <w:t> настоящей статьи,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указанное уведомление и приложенное к нему описание внешнего облика объекта индивидуального жилищного строительства или садового дома в орган исполнительной власти субъекта Российской Федерации, уполномоченный в области охраны объектов культурного наследия;</w:t>
      </w:r>
    </w:p>
    <w:p w:rsidR="006365FC" w:rsidRPr="0050584D" w:rsidRDefault="006365FC" w:rsidP="00F24368">
      <w:pPr>
        <w:rPr>
          <w:rFonts w:ascii="Times New Roman" w:hAnsi="Times New Roman" w:cs="Times New Roman"/>
          <w:sz w:val="24"/>
          <w:szCs w:val="24"/>
        </w:rPr>
      </w:pPr>
      <w:bookmarkStart w:id="326" w:name="dst2604"/>
      <w:bookmarkEnd w:id="326"/>
      <w:r w:rsidRPr="0050584D">
        <w:rPr>
          <w:rFonts w:ascii="Times New Roman" w:hAnsi="Times New Roman" w:cs="Times New Roman"/>
          <w:sz w:val="24"/>
          <w:szCs w:val="24"/>
        </w:rPr>
        <w:t>2) проводит проверку соответствия указанных в этом уведомлении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другими федеральными законами и действующим на дату поступления этого уведомления,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поступления этого уведомления;</w:t>
      </w:r>
    </w:p>
    <w:p w:rsidR="006365FC" w:rsidRPr="0050584D" w:rsidRDefault="006365FC" w:rsidP="00F24368">
      <w:pPr>
        <w:rPr>
          <w:rFonts w:ascii="Times New Roman" w:hAnsi="Times New Roman" w:cs="Times New Roman"/>
          <w:sz w:val="24"/>
          <w:szCs w:val="24"/>
        </w:rPr>
      </w:pPr>
      <w:bookmarkStart w:id="327" w:name="dst2605"/>
      <w:bookmarkEnd w:id="327"/>
      <w:r w:rsidRPr="0050584D">
        <w:rPr>
          <w:rFonts w:ascii="Times New Roman" w:hAnsi="Times New Roman" w:cs="Times New Roman"/>
          <w:sz w:val="24"/>
          <w:szCs w:val="24"/>
        </w:rPr>
        <w:t>3) в срок не позднее двадцати рабочих дней со дня поступления этого уведомления направляет застройщику способом, определенным им в этом уведомлении, предусмотренное </w:t>
      </w:r>
      <w:hyperlink r:id="rId38" w:anchor="dst2601" w:history="1">
        <w:r w:rsidRPr="0050584D">
          <w:rPr>
            <w:rFonts w:ascii="Times New Roman" w:hAnsi="Times New Roman" w:cs="Times New Roman"/>
            <w:sz w:val="24"/>
            <w:szCs w:val="24"/>
          </w:rPr>
          <w:t>пунктом 2 части 7</w:t>
        </w:r>
      </w:hyperlink>
      <w:r w:rsidRPr="0050584D">
        <w:rPr>
          <w:rFonts w:ascii="Times New Roman" w:hAnsi="Times New Roman" w:cs="Times New Roman"/>
          <w:sz w:val="24"/>
          <w:szCs w:val="24"/>
        </w:rPr>
        <w:t> настоящей статьи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6365FC" w:rsidRPr="0050584D" w:rsidRDefault="006365FC" w:rsidP="00F24368">
      <w:pPr>
        <w:rPr>
          <w:rFonts w:ascii="Times New Roman" w:hAnsi="Times New Roman" w:cs="Times New Roman"/>
          <w:sz w:val="24"/>
          <w:szCs w:val="24"/>
        </w:rPr>
      </w:pPr>
      <w:bookmarkStart w:id="328" w:name="dst2606"/>
      <w:bookmarkEnd w:id="328"/>
      <w:r w:rsidRPr="0050584D">
        <w:rPr>
          <w:rFonts w:ascii="Times New Roman" w:hAnsi="Times New Roman" w:cs="Times New Roman"/>
          <w:sz w:val="24"/>
          <w:szCs w:val="24"/>
        </w:rPr>
        <w:t>9. Орган исполнительной власти субъекта Российской Федерации, уполномоченный в области охраны объектов культурного наследия, в течение десяти рабочих дней со дня поступления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уведомления о планируемом строительстве и предусмотренного </w:t>
      </w:r>
      <w:hyperlink r:id="rId39" w:anchor="dst2595" w:history="1">
        <w:r w:rsidRPr="0050584D">
          <w:rPr>
            <w:rFonts w:ascii="Times New Roman" w:hAnsi="Times New Roman" w:cs="Times New Roman"/>
            <w:sz w:val="24"/>
            <w:szCs w:val="24"/>
          </w:rPr>
          <w:t>пунктом 4 части 3</w:t>
        </w:r>
      </w:hyperlink>
      <w:r w:rsidRPr="0050584D">
        <w:rPr>
          <w:rFonts w:ascii="Times New Roman" w:hAnsi="Times New Roman" w:cs="Times New Roman"/>
          <w:sz w:val="24"/>
          <w:szCs w:val="24"/>
        </w:rPr>
        <w:t> настоящей статьи описания внешнего облика объекта индивидуального жилищного строительства или садового дома рассматривает указанное описание внешнего облика объекта индивидуального жилищного строительства или садового дома 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ненаправления в указанный срок уведомления о несоответствии указанного описания внешнего облика объекта индивидуального жилищного строительства или садового дома указанным предмету охраны исторического поселения и требованиям к архитектурным решениям объектов капитального строительства указанное описание внешнего облика объекта индивидуального жилищного строительства или садового дома считается соответствующим таким предмету охраны исторического поселения и требованиям к архитектурным решениям объектов капитального строительства.</w:t>
      </w:r>
    </w:p>
    <w:p w:rsidR="006365FC" w:rsidRPr="0050584D" w:rsidRDefault="006365FC" w:rsidP="00F24368">
      <w:pPr>
        <w:rPr>
          <w:rFonts w:ascii="Times New Roman" w:hAnsi="Times New Roman" w:cs="Times New Roman"/>
          <w:sz w:val="24"/>
          <w:szCs w:val="24"/>
        </w:rPr>
      </w:pPr>
      <w:bookmarkStart w:id="329" w:name="dst2607"/>
      <w:bookmarkEnd w:id="329"/>
      <w:r w:rsidRPr="0050584D">
        <w:rPr>
          <w:rFonts w:ascii="Times New Roman" w:hAnsi="Times New Roman" w:cs="Times New Roman"/>
          <w:sz w:val="24"/>
          <w:szCs w:val="24"/>
        </w:rPr>
        <w:t>10.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 если:</w:t>
      </w:r>
    </w:p>
    <w:p w:rsidR="006365FC" w:rsidRPr="0050584D" w:rsidRDefault="006365FC" w:rsidP="00F24368">
      <w:pPr>
        <w:rPr>
          <w:rFonts w:ascii="Times New Roman" w:hAnsi="Times New Roman" w:cs="Times New Roman"/>
          <w:sz w:val="24"/>
          <w:szCs w:val="24"/>
        </w:rPr>
      </w:pPr>
      <w:bookmarkStart w:id="330" w:name="dst2608"/>
      <w:bookmarkEnd w:id="330"/>
      <w:r w:rsidRPr="0050584D">
        <w:rPr>
          <w:rFonts w:ascii="Times New Roman" w:hAnsi="Times New Roman" w:cs="Times New Roman"/>
          <w:sz w:val="24"/>
          <w:szCs w:val="24"/>
        </w:rPr>
        <w:t>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другими федеральными законами и действующим на дату поступления уведомления о планируемом строительстве;</w:t>
      </w:r>
    </w:p>
    <w:p w:rsidR="006365FC" w:rsidRPr="0050584D" w:rsidRDefault="006365FC" w:rsidP="00F24368">
      <w:pPr>
        <w:rPr>
          <w:rFonts w:ascii="Times New Roman" w:hAnsi="Times New Roman" w:cs="Times New Roman"/>
          <w:sz w:val="24"/>
          <w:szCs w:val="24"/>
        </w:rPr>
      </w:pPr>
      <w:bookmarkStart w:id="331" w:name="dst2609"/>
      <w:bookmarkEnd w:id="331"/>
      <w:r w:rsidRPr="0050584D">
        <w:rPr>
          <w:rFonts w:ascii="Times New Roman" w:hAnsi="Times New Roman" w:cs="Times New Roman"/>
          <w:sz w:val="24"/>
          <w:szCs w:val="24"/>
        </w:rPr>
        <w:t>2)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6365FC" w:rsidRPr="0050584D" w:rsidRDefault="006365FC" w:rsidP="00F24368">
      <w:pPr>
        <w:rPr>
          <w:rFonts w:ascii="Times New Roman" w:hAnsi="Times New Roman" w:cs="Times New Roman"/>
          <w:sz w:val="24"/>
          <w:szCs w:val="24"/>
        </w:rPr>
      </w:pPr>
      <w:bookmarkStart w:id="332" w:name="dst2610"/>
      <w:bookmarkEnd w:id="332"/>
      <w:r w:rsidRPr="0050584D">
        <w:rPr>
          <w:rFonts w:ascii="Times New Roman" w:hAnsi="Times New Roman" w:cs="Times New Roman"/>
          <w:sz w:val="24"/>
          <w:szCs w:val="24"/>
        </w:rPr>
        <w:t>3)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rsidR="006365FC" w:rsidRPr="0050584D" w:rsidRDefault="006365FC" w:rsidP="00F24368">
      <w:pPr>
        <w:rPr>
          <w:rFonts w:ascii="Times New Roman" w:hAnsi="Times New Roman" w:cs="Times New Roman"/>
          <w:sz w:val="24"/>
          <w:szCs w:val="24"/>
        </w:rPr>
      </w:pPr>
      <w:bookmarkStart w:id="333" w:name="dst2611"/>
      <w:bookmarkEnd w:id="333"/>
      <w:r w:rsidRPr="0050584D">
        <w:rPr>
          <w:rFonts w:ascii="Times New Roman" w:hAnsi="Times New Roman" w:cs="Times New Roman"/>
          <w:sz w:val="24"/>
          <w:szCs w:val="24"/>
        </w:rPr>
        <w:t>4) в срок, указанный в </w:t>
      </w:r>
      <w:hyperlink r:id="rId40" w:anchor="dst2606" w:history="1">
        <w:r w:rsidRPr="0050584D">
          <w:rPr>
            <w:rFonts w:ascii="Times New Roman" w:hAnsi="Times New Roman" w:cs="Times New Roman"/>
            <w:sz w:val="24"/>
            <w:szCs w:val="24"/>
          </w:rPr>
          <w:t>части 9</w:t>
        </w:r>
      </w:hyperlink>
      <w:r w:rsidRPr="0050584D">
        <w:rPr>
          <w:rFonts w:ascii="Times New Roman" w:hAnsi="Times New Roman" w:cs="Times New Roman"/>
          <w:sz w:val="24"/>
          <w:szCs w:val="24"/>
        </w:rPr>
        <w:t> настоящей статьи, от органа исполнительной власти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6365FC" w:rsidRPr="0050584D" w:rsidRDefault="006365FC" w:rsidP="00F24368">
      <w:pPr>
        <w:rPr>
          <w:rFonts w:ascii="Times New Roman" w:hAnsi="Times New Roman" w:cs="Times New Roman"/>
          <w:sz w:val="24"/>
          <w:szCs w:val="24"/>
        </w:rPr>
      </w:pPr>
      <w:bookmarkStart w:id="334" w:name="dst2612"/>
      <w:bookmarkEnd w:id="334"/>
      <w:r w:rsidRPr="0050584D">
        <w:rPr>
          <w:rFonts w:ascii="Times New Roman" w:hAnsi="Times New Roman" w:cs="Times New Roman"/>
          <w:sz w:val="24"/>
          <w:szCs w:val="24"/>
        </w:rPr>
        <w:t>11. В уведомлении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должны содержаться все основания направления застройщику такого уведомления с указанием предельных параметров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обязательных требований к параметрам объектов капитального строительства, которые установлены Градостроительным Кодексом, другими федеральными законами,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 строительстве, а также в случае недопустимости размещения объекта индивидуального жилищного строительства или садового дома на земельном участке - установленный вид разрешенного использования земельного участка, виды ограничений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 В случае направления застройщику такого уведомления по основанию, предусмотренному </w:t>
      </w:r>
      <w:hyperlink r:id="rId41" w:anchor="dst2611" w:history="1">
        <w:r w:rsidRPr="0050584D">
          <w:rPr>
            <w:rFonts w:ascii="Times New Roman" w:hAnsi="Times New Roman" w:cs="Times New Roman"/>
            <w:sz w:val="24"/>
            <w:szCs w:val="24"/>
          </w:rPr>
          <w:t>пунктом 4 части 10</w:t>
        </w:r>
      </w:hyperlink>
      <w:r w:rsidRPr="0050584D">
        <w:rPr>
          <w:rFonts w:ascii="Times New Roman" w:hAnsi="Times New Roman" w:cs="Times New Roman"/>
          <w:sz w:val="24"/>
          <w:szCs w:val="24"/>
        </w:rPr>
        <w:t> настоящей статьи, обязательным приложением к нему является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6365FC" w:rsidRPr="0050584D" w:rsidRDefault="006365FC" w:rsidP="00F24368">
      <w:pPr>
        <w:rPr>
          <w:rFonts w:ascii="Times New Roman" w:hAnsi="Times New Roman" w:cs="Times New Roman"/>
          <w:sz w:val="24"/>
          <w:szCs w:val="24"/>
        </w:rPr>
      </w:pPr>
      <w:bookmarkStart w:id="335" w:name="dst2613"/>
      <w:bookmarkEnd w:id="335"/>
      <w:r w:rsidRPr="0050584D">
        <w:rPr>
          <w:rFonts w:ascii="Times New Roman" w:hAnsi="Times New Roman" w:cs="Times New Roman"/>
          <w:sz w:val="24"/>
          <w:szCs w:val="24"/>
        </w:rPr>
        <w:t>12.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сроки, указанные в </w:t>
      </w:r>
      <w:hyperlink r:id="rId42" w:anchor="dst2599" w:history="1">
        <w:r w:rsidRPr="0050584D">
          <w:rPr>
            <w:rFonts w:ascii="Times New Roman" w:hAnsi="Times New Roman" w:cs="Times New Roman"/>
            <w:sz w:val="24"/>
            <w:szCs w:val="24"/>
          </w:rPr>
          <w:t>части 7</w:t>
        </w:r>
      </w:hyperlink>
      <w:r w:rsidRPr="0050584D">
        <w:rPr>
          <w:rFonts w:ascii="Times New Roman" w:hAnsi="Times New Roman" w:cs="Times New Roman"/>
          <w:sz w:val="24"/>
          <w:szCs w:val="24"/>
        </w:rPr>
        <w:t> или </w:t>
      </w:r>
      <w:hyperlink r:id="rId43" w:anchor="dst2605" w:history="1">
        <w:r w:rsidRPr="0050584D">
          <w:rPr>
            <w:rFonts w:ascii="Times New Roman" w:hAnsi="Times New Roman" w:cs="Times New Roman"/>
            <w:sz w:val="24"/>
            <w:szCs w:val="24"/>
          </w:rPr>
          <w:t>пункте 3 части 8</w:t>
        </w:r>
      </w:hyperlink>
      <w:r w:rsidRPr="0050584D">
        <w:rPr>
          <w:rFonts w:ascii="Times New Roman" w:hAnsi="Times New Roman" w:cs="Times New Roman"/>
          <w:sz w:val="24"/>
          <w:szCs w:val="24"/>
        </w:rPr>
        <w:t> настоящей статьи, также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6365FC" w:rsidRPr="0050584D" w:rsidRDefault="006365FC" w:rsidP="00F24368">
      <w:pPr>
        <w:rPr>
          <w:rFonts w:ascii="Times New Roman" w:hAnsi="Times New Roman" w:cs="Times New Roman"/>
          <w:sz w:val="24"/>
          <w:szCs w:val="24"/>
        </w:rPr>
      </w:pPr>
      <w:bookmarkStart w:id="336" w:name="dst2614"/>
      <w:bookmarkEnd w:id="336"/>
      <w:r w:rsidRPr="0050584D">
        <w:rPr>
          <w:rFonts w:ascii="Times New Roman" w:hAnsi="Times New Roman" w:cs="Times New Roman"/>
          <w:sz w:val="24"/>
          <w:szCs w:val="24"/>
        </w:rPr>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указанного уведомления по основанию, предусмотренному </w:t>
      </w:r>
      <w:hyperlink r:id="rId44" w:anchor="dst2608" w:history="1">
        <w:r w:rsidRPr="0050584D">
          <w:rPr>
            <w:rFonts w:ascii="Times New Roman" w:hAnsi="Times New Roman" w:cs="Times New Roman"/>
            <w:sz w:val="24"/>
            <w:szCs w:val="24"/>
          </w:rPr>
          <w:t>пунктом 1 части 10</w:t>
        </w:r>
      </w:hyperlink>
      <w:r w:rsidRPr="0050584D">
        <w:rPr>
          <w:rFonts w:ascii="Times New Roman" w:hAnsi="Times New Roman" w:cs="Times New Roman"/>
          <w:sz w:val="24"/>
          <w:szCs w:val="24"/>
        </w:rPr>
        <w:t> настоящей статьи;</w:t>
      </w:r>
    </w:p>
    <w:p w:rsidR="006365FC" w:rsidRPr="0050584D" w:rsidRDefault="006365FC" w:rsidP="00F24368">
      <w:pPr>
        <w:rPr>
          <w:rFonts w:ascii="Times New Roman" w:hAnsi="Times New Roman" w:cs="Times New Roman"/>
          <w:sz w:val="24"/>
          <w:szCs w:val="24"/>
        </w:rPr>
      </w:pPr>
      <w:bookmarkStart w:id="337" w:name="dst2615"/>
      <w:bookmarkEnd w:id="337"/>
      <w:r w:rsidRPr="0050584D">
        <w:rPr>
          <w:rFonts w:ascii="Times New Roman" w:hAnsi="Times New Roman" w:cs="Times New Roman"/>
          <w:sz w:val="24"/>
          <w:szCs w:val="24"/>
        </w:rPr>
        <w:t>2)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указанного уведомления по основанию, предусмотренному </w:t>
      </w:r>
      <w:hyperlink r:id="rId45" w:anchor="dst2609" w:history="1">
        <w:r w:rsidRPr="0050584D">
          <w:rPr>
            <w:rFonts w:ascii="Times New Roman" w:hAnsi="Times New Roman" w:cs="Times New Roman"/>
            <w:sz w:val="24"/>
            <w:szCs w:val="24"/>
          </w:rPr>
          <w:t>пунктом 2</w:t>
        </w:r>
      </w:hyperlink>
      <w:r w:rsidRPr="0050584D">
        <w:rPr>
          <w:rFonts w:ascii="Times New Roman" w:hAnsi="Times New Roman" w:cs="Times New Roman"/>
          <w:sz w:val="24"/>
          <w:szCs w:val="24"/>
        </w:rPr>
        <w:t> или </w:t>
      </w:r>
      <w:hyperlink r:id="rId46" w:anchor="dst2610" w:history="1">
        <w:r w:rsidRPr="0050584D">
          <w:rPr>
            <w:rFonts w:ascii="Times New Roman" w:hAnsi="Times New Roman" w:cs="Times New Roman"/>
            <w:sz w:val="24"/>
            <w:szCs w:val="24"/>
          </w:rPr>
          <w:t>3 части 10</w:t>
        </w:r>
      </w:hyperlink>
      <w:r w:rsidRPr="0050584D">
        <w:rPr>
          <w:rFonts w:ascii="Times New Roman" w:hAnsi="Times New Roman" w:cs="Times New Roman"/>
          <w:sz w:val="24"/>
          <w:szCs w:val="24"/>
        </w:rPr>
        <w:t> настоящей статьи;</w:t>
      </w:r>
    </w:p>
    <w:p w:rsidR="006365FC" w:rsidRPr="0050584D" w:rsidRDefault="006365FC" w:rsidP="00F24368">
      <w:pPr>
        <w:rPr>
          <w:rFonts w:ascii="Times New Roman" w:hAnsi="Times New Roman" w:cs="Times New Roman"/>
          <w:sz w:val="24"/>
          <w:szCs w:val="24"/>
        </w:rPr>
      </w:pPr>
      <w:bookmarkStart w:id="338" w:name="dst2616"/>
      <w:bookmarkEnd w:id="338"/>
      <w:r w:rsidRPr="0050584D">
        <w:rPr>
          <w:rFonts w:ascii="Times New Roman" w:hAnsi="Times New Roman" w:cs="Times New Roman"/>
          <w:sz w:val="24"/>
          <w:szCs w:val="24"/>
        </w:rPr>
        <w:t>3) в орган исполнительной власти субъекта Российской Федерации, уполномоченный в области охраны объектов культурного наследия, в случае направления указанного уведомления по основанию, предусмотренному </w:t>
      </w:r>
      <w:hyperlink r:id="rId47" w:anchor="dst2611" w:history="1">
        <w:r w:rsidRPr="0050584D">
          <w:rPr>
            <w:rFonts w:ascii="Times New Roman" w:hAnsi="Times New Roman" w:cs="Times New Roman"/>
            <w:sz w:val="24"/>
            <w:szCs w:val="24"/>
          </w:rPr>
          <w:t>пунктом 4 части 10</w:t>
        </w:r>
      </w:hyperlink>
      <w:r w:rsidRPr="0050584D">
        <w:rPr>
          <w:rFonts w:ascii="Times New Roman" w:hAnsi="Times New Roman" w:cs="Times New Roman"/>
          <w:sz w:val="24"/>
          <w:szCs w:val="24"/>
        </w:rPr>
        <w:t> настоящей статьи.</w:t>
      </w:r>
    </w:p>
    <w:p w:rsidR="006365FC" w:rsidRPr="0050584D" w:rsidRDefault="006365FC" w:rsidP="00F24368">
      <w:pPr>
        <w:rPr>
          <w:rFonts w:ascii="Times New Roman" w:hAnsi="Times New Roman" w:cs="Times New Roman"/>
          <w:sz w:val="24"/>
          <w:szCs w:val="24"/>
        </w:rPr>
      </w:pPr>
      <w:bookmarkStart w:id="339" w:name="dst2617"/>
      <w:bookmarkEnd w:id="339"/>
      <w:r w:rsidRPr="0050584D">
        <w:rPr>
          <w:rFonts w:ascii="Times New Roman" w:hAnsi="Times New Roman" w:cs="Times New Roman"/>
          <w:sz w:val="24"/>
          <w:szCs w:val="24"/>
        </w:rPr>
        <w:t>13. Получение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либо ненаправление указанными органами в срок, предусмотренный </w:t>
      </w:r>
      <w:hyperlink r:id="rId48" w:anchor="dst2599" w:history="1">
        <w:r w:rsidRPr="0050584D">
          <w:rPr>
            <w:rFonts w:ascii="Times New Roman" w:hAnsi="Times New Roman" w:cs="Times New Roman"/>
            <w:sz w:val="24"/>
            <w:szCs w:val="24"/>
          </w:rPr>
          <w:t>частью 7</w:t>
        </w:r>
      </w:hyperlink>
      <w:r w:rsidRPr="0050584D">
        <w:rPr>
          <w:rFonts w:ascii="Times New Roman" w:hAnsi="Times New Roman" w:cs="Times New Roman"/>
          <w:sz w:val="24"/>
          <w:szCs w:val="24"/>
        </w:rPr>
        <w:t> или </w:t>
      </w:r>
      <w:hyperlink r:id="rId49" w:anchor="dst2605" w:history="1">
        <w:r w:rsidRPr="0050584D">
          <w:rPr>
            <w:rFonts w:ascii="Times New Roman" w:hAnsi="Times New Roman" w:cs="Times New Roman"/>
            <w:sz w:val="24"/>
            <w:szCs w:val="24"/>
          </w:rPr>
          <w:t>пунктом 3 части 8</w:t>
        </w:r>
      </w:hyperlink>
      <w:r w:rsidRPr="0050584D">
        <w:rPr>
          <w:rFonts w:ascii="Times New Roman" w:hAnsi="Times New Roman" w:cs="Times New Roman"/>
          <w:sz w:val="24"/>
          <w:szCs w:val="24"/>
        </w:rPr>
        <w:t>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считается согласованием указанными органами строительства или реконструкции объекта индивидуального жилищного строительства или садового дома и дает право застройщику осуществлять строительство или реконструкцию объекта индивидуального жилищного строительства или садового дома в соответствии с параметрами, указанными в уведомлении о планируемом строительстве, в течение десяти лет со дня направления застройщиком такого уведомления о планируемом строительстве в соответствии с </w:t>
      </w:r>
      <w:hyperlink r:id="rId50" w:anchor="dst2580" w:history="1">
        <w:r w:rsidRPr="0050584D">
          <w:rPr>
            <w:rFonts w:ascii="Times New Roman" w:hAnsi="Times New Roman" w:cs="Times New Roman"/>
            <w:sz w:val="24"/>
            <w:szCs w:val="24"/>
          </w:rPr>
          <w:t>частью 1</w:t>
        </w:r>
      </w:hyperlink>
      <w:r w:rsidRPr="0050584D">
        <w:rPr>
          <w:rFonts w:ascii="Times New Roman" w:hAnsi="Times New Roman" w:cs="Times New Roman"/>
          <w:sz w:val="24"/>
          <w:szCs w:val="24"/>
        </w:rPr>
        <w:t> настоящей статьи. Данное право сохраняется при переходе прав на земельный участок и объект индивидуального жилищного строительства или садовый дом, за исключением случаев, предусмотренных </w:t>
      </w:r>
      <w:hyperlink r:id="rId51" w:anchor="dst331" w:history="1">
        <w:r w:rsidRPr="0050584D">
          <w:rPr>
            <w:rFonts w:ascii="Times New Roman" w:hAnsi="Times New Roman" w:cs="Times New Roman"/>
            <w:sz w:val="24"/>
            <w:szCs w:val="24"/>
          </w:rPr>
          <w:t>пунктами 1</w:t>
        </w:r>
      </w:hyperlink>
      <w:r w:rsidRPr="0050584D">
        <w:rPr>
          <w:rFonts w:ascii="Times New Roman" w:hAnsi="Times New Roman" w:cs="Times New Roman"/>
          <w:sz w:val="24"/>
          <w:szCs w:val="24"/>
        </w:rPr>
        <w:t> - </w:t>
      </w:r>
      <w:hyperlink r:id="rId52" w:anchor="dst333" w:history="1">
        <w:r w:rsidRPr="0050584D">
          <w:rPr>
            <w:rFonts w:ascii="Times New Roman" w:hAnsi="Times New Roman" w:cs="Times New Roman"/>
            <w:sz w:val="24"/>
            <w:szCs w:val="24"/>
          </w:rPr>
          <w:t>3 части 21.1 статьи 51</w:t>
        </w:r>
      </w:hyperlink>
      <w:r w:rsidRPr="0050584D">
        <w:rPr>
          <w:rFonts w:ascii="Times New Roman" w:hAnsi="Times New Roman" w:cs="Times New Roman"/>
          <w:sz w:val="24"/>
          <w:szCs w:val="24"/>
        </w:rPr>
        <w:t> Градостроительного Кодекса. При этом направление нового уведомления о планируемом строительстве не требуется.</w:t>
      </w:r>
    </w:p>
    <w:p w:rsidR="006365FC" w:rsidRPr="0050584D" w:rsidRDefault="006365FC" w:rsidP="00F24368">
      <w:pPr>
        <w:rPr>
          <w:rFonts w:ascii="Times New Roman" w:hAnsi="Times New Roman" w:cs="Times New Roman"/>
          <w:sz w:val="24"/>
          <w:szCs w:val="24"/>
        </w:rPr>
      </w:pPr>
      <w:bookmarkStart w:id="340" w:name="dst2618"/>
      <w:bookmarkEnd w:id="340"/>
      <w:r w:rsidRPr="0050584D">
        <w:rPr>
          <w:rFonts w:ascii="Times New Roman" w:hAnsi="Times New Roman" w:cs="Times New Roman"/>
          <w:sz w:val="24"/>
          <w:szCs w:val="24"/>
        </w:rPr>
        <w:t>14. В случае изменения параметров планируемого строительства или реконструкции объекта индивидуального жилищного строительства или садового дома застройщик подает или направляет способами, указанными в </w:t>
      </w:r>
      <w:hyperlink r:id="rId53" w:anchor="dst2580" w:history="1">
        <w:r w:rsidRPr="0050584D">
          <w:rPr>
            <w:rFonts w:ascii="Times New Roman" w:hAnsi="Times New Roman" w:cs="Times New Roman"/>
            <w:sz w:val="24"/>
            <w:szCs w:val="24"/>
          </w:rPr>
          <w:t>части 1</w:t>
        </w:r>
      </w:hyperlink>
      <w:r w:rsidRPr="0050584D">
        <w:rPr>
          <w:rFonts w:ascii="Times New Roman" w:hAnsi="Times New Roman" w:cs="Times New Roman"/>
          <w:sz w:val="24"/>
          <w:szCs w:val="24"/>
        </w:rPr>
        <w:t>настоящей статьи, уведомление об этом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с указанием изменяемых параметров. Рассмотрение указанного уведомления осуществляется в соответствии с </w:t>
      </w:r>
      <w:hyperlink r:id="rId54" w:anchor="dst2596" w:history="1">
        <w:r w:rsidRPr="0050584D">
          <w:rPr>
            <w:rFonts w:ascii="Times New Roman" w:hAnsi="Times New Roman" w:cs="Times New Roman"/>
            <w:sz w:val="24"/>
            <w:szCs w:val="24"/>
          </w:rPr>
          <w:t>частями 4</w:t>
        </w:r>
      </w:hyperlink>
      <w:r w:rsidRPr="0050584D">
        <w:rPr>
          <w:rFonts w:ascii="Times New Roman" w:hAnsi="Times New Roman" w:cs="Times New Roman"/>
          <w:sz w:val="24"/>
          <w:szCs w:val="24"/>
        </w:rPr>
        <w:t> - </w:t>
      </w:r>
      <w:hyperlink r:id="rId55" w:anchor="dst2617" w:history="1">
        <w:r w:rsidRPr="0050584D">
          <w:rPr>
            <w:rFonts w:ascii="Times New Roman" w:hAnsi="Times New Roman" w:cs="Times New Roman"/>
            <w:sz w:val="24"/>
            <w:szCs w:val="24"/>
          </w:rPr>
          <w:t>13</w:t>
        </w:r>
      </w:hyperlink>
      <w:r w:rsidRPr="0050584D">
        <w:rPr>
          <w:rFonts w:ascii="Times New Roman" w:hAnsi="Times New Roman" w:cs="Times New Roman"/>
          <w:sz w:val="24"/>
          <w:szCs w:val="24"/>
        </w:rPr>
        <w:t> настоящей статьи. </w:t>
      </w:r>
      <w:hyperlink r:id="rId56" w:anchor="dst100105" w:history="1">
        <w:r w:rsidRPr="0050584D">
          <w:rPr>
            <w:rFonts w:ascii="Times New Roman" w:hAnsi="Times New Roman" w:cs="Times New Roman"/>
            <w:sz w:val="24"/>
            <w:szCs w:val="24"/>
          </w:rPr>
          <w:t>Форма</w:t>
        </w:r>
      </w:hyperlink>
      <w:r w:rsidRPr="0050584D">
        <w:rPr>
          <w:rFonts w:ascii="Times New Roman" w:hAnsi="Times New Roman" w:cs="Times New Roman"/>
          <w:sz w:val="24"/>
          <w:szCs w:val="24"/>
        </w:rPr>
        <w:t> указанного уведомления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6365FC" w:rsidRPr="0050584D" w:rsidRDefault="006365FC" w:rsidP="00F24368">
      <w:pPr>
        <w:rPr>
          <w:rFonts w:ascii="Times New Roman" w:hAnsi="Times New Roman" w:cs="Times New Roman"/>
          <w:sz w:val="24"/>
          <w:szCs w:val="24"/>
        </w:rPr>
      </w:pPr>
      <w:bookmarkStart w:id="341" w:name="dst2619"/>
      <w:bookmarkEnd w:id="341"/>
      <w:r w:rsidRPr="0050584D">
        <w:rPr>
          <w:rFonts w:ascii="Times New Roman" w:hAnsi="Times New Roman" w:cs="Times New Roman"/>
          <w:sz w:val="24"/>
          <w:szCs w:val="24"/>
        </w:rPr>
        <w:t>15. В случае получения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либо ненаправления указанными органами в срок, предусмотренный </w:t>
      </w:r>
      <w:hyperlink r:id="rId57" w:anchor="dst2599" w:history="1">
        <w:r w:rsidRPr="0050584D">
          <w:rPr>
            <w:rFonts w:ascii="Times New Roman" w:hAnsi="Times New Roman" w:cs="Times New Roman"/>
            <w:sz w:val="24"/>
            <w:szCs w:val="24"/>
          </w:rPr>
          <w:t>частью 7</w:t>
        </w:r>
      </w:hyperlink>
      <w:r w:rsidRPr="0050584D">
        <w:rPr>
          <w:rFonts w:ascii="Times New Roman" w:hAnsi="Times New Roman" w:cs="Times New Roman"/>
          <w:sz w:val="24"/>
          <w:szCs w:val="24"/>
        </w:rPr>
        <w:t> или </w:t>
      </w:r>
      <w:hyperlink r:id="rId58" w:anchor="dst2605" w:history="1">
        <w:r w:rsidRPr="0050584D">
          <w:rPr>
            <w:rFonts w:ascii="Times New Roman" w:hAnsi="Times New Roman" w:cs="Times New Roman"/>
            <w:sz w:val="24"/>
            <w:szCs w:val="24"/>
          </w:rPr>
          <w:t>пунктом 3 части 8</w:t>
        </w:r>
      </w:hyperlink>
      <w:r w:rsidRPr="0050584D">
        <w:rPr>
          <w:rFonts w:ascii="Times New Roman" w:hAnsi="Times New Roman" w:cs="Times New Roman"/>
          <w:sz w:val="24"/>
          <w:szCs w:val="24"/>
        </w:rPr>
        <w:t>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убытки, причиненные застройщику сносом или приведением в соответствие с установленными требованиями объекта индивидуального жилищного строительства или садового дома, построенных или реконструированных в соответствии с параметрами, указанными в уведомлении о планируемом строительстве, в связи с признанием таких объекта индивидуального жилищного строительства или садового дома самовольной постройкой вследствие несоответствия их параметров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другими федеральными законами, либо вследствие недопустимости размещения таких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 в полном объеме подлежат возмещению за счет соответственно казны Российской Федерации, казны субъекта Российской Федерации, казны муниципального образования при условии, что судом будет установлена вина должностного лица органа государственной власти или органа местного самоуправления, направившего застройщику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 исполнившего обязанности по направлению в срок, предусмотренный </w:t>
      </w:r>
      <w:hyperlink r:id="rId59" w:anchor="dst2599" w:history="1">
        <w:r w:rsidRPr="0050584D">
          <w:rPr>
            <w:rFonts w:ascii="Times New Roman" w:hAnsi="Times New Roman" w:cs="Times New Roman"/>
            <w:sz w:val="24"/>
            <w:szCs w:val="24"/>
          </w:rPr>
          <w:t>частью 7</w:t>
        </w:r>
      </w:hyperlink>
      <w:r w:rsidRPr="0050584D">
        <w:rPr>
          <w:rFonts w:ascii="Times New Roman" w:hAnsi="Times New Roman" w:cs="Times New Roman"/>
          <w:sz w:val="24"/>
          <w:szCs w:val="24"/>
        </w:rPr>
        <w:t> или </w:t>
      </w:r>
      <w:hyperlink r:id="rId60" w:anchor="dst2605" w:history="1">
        <w:r w:rsidRPr="0050584D">
          <w:rPr>
            <w:rFonts w:ascii="Times New Roman" w:hAnsi="Times New Roman" w:cs="Times New Roman"/>
            <w:sz w:val="24"/>
            <w:szCs w:val="24"/>
          </w:rPr>
          <w:t>пунктом 3 части 8</w:t>
        </w:r>
      </w:hyperlink>
      <w:r w:rsidRPr="0050584D">
        <w:rPr>
          <w:rFonts w:ascii="Times New Roman" w:hAnsi="Times New Roman" w:cs="Times New Roman"/>
          <w:sz w:val="24"/>
          <w:szCs w:val="24"/>
        </w:rPr>
        <w:t>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6365FC" w:rsidRPr="0050584D" w:rsidRDefault="006365FC" w:rsidP="00EB1C80">
      <w:pPr>
        <w:pStyle w:val="Heading2"/>
        <w:spacing w:after="100"/>
        <w:rPr>
          <w:rFonts w:ascii="Times New Roman" w:hAnsi="Times New Roman" w:cs="Times New Roman"/>
          <w:color w:val="auto"/>
          <w:sz w:val="24"/>
          <w:szCs w:val="24"/>
        </w:rPr>
      </w:pPr>
      <w:bookmarkStart w:id="342" w:name="_Toc387084745"/>
      <w:bookmarkStart w:id="343" w:name="_Toc3399139"/>
      <w:r w:rsidRPr="0050584D">
        <w:rPr>
          <w:rFonts w:ascii="Times New Roman" w:hAnsi="Times New Roman" w:cs="Times New Roman"/>
          <w:color w:val="auto"/>
          <w:sz w:val="24"/>
          <w:szCs w:val="24"/>
        </w:rPr>
        <w:t>Статья 43. Строительство, возведение строений, сооружений в случаях, когда законодательством о градостроительной деятельности не предусмотрена выдача разрешений на строительство</w:t>
      </w:r>
      <w:bookmarkEnd w:id="342"/>
      <w:bookmarkEnd w:id="343"/>
    </w:p>
    <w:p w:rsidR="006365FC" w:rsidRPr="0050584D" w:rsidRDefault="006365FC" w:rsidP="00EB1C80">
      <w:pPr>
        <w:rPr>
          <w:rFonts w:ascii="Times New Roman" w:hAnsi="Times New Roman" w:cs="Times New Roman"/>
          <w:sz w:val="24"/>
          <w:szCs w:val="24"/>
        </w:rPr>
      </w:pPr>
      <w:r w:rsidRPr="0050584D">
        <w:rPr>
          <w:rFonts w:ascii="Times New Roman" w:hAnsi="Times New Roman" w:cs="Times New Roman"/>
          <w:sz w:val="24"/>
          <w:szCs w:val="24"/>
        </w:rPr>
        <w:t>1. Лица, в случае строительства объектов, для строительства и возведения которых не требуется выдача разрешения на строительство:</w:t>
      </w:r>
    </w:p>
    <w:p w:rsidR="006365FC" w:rsidRPr="0050584D" w:rsidRDefault="006365FC" w:rsidP="00EB1C80">
      <w:pPr>
        <w:rPr>
          <w:rFonts w:ascii="Times New Roman" w:hAnsi="Times New Roman" w:cs="Times New Roman"/>
          <w:sz w:val="24"/>
          <w:szCs w:val="24"/>
        </w:rPr>
      </w:pPr>
      <w:r w:rsidRPr="0050584D">
        <w:rPr>
          <w:rFonts w:ascii="Times New Roman" w:hAnsi="Times New Roman" w:cs="Times New Roman"/>
          <w:sz w:val="24"/>
          <w:szCs w:val="24"/>
        </w:rPr>
        <w:t>1) обязаны соблюдать:</w:t>
      </w:r>
    </w:p>
    <w:p w:rsidR="006365FC" w:rsidRPr="0050584D" w:rsidRDefault="006365FC" w:rsidP="00EB1C80">
      <w:pPr>
        <w:rPr>
          <w:rFonts w:ascii="Times New Roman" w:hAnsi="Times New Roman" w:cs="Times New Roman"/>
          <w:sz w:val="24"/>
          <w:szCs w:val="24"/>
        </w:rPr>
      </w:pPr>
      <w:r w:rsidRPr="0050584D">
        <w:rPr>
          <w:rFonts w:ascii="Times New Roman" w:hAnsi="Times New Roman" w:cs="Times New Roman"/>
          <w:sz w:val="24"/>
          <w:szCs w:val="24"/>
        </w:rPr>
        <w:t>а) требования градостроительного законодательства, включая требования градостроительных регламентов, требования градостроительных планов земельных участков, в том числе, определяющих минимальные расстояния между зданиями, строениями, сооружениями, иные требования;</w:t>
      </w:r>
    </w:p>
    <w:p w:rsidR="006365FC" w:rsidRPr="0050584D" w:rsidRDefault="006365FC" w:rsidP="00EB1C80">
      <w:pPr>
        <w:rPr>
          <w:rFonts w:ascii="Times New Roman" w:hAnsi="Times New Roman" w:cs="Times New Roman"/>
          <w:sz w:val="24"/>
          <w:szCs w:val="24"/>
        </w:rPr>
      </w:pPr>
      <w:r w:rsidRPr="0050584D">
        <w:rPr>
          <w:rFonts w:ascii="Times New Roman" w:hAnsi="Times New Roman" w:cs="Times New Roman"/>
          <w:sz w:val="24"/>
          <w:szCs w:val="24"/>
        </w:rPr>
        <w:t>б) требования технических регламентов, в том числе о соблюдении противопожарных требований, требований обеспечения конструктивной надежности и безопасности зданий, строений, сооружений и их частей;</w:t>
      </w:r>
    </w:p>
    <w:p w:rsidR="006365FC" w:rsidRPr="0050584D" w:rsidRDefault="006365FC" w:rsidP="00EB1C80">
      <w:pPr>
        <w:rPr>
          <w:rFonts w:ascii="Times New Roman" w:hAnsi="Times New Roman" w:cs="Times New Roman"/>
          <w:sz w:val="24"/>
          <w:szCs w:val="24"/>
        </w:rPr>
      </w:pPr>
      <w:r w:rsidRPr="0050584D">
        <w:rPr>
          <w:rFonts w:ascii="Times New Roman" w:hAnsi="Times New Roman" w:cs="Times New Roman"/>
          <w:sz w:val="24"/>
          <w:szCs w:val="24"/>
        </w:rPr>
        <w:t>2) при установке киосков, торговых павильонов или иных объектов эскизный проект объекта и проект благоустройства прилегающей территории согласовать с органом уполномоченным в области архитектуры и градостроительства на территории Стародеревянковского сельского поселения;</w:t>
      </w:r>
    </w:p>
    <w:p w:rsidR="006365FC" w:rsidRPr="0050584D" w:rsidRDefault="006365FC" w:rsidP="00EB1C80">
      <w:pPr>
        <w:rPr>
          <w:rFonts w:ascii="Times New Roman" w:hAnsi="Times New Roman" w:cs="Times New Roman"/>
          <w:sz w:val="24"/>
          <w:szCs w:val="24"/>
        </w:rPr>
      </w:pPr>
      <w:r w:rsidRPr="0050584D">
        <w:rPr>
          <w:rFonts w:ascii="Times New Roman" w:hAnsi="Times New Roman" w:cs="Times New Roman"/>
          <w:sz w:val="24"/>
          <w:szCs w:val="24"/>
        </w:rPr>
        <w:t>3) несут ответственность за несоблюдение указанных в пункте 1 настоящей части настоящей статьи требований.</w:t>
      </w:r>
    </w:p>
    <w:p w:rsidR="006365FC" w:rsidRPr="0050584D" w:rsidRDefault="006365FC" w:rsidP="00EB1C80">
      <w:pPr>
        <w:rPr>
          <w:rFonts w:ascii="Times New Roman" w:hAnsi="Times New Roman" w:cs="Times New Roman"/>
          <w:sz w:val="24"/>
          <w:szCs w:val="24"/>
        </w:rPr>
      </w:pPr>
      <w:r w:rsidRPr="0050584D">
        <w:rPr>
          <w:rFonts w:ascii="Times New Roman" w:hAnsi="Times New Roman" w:cs="Times New Roman"/>
          <w:sz w:val="24"/>
          <w:szCs w:val="24"/>
        </w:rPr>
        <w:t>2. К зданиям, строениям, сооружениям, строительство, возведение которых не требует выдачи разрешений на строительство, созданным с существенными нарушений требований, установленных пунктом 1 части 1 настоящей статьи, применяются положения статьи 222 Гражданского кодекса РФ о последствиях самовольного строительства.</w:t>
      </w:r>
    </w:p>
    <w:p w:rsidR="006365FC" w:rsidRPr="0050584D" w:rsidRDefault="006365FC" w:rsidP="00EB1C80">
      <w:pPr>
        <w:pStyle w:val="Heading2"/>
        <w:spacing w:after="100"/>
        <w:rPr>
          <w:rFonts w:ascii="Times New Roman" w:hAnsi="Times New Roman" w:cs="Times New Roman"/>
          <w:color w:val="auto"/>
          <w:sz w:val="24"/>
          <w:szCs w:val="24"/>
        </w:rPr>
      </w:pPr>
      <w:bookmarkStart w:id="344" w:name="_Toc387084746"/>
      <w:bookmarkStart w:id="345" w:name="_Toc3399140"/>
      <w:r w:rsidRPr="0050584D">
        <w:rPr>
          <w:rFonts w:ascii="Times New Roman" w:hAnsi="Times New Roman" w:cs="Times New Roman"/>
          <w:color w:val="auto"/>
          <w:sz w:val="24"/>
          <w:szCs w:val="24"/>
        </w:rPr>
        <w:t>Статья 44. Строительство, реконструкция, капитальный ремонт объектов капитального строительства</w:t>
      </w:r>
      <w:bookmarkEnd w:id="344"/>
      <w:bookmarkEnd w:id="345"/>
    </w:p>
    <w:p w:rsidR="006365FC" w:rsidRPr="0050584D" w:rsidRDefault="006365FC" w:rsidP="00EB1C80">
      <w:pPr>
        <w:rPr>
          <w:rFonts w:ascii="Times New Roman" w:hAnsi="Times New Roman" w:cs="Times New Roman"/>
          <w:sz w:val="24"/>
          <w:szCs w:val="24"/>
        </w:rPr>
      </w:pPr>
      <w:r w:rsidRPr="0050584D">
        <w:rPr>
          <w:rFonts w:ascii="Times New Roman" w:hAnsi="Times New Roman" w:cs="Times New Roman"/>
          <w:sz w:val="24"/>
          <w:szCs w:val="24"/>
        </w:rPr>
        <w:t>1. Виды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таким видам работ. Иные виды работ по строительству, реконструкции, капитальному ремонту объектов капитального строительства могут выполняться любыми физическими или юридическими лицами.</w:t>
      </w:r>
    </w:p>
    <w:p w:rsidR="006365FC" w:rsidRPr="0050584D" w:rsidRDefault="006365FC" w:rsidP="00F24368">
      <w:pPr>
        <w:rPr>
          <w:rFonts w:ascii="Times New Roman" w:hAnsi="Times New Roman" w:cs="Times New Roman"/>
          <w:sz w:val="24"/>
          <w:szCs w:val="24"/>
        </w:rPr>
      </w:pPr>
      <w:bookmarkStart w:id="346" w:name="Par1968"/>
      <w:bookmarkEnd w:id="346"/>
      <w:r w:rsidRPr="0050584D">
        <w:rPr>
          <w:rFonts w:ascii="Times New Roman" w:hAnsi="Times New Roman" w:cs="Times New Roman"/>
          <w:sz w:val="24"/>
          <w:szCs w:val="24"/>
        </w:rPr>
        <w:t>2. Работы по договорам о строительстве, реконструкции, капитальном ремонте объектов капитального строительства, заключенным с застройщиком, техническим заказчиком, лицом, ответственным за эксплуатацию здания, сооружения, региональным оператором (далее также - договор строительного подряда), должны выполняться только индивидуальными предпринимателями или юридическими лицами, которые являются членами саморегулируемых организаций в области строительства, реконструкции, капитального ремонта объектов капитального строительства, если иное не установлено настоящей статьей. Выполнение работ по строительству, реконструкции, капитальному ремонту объектов капитального строительства по таким договорам обеспечивается специалистами по организации строительства (главными инженерами проектов). Работы по договорам о строительстве, реконструкции, капитальном ремонте объектов капитального строительства, заключенным с иными лицами, могут выполняться индивидуальными предпринимателями или юридическими лицами, не являющимися членами таких саморегулируемых организаций.</w:t>
      </w:r>
    </w:p>
    <w:p w:rsidR="006365FC" w:rsidRPr="0050584D" w:rsidRDefault="006365FC" w:rsidP="00F24368">
      <w:pPr>
        <w:pStyle w:val="ConsPlusNormal"/>
        <w:ind w:firstLine="539"/>
        <w:rPr>
          <w:rFonts w:ascii="Times New Roman" w:hAnsi="Times New Roman" w:cs="Times New Roman"/>
          <w:sz w:val="24"/>
          <w:szCs w:val="24"/>
          <w:lang w:eastAsia="en-US"/>
        </w:rPr>
      </w:pPr>
      <w:r w:rsidRPr="0050584D">
        <w:rPr>
          <w:rFonts w:ascii="Times New Roman" w:hAnsi="Times New Roman" w:cs="Times New Roman"/>
          <w:sz w:val="24"/>
          <w:szCs w:val="24"/>
          <w:lang w:eastAsia="en-US"/>
        </w:rPr>
        <w:t>2.1. Индивидуальный предприниматель или юридическое лицо, не являющиеся членами саморегулируемых организаций в области строительства, реконструкции, капитального ремонта объектов капитального строительства, могут выполнять работы по договорам строительного подряда, заключенным с застройщиком, техническим заказчиком, лицом, ответственным за эксплуатацию здания, сооружения, региональным оператором, в случае, если размер обязательств по каждому из таких договоров не превышает трех миллионов рублей.</w:t>
      </w:r>
    </w:p>
    <w:p w:rsidR="006365FC" w:rsidRPr="0050584D" w:rsidRDefault="006365FC" w:rsidP="00F24368">
      <w:pPr>
        <w:rPr>
          <w:rFonts w:ascii="Times New Roman" w:hAnsi="Times New Roman" w:cs="Times New Roman"/>
          <w:sz w:val="24"/>
          <w:szCs w:val="24"/>
        </w:rPr>
      </w:pPr>
      <w:r w:rsidRPr="0050584D">
        <w:rPr>
          <w:rFonts w:ascii="Times New Roman" w:hAnsi="Times New Roman" w:cs="Times New Roman"/>
          <w:sz w:val="24"/>
          <w:szCs w:val="24"/>
        </w:rPr>
        <w:t>2.2. Членство в саморегулируемых организациях не требуется для организаций перечисленных в п.2.2 статьи 52 Градостроительного Кодекса РФ.</w:t>
      </w:r>
    </w:p>
    <w:p w:rsidR="006365FC" w:rsidRPr="0050584D" w:rsidRDefault="006365FC" w:rsidP="00F24368">
      <w:pPr>
        <w:rPr>
          <w:rFonts w:ascii="Times New Roman" w:hAnsi="Times New Roman" w:cs="Times New Roman"/>
          <w:sz w:val="24"/>
          <w:szCs w:val="24"/>
        </w:rPr>
      </w:pPr>
      <w:r w:rsidRPr="0050584D">
        <w:rPr>
          <w:rFonts w:ascii="Times New Roman" w:hAnsi="Times New Roman" w:cs="Times New Roman"/>
          <w:sz w:val="24"/>
          <w:szCs w:val="24"/>
        </w:rPr>
        <w:t>3. При осуществлении строительства, реконструкции, капитального ремонта объекта капитального строительства лицом, осуществляющим строительство на основании договора с застройщиком или техническим заказчиком, застройщик или технический заказчик должен подготовить земельный участок для строительства и объект капитального строительства для реконструкции или капитального ремонта, а также передать лицу, осуществляющему строительство, материалы инженерных изысканий, проектную документацию, разрешение на строительство. При необходимости прекращения работ или их приостановления более чем на шесть месяцев застройщик или технический заказчик должен обеспечить консервацию объекта капитального строительства.</w:t>
      </w:r>
    </w:p>
    <w:p w:rsidR="006365FC" w:rsidRPr="0050584D" w:rsidRDefault="006365FC" w:rsidP="00F24368">
      <w:pPr>
        <w:rPr>
          <w:rFonts w:ascii="Times New Roman" w:hAnsi="Times New Roman" w:cs="Times New Roman"/>
          <w:sz w:val="24"/>
          <w:szCs w:val="24"/>
        </w:rPr>
      </w:pPr>
      <w:bookmarkStart w:id="347" w:name="Par1979"/>
      <w:bookmarkStart w:id="348" w:name="Par1982"/>
      <w:bookmarkEnd w:id="347"/>
      <w:bookmarkEnd w:id="348"/>
      <w:r w:rsidRPr="0050584D">
        <w:rPr>
          <w:rFonts w:ascii="Times New Roman" w:hAnsi="Times New Roman" w:cs="Times New Roman"/>
          <w:sz w:val="24"/>
          <w:szCs w:val="24"/>
        </w:rPr>
        <w:t xml:space="preserve">4. В случае, если в соответствии с Градостроительным </w:t>
      </w:r>
      <w:hyperlink w:anchor="Par3190" w:tooltip="Статья 54. Государственный строительный надзор" w:history="1">
        <w:r w:rsidRPr="0050584D">
          <w:rPr>
            <w:rFonts w:ascii="Times New Roman" w:hAnsi="Times New Roman" w:cs="Times New Roman"/>
            <w:sz w:val="24"/>
            <w:szCs w:val="24"/>
          </w:rPr>
          <w:t>Кодексом</w:t>
        </w:r>
      </w:hyperlink>
      <w:r w:rsidRPr="0050584D">
        <w:rPr>
          <w:rFonts w:ascii="Times New Roman" w:hAnsi="Times New Roman" w:cs="Times New Roman"/>
          <w:sz w:val="24"/>
          <w:szCs w:val="24"/>
        </w:rPr>
        <w:t xml:space="preserve"> при осуществлении строительства, реконструкции объекта капитального строительства предусмотрен государственный строительный надзор, застройщик или технический заказчик заблаговременно, но не позднее чем за семь рабочих дней до начала строительства, реконструкции объекта капитального строительства должен направить в уполномоченные на осуществление государственного строительного надзора федеральный орган исполнительной власти, орган исполнительной власти субъекта Российской Федерации или Государственную корпорацию по атомной энергии "Росатом" (далее также - органы государственного строительного надзора) извещение о начале таких работ, к которому прилагаются следующие документы:</w:t>
      </w:r>
    </w:p>
    <w:p w:rsidR="006365FC" w:rsidRPr="0050584D" w:rsidRDefault="006365FC" w:rsidP="00EB1C80">
      <w:pPr>
        <w:rPr>
          <w:rFonts w:ascii="Times New Roman" w:hAnsi="Times New Roman" w:cs="Times New Roman"/>
          <w:sz w:val="24"/>
          <w:szCs w:val="24"/>
        </w:rPr>
      </w:pPr>
      <w:r w:rsidRPr="0050584D">
        <w:rPr>
          <w:rFonts w:ascii="Times New Roman" w:hAnsi="Times New Roman" w:cs="Times New Roman"/>
          <w:sz w:val="24"/>
          <w:szCs w:val="24"/>
        </w:rPr>
        <w:t>1) копия разрешения на строительство;</w:t>
      </w:r>
    </w:p>
    <w:p w:rsidR="006365FC" w:rsidRPr="0050584D" w:rsidRDefault="006365FC" w:rsidP="00EB1C80">
      <w:pPr>
        <w:rPr>
          <w:rFonts w:ascii="Times New Roman" w:hAnsi="Times New Roman" w:cs="Times New Roman"/>
          <w:sz w:val="24"/>
          <w:szCs w:val="24"/>
        </w:rPr>
      </w:pPr>
      <w:r w:rsidRPr="0050584D">
        <w:rPr>
          <w:rFonts w:ascii="Times New Roman" w:hAnsi="Times New Roman" w:cs="Times New Roman"/>
          <w:sz w:val="24"/>
          <w:szCs w:val="24"/>
        </w:rPr>
        <w:t>2) проектная документация в полном объеме, а в случаях выдачи разрешения на отдельный этап строительства, реконструкции в объеме, необходимом для осуществления соответствующего этапа строительства;</w:t>
      </w:r>
    </w:p>
    <w:p w:rsidR="006365FC" w:rsidRPr="0050584D" w:rsidRDefault="006365FC" w:rsidP="00EB1C80">
      <w:pPr>
        <w:rPr>
          <w:rFonts w:ascii="Times New Roman" w:hAnsi="Times New Roman" w:cs="Times New Roman"/>
          <w:sz w:val="24"/>
          <w:szCs w:val="24"/>
        </w:rPr>
      </w:pPr>
      <w:r w:rsidRPr="0050584D">
        <w:rPr>
          <w:rFonts w:ascii="Times New Roman" w:hAnsi="Times New Roman" w:cs="Times New Roman"/>
          <w:sz w:val="24"/>
          <w:szCs w:val="24"/>
        </w:rPr>
        <w:t>3) копия документа о вынесении на местность линий отступа от красных линий;</w:t>
      </w:r>
    </w:p>
    <w:p w:rsidR="006365FC" w:rsidRPr="0050584D" w:rsidRDefault="006365FC" w:rsidP="00EB1C80">
      <w:pPr>
        <w:rPr>
          <w:rFonts w:ascii="Times New Roman" w:hAnsi="Times New Roman" w:cs="Times New Roman"/>
          <w:sz w:val="24"/>
          <w:szCs w:val="24"/>
        </w:rPr>
      </w:pPr>
      <w:r w:rsidRPr="0050584D">
        <w:rPr>
          <w:rFonts w:ascii="Times New Roman" w:hAnsi="Times New Roman" w:cs="Times New Roman"/>
          <w:sz w:val="24"/>
          <w:szCs w:val="24"/>
        </w:rPr>
        <w:t>4) общий и специальные журналы, в которых ведется учет выполнения работ;</w:t>
      </w:r>
    </w:p>
    <w:p w:rsidR="006365FC" w:rsidRPr="0050584D" w:rsidRDefault="006365FC" w:rsidP="00EB1C80">
      <w:pPr>
        <w:rPr>
          <w:rFonts w:ascii="Times New Roman" w:hAnsi="Times New Roman" w:cs="Times New Roman"/>
          <w:sz w:val="24"/>
          <w:szCs w:val="24"/>
        </w:rPr>
      </w:pPr>
      <w:bookmarkStart w:id="349" w:name="Par1988"/>
      <w:bookmarkEnd w:id="349"/>
      <w:r w:rsidRPr="0050584D">
        <w:rPr>
          <w:rFonts w:ascii="Times New Roman" w:hAnsi="Times New Roman" w:cs="Times New Roman"/>
          <w:sz w:val="24"/>
          <w:szCs w:val="24"/>
        </w:rPr>
        <w:t>5) положительное заключение экспертизы проектной документации в случае, если проектная документация объекта капитального строительства подлежит экспертизе.</w:t>
      </w:r>
    </w:p>
    <w:p w:rsidR="006365FC" w:rsidRPr="0050584D" w:rsidRDefault="006365FC" w:rsidP="00F24368">
      <w:pPr>
        <w:pStyle w:val="ConsPlusNormal"/>
        <w:ind w:firstLine="539"/>
        <w:rPr>
          <w:rFonts w:ascii="Times New Roman" w:hAnsi="Times New Roman" w:cs="Times New Roman"/>
          <w:sz w:val="24"/>
          <w:szCs w:val="24"/>
          <w:lang w:eastAsia="en-US"/>
        </w:rPr>
      </w:pPr>
      <w:bookmarkStart w:id="350" w:name="Par1994"/>
      <w:bookmarkEnd w:id="350"/>
      <w:r w:rsidRPr="0050584D">
        <w:rPr>
          <w:rFonts w:ascii="Times New Roman" w:hAnsi="Times New Roman" w:cs="Times New Roman"/>
          <w:sz w:val="24"/>
          <w:szCs w:val="24"/>
          <w:lang w:eastAsia="en-US"/>
        </w:rPr>
        <w:t xml:space="preserve">5. Лицо, осуществляющее строительство, вправе не представлять документы, предусмотренные </w:t>
      </w:r>
      <w:hyperlink w:anchor="Par3153" w:tooltip="1) копия разрешения на строительство;" w:history="1">
        <w:r w:rsidRPr="0050584D">
          <w:rPr>
            <w:rFonts w:ascii="Times New Roman" w:hAnsi="Times New Roman" w:cs="Times New Roman"/>
            <w:sz w:val="24"/>
            <w:szCs w:val="24"/>
            <w:lang w:eastAsia="en-US"/>
          </w:rPr>
          <w:t>пунктами 1</w:t>
        </w:r>
      </w:hyperlink>
      <w:r w:rsidRPr="0050584D">
        <w:rPr>
          <w:rFonts w:ascii="Times New Roman" w:hAnsi="Times New Roman" w:cs="Times New Roman"/>
          <w:sz w:val="24"/>
          <w:szCs w:val="24"/>
          <w:lang w:eastAsia="en-US"/>
        </w:rPr>
        <w:t xml:space="preserve"> и </w:t>
      </w:r>
      <w:hyperlink w:anchor="Par3158" w:tooltip="5) положительное заключение экспертизы проектной документации в случае, если проектная документация объекта капитального строительства подлежит экспертизе в соответствии со статьей 49 настоящего Кодекса." w:history="1">
        <w:r w:rsidRPr="0050584D">
          <w:rPr>
            <w:rFonts w:ascii="Times New Roman" w:hAnsi="Times New Roman" w:cs="Times New Roman"/>
            <w:sz w:val="24"/>
            <w:szCs w:val="24"/>
            <w:lang w:eastAsia="en-US"/>
          </w:rPr>
          <w:t>5 части 5</w:t>
        </w:r>
      </w:hyperlink>
      <w:r w:rsidRPr="0050584D">
        <w:rPr>
          <w:rFonts w:ascii="Times New Roman" w:hAnsi="Times New Roman" w:cs="Times New Roman"/>
          <w:sz w:val="24"/>
          <w:szCs w:val="24"/>
          <w:lang w:eastAsia="en-US"/>
        </w:rPr>
        <w:t xml:space="preserve"> настоящей статьи. В этом случае органы государственного строительного надзора самостоятельно запрашивают указанные документы (сведения, содержащиеся в них) в органе, выдавшем разрешение на строительство.</w:t>
      </w:r>
    </w:p>
    <w:p w:rsidR="006365FC" w:rsidRPr="0050584D" w:rsidRDefault="006365FC" w:rsidP="00EB1C80">
      <w:pPr>
        <w:rPr>
          <w:rFonts w:ascii="Times New Roman" w:hAnsi="Times New Roman" w:cs="Times New Roman"/>
          <w:sz w:val="24"/>
          <w:szCs w:val="24"/>
        </w:rPr>
      </w:pPr>
      <w:r w:rsidRPr="0050584D">
        <w:rPr>
          <w:rFonts w:ascii="Times New Roman" w:hAnsi="Times New Roman" w:cs="Times New Roman"/>
          <w:sz w:val="24"/>
          <w:szCs w:val="24"/>
        </w:rPr>
        <w:t>6. Лицо, осуществляющее строительство, обязано осуществлять строительство, реконструкцию, капитальный ремонт объекта капитального строительства в соответствии с заданием застройщика или технического заказчика (в случае осуществления строительства, реконструкции, капитального ремонта на основании договора), проектной документацией, требованиями градостроительного плана земельного участка, требованиями технических регламентов и при этом обеспечивать безопасность работ для третьих лиц и окружающей среды, выполнение требований безопасности труда, сохранности объектов культурного наследия. Лицо, осуществляющее строительство, также обязано обеспечивать доступ на территорию, на которой осуществляются строительство, реконструкция, капитальный ремонт объекта капитального строительства, представителей застройщика или технического заказчика, органов государственного строительного надзора, предоставлять им необходимую документацию, проводить строительный контроль, обеспечивать ведение исполнительной документации, извещать застройщика или технического заказчика, представителей органов государственного строительного надзора о сроках завершения работ, которые подлежат проверке, обеспечивать устранение выявленных недостатков и не приступать к продолжению работ до составления актов об устранении выявленных недостатков, обеспечивать контроль за качеством применяемых строительных материалов.</w:t>
      </w:r>
    </w:p>
    <w:p w:rsidR="006365FC" w:rsidRPr="0050584D" w:rsidRDefault="006365FC" w:rsidP="00EB1C80">
      <w:pPr>
        <w:rPr>
          <w:rFonts w:ascii="Times New Roman" w:hAnsi="Times New Roman" w:cs="Times New Roman"/>
          <w:sz w:val="24"/>
          <w:szCs w:val="24"/>
        </w:rPr>
      </w:pPr>
      <w:r w:rsidRPr="0050584D">
        <w:rPr>
          <w:rFonts w:ascii="Times New Roman" w:hAnsi="Times New Roman" w:cs="Times New Roman"/>
          <w:sz w:val="24"/>
          <w:szCs w:val="24"/>
        </w:rPr>
        <w:t>7. 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утвержденной застройщиком или техническим заказчиком проектной документации после внесения в нее соответствующих изменений в порядке, установленном уполномоченным Правительством Российской Федерации федеральным органом исполнительной власти.</w:t>
      </w:r>
    </w:p>
    <w:p w:rsidR="006365FC" w:rsidRPr="0050584D" w:rsidRDefault="006365FC" w:rsidP="00EB1C80">
      <w:pPr>
        <w:rPr>
          <w:rFonts w:ascii="Times New Roman" w:hAnsi="Times New Roman" w:cs="Times New Roman"/>
          <w:sz w:val="24"/>
          <w:szCs w:val="24"/>
        </w:rPr>
      </w:pPr>
      <w:r w:rsidRPr="0050584D">
        <w:rPr>
          <w:rFonts w:ascii="Times New Roman" w:hAnsi="Times New Roman" w:cs="Times New Roman"/>
          <w:sz w:val="24"/>
          <w:szCs w:val="24"/>
        </w:rPr>
        <w:t>8. В случае обнаружения объекта, обладающего признаками объекта культурного наследия, в процессе строительства, реконструкции, капитального ремонта лицо, осуществляющее строительство, должно приостановить строительство, реконструкцию, капитальный ремонт, известить об обнаружении такого объекта органы, предусмотренные законодательством Российской Федерации об объектах культурного наследия.</w:t>
      </w:r>
    </w:p>
    <w:p w:rsidR="006365FC" w:rsidRPr="0050584D" w:rsidRDefault="006365FC" w:rsidP="00EB1C80">
      <w:pPr>
        <w:rPr>
          <w:rFonts w:ascii="Times New Roman" w:hAnsi="Times New Roman" w:cs="Times New Roman"/>
          <w:sz w:val="24"/>
          <w:szCs w:val="24"/>
        </w:rPr>
      </w:pPr>
      <w:r w:rsidRPr="0050584D">
        <w:rPr>
          <w:rFonts w:ascii="Times New Roman" w:hAnsi="Times New Roman" w:cs="Times New Roman"/>
          <w:sz w:val="24"/>
          <w:szCs w:val="24"/>
        </w:rPr>
        <w:t>9. Требования к подготовке земельных участков для строительства и объекта капитального строительства для реконструкции, капитального ремонта, состав и порядок ведения исполнительной документации, форма и порядок ведения общего и специальных журналов, в которых ведется учет выполнения работ, порядок осуществления строительства, реконструкции, капитального ремонта, порядок консервации объекта капитального строительства могут устанавливаться нормативными правовыми актами Российской Федерации.</w:t>
      </w:r>
    </w:p>
    <w:p w:rsidR="006365FC" w:rsidRPr="0050584D" w:rsidRDefault="006365FC" w:rsidP="00F24368">
      <w:pPr>
        <w:rPr>
          <w:rFonts w:ascii="Times New Roman" w:hAnsi="Times New Roman" w:cs="Times New Roman"/>
          <w:sz w:val="24"/>
          <w:szCs w:val="24"/>
        </w:rPr>
      </w:pPr>
      <w:r w:rsidRPr="0050584D">
        <w:rPr>
          <w:rFonts w:ascii="Times New Roman" w:hAnsi="Times New Roman" w:cs="Times New Roman"/>
          <w:sz w:val="24"/>
          <w:szCs w:val="24"/>
        </w:rPr>
        <w:t>10. Строительный контроль осуществляется в соответствии с требованиями статьи 53 Градостроительного Кодекса РФ в порядке, установленном правительством РФ. Строительный контроль проводится в процессе строительства, реконструкции, капитального ремонта объектов капитального строительства в целях проверки соответствия выполняемых работ проектной документации (в том числе решениям и мероприятиям, направленным на обеспечение соблюдения требований энергетической эффективности и требований оснащенности объекта капитального строительства приборами учета используемых энергетических ресурсов), требованиям технических регламентов, результатам инженерных изысканий,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разрешенному использованию земельного участка и ограничениям, установленным в соответствии с земельным и иным законодательством Российской Федерации.</w:t>
      </w:r>
    </w:p>
    <w:p w:rsidR="006365FC" w:rsidRPr="0050584D" w:rsidRDefault="006365FC" w:rsidP="00F24368">
      <w:pPr>
        <w:rPr>
          <w:rFonts w:ascii="Times New Roman" w:hAnsi="Times New Roman" w:cs="Times New Roman"/>
          <w:sz w:val="24"/>
          <w:szCs w:val="24"/>
        </w:rPr>
      </w:pPr>
      <w:r w:rsidRPr="0050584D">
        <w:rPr>
          <w:rFonts w:ascii="Times New Roman" w:hAnsi="Times New Roman" w:cs="Times New Roman"/>
          <w:sz w:val="24"/>
          <w:szCs w:val="24"/>
        </w:rPr>
        <w:t>11. Строительный надзор осуществляется в соответствии с требованиями статьи 54 Градостроительного кодекса РФ в порядке, установленном Правительством РФ, при:</w:t>
      </w:r>
    </w:p>
    <w:p w:rsidR="006365FC" w:rsidRPr="0050584D" w:rsidRDefault="006365FC" w:rsidP="00F24368">
      <w:pPr>
        <w:rPr>
          <w:rFonts w:ascii="Times New Roman" w:hAnsi="Times New Roman" w:cs="Times New Roman"/>
          <w:sz w:val="24"/>
          <w:szCs w:val="24"/>
        </w:rPr>
      </w:pPr>
      <w:r w:rsidRPr="0050584D">
        <w:rPr>
          <w:rFonts w:ascii="Times New Roman" w:hAnsi="Times New Roman" w:cs="Times New Roman"/>
          <w:sz w:val="24"/>
          <w:szCs w:val="24"/>
        </w:rPr>
        <w:t>1) строительстве объектов капитального строительства, проектная документация которых подлежит экспертизе в соответствии со </w:t>
      </w:r>
      <w:hyperlink r:id="rId61" w:anchor="dst789" w:history="1">
        <w:r w:rsidRPr="0050584D">
          <w:rPr>
            <w:rFonts w:ascii="Times New Roman" w:hAnsi="Times New Roman" w:cs="Times New Roman"/>
            <w:sz w:val="24"/>
            <w:szCs w:val="24"/>
          </w:rPr>
          <w:t>статьей 49</w:t>
        </w:r>
      </w:hyperlink>
      <w:r w:rsidRPr="0050584D">
        <w:rPr>
          <w:rFonts w:ascii="Times New Roman" w:hAnsi="Times New Roman" w:cs="Times New Roman"/>
          <w:sz w:val="24"/>
          <w:szCs w:val="24"/>
        </w:rPr>
        <w:t> Градостроительного Кодекса;</w:t>
      </w:r>
    </w:p>
    <w:p w:rsidR="006365FC" w:rsidRPr="0050584D" w:rsidRDefault="006365FC" w:rsidP="00F24368">
      <w:pPr>
        <w:rPr>
          <w:rFonts w:ascii="Times New Roman" w:hAnsi="Times New Roman" w:cs="Times New Roman"/>
          <w:sz w:val="24"/>
          <w:szCs w:val="24"/>
        </w:rPr>
      </w:pPr>
      <w:r w:rsidRPr="0050584D">
        <w:rPr>
          <w:rFonts w:ascii="Times New Roman" w:hAnsi="Times New Roman" w:cs="Times New Roman"/>
          <w:sz w:val="24"/>
          <w:szCs w:val="24"/>
        </w:rPr>
        <w:t>2) реконструкции объектов капитального строительства, в том числе при проведении работ по сохранению объектов культурного наследия, затрагивающих конструктивные и другие характеристики надежности и безопасности таких объектов, если проектная документация на осуществление реконструкции объектов капитального строительства, в том числе указанных работ по сохранению объектов культурного наследия, подлежит экспертизе в соответствии со </w:t>
      </w:r>
      <w:hyperlink r:id="rId62" w:anchor="dst789" w:history="1">
        <w:r w:rsidRPr="0050584D">
          <w:rPr>
            <w:rFonts w:ascii="Times New Roman" w:hAnsi="Times New Roman" w:cs="Times New Roman"/>
            <w:sz w:val="24"/>
            <w:szCs w:val="24"/>
          </w:rPr>
          <w:t>статьей 49</w:t>
        </w:r>
      </w:hyperlink>
      <w:r w:rsidRPr="0050584D">
        <w:rPr>
          <w:rFonts w:ascii="Times New Roman" w:hAnsi="Times New Roman" w:cs="Times New Roman"/>
          <w:sz w:val="24"/>
          <w:szCs w:val="24"/>
        </w:rPr>
        <w:t> Градостроительного Кодекса.</w:t>
      </w:r>
    </w:p>
    <w:p w:rsidR="006365FC" w:rsidRPr="0050584D" w:rsidRDefault="006365FC" w:rsidP="00EB1C80">
      <w:pPr>
        <w:pStyle w:val="Heading2"/>
        <w:spacing w:after="100"/>
        <w:rPr>
          <w:rFonts w:ascii="Times New Roman" w:hAnsi="Times New Roman" w:cs="Times New Roman"/>
          <w:color w:val="auto"/>
          <w:sz w:val="24"/>
          <w:szCs w:val="24"/>
        </w:rPr>
      </w:pPr>
      <w:bookmarkStart w:id="351" w:name="_Toc387084747"/>
      <w:bookmarkStart w:id="352" w:name="_Toc3399141"/>
      <w:r w:rsidRPr="0050584D">
        <w:rPr>
          <w:rFonts w:ascii="Times New Roman" w:hAnsi="Times New Roman" w:cs="Times New Roman"/>
          <w:color w:val="auto"/>
          <w:sz w:val="24"/>
          <w:szCs w:val="24"/>
        </w:rPr>
        <w:t>Статья 45. Выдача разрешения на ввод объекта в эксплуатацию</w:t>
      </w:r>
      <w:bookmarkEnd w:id="351"/>
      <w:bookmarkEnd w:id="352"/>
    </w:p>
    <w:p w:rsidR="006365FC" w:rsidRPr="0050584D" w:rsidRDefault="006365FC" w:rsidP="00F24368">
      <w:pPr>
        <w:rPr>
          <w:rFonts w:ascii="Times New Roman" w:hAnsi="Times New Roman" w:cs="Times New Roman"/>
          <w:sz w:val="24"/>
          <w:szCs w:val="24"/>
        </w:rPr>
      </w:pPr>
      <w:r w:rsidRPr="0050584D">
        <w:rPr>
          <w:rFonts w:ascii="Times New Roman" w:hAnsi="Times New Roman" w:cs="Times New Roman"/>
          <w:sz w:val="24"/>
          <w:szCs w:val="24"/>
        </w:rPr>
        <w:t>1. 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 земельным и иным законодательством Российской Федерации.</w:t>
      </w:r>
    </w:p>
    <w:p w:rsidR="006365FC" w:rsidRPr="0050584D" w:rsidRDefault="006365FC" w:rsidP="00F24368">
      <w:pPr>
        <w:rPr>
          <w:rFonts w:ascii="Times New Roman" w:hAnsi="Times New Roman" w:cs="Times New Roman"/>
          <w:sz w:val="24"/>
          <w:szCs w:val="24"/>
        </w:rPr>
      </w:pPr>
      <w:r w:rsidRPr="0050584D">
        <w:rPr>
          <w:rFonts w:ascii="Times New Roman" w:hAnsi="Times New Roman" w:cs="Times New Roman"/>
          <w:sz w:val="24"/>
          <w:szCs w:val="24"/>
        </w:rPr>
        <w:t>Порядок выдачи разрешения на ввод объекта в эксплуатацию устанавливается статьей 55 Градостроительного Кодекса РФ.</w:t>
      </w:r>
    </w:p>
    <w:p w:rsidR="006365FC" w:rsidRPr="0050584D" w:rsidRDefault="006365FC" w:rsidP="00F24368">
      <w:pPr>
        <w:rPr>
          <w:rFonts w:ascii="Times New Roman" w:hAnsi="Times New Roman" w:cs="Times New Roman"/>
          <w:sz w:val="24"/>
          <w:szCs w:val="24"/>
        </w:rPr>
      </w:pPr>
      <w:r w:rsidRPr="0050584D">
        <w:rPr>
          <w:rFonts w:ascii="Times New Roman" w:hAnsi="Times New Roman" w:cs="Times New Roman"/>
          <w:sz w:val="24"/>
          <w:szCs w:val="24"/>
        </w:rPr>
        <w:t>2. Перечень документов для принятия решения о выдаче разрешения на ввод объекта в эксплуатацию устанавливается п.3-4 статьи 55 Градостроительного Кодекса РФ.</w:t>
      </w:r>
    </w:p>
    <w:p w:rsidR="006365FC" w:rsidRPr="0050584D" w:rsidRDefault="006365FC" w:rsidP="00EB1C80">
      <w:pPr>
        <w:rPr>
          <w:rFonts w:ascii="Times New Roman" w:hAnsi="Times New Roman" w:cs="Times New Roman"/>
          <w:sz w:val="24"/>
          <w:szCs w:val="24"/>
        </w:rPr>
      </w:pPr>
      <w:r w:rsidRPr="0050584D">
        <w:rPr>
          <w:rFonts w:ascii="Times New Roman" w:hAnsi="Times New Roman" w:cs="Times New Roman"/>
          <w:sz w:val="24"/>
          <w:szCs w:val="24"/>
        </w:rPr>
        <w:t xml:space="preserve">3. Специалист по хозяйственному обеспечению градостроительной деятельности в течение десяти дней со дня поступления заявления должен принять решение о выдаче заявителю разрешения на ввод объекта в эксплуатацию или об отказе в выдаче такого разрешения с указанием причин принятого решения. </w:t>
      </w:r>
    </w:p>
    <w:p w:rsidR="006365FC" w:rsidRPr="0050584D" w:rsidRDefault="006365FC" w:rsidP="00EB1C80">
      <w:pPr>
        <w:rPr>
          <w:rFonts w:ascii="Times New Roman" w:hAnsi="Times New Roman" w:cs="Times New Roman"/>
          <w:sz w:val="24"/>
          <w:szCs w:val="24"/>
        </w:rPr>
      </w:pPr>
      <w:r w:rsidRPr="0050584D">
        <w:rPr>
          <w:rFonts w:ascii="Times New Roman" w:hAnsi="Times New Roman" w:cs="Times New Roman"/>
          <w:sz w:val="24"/>
          <w:szCs w:val="24"/>
        </w:rPr>
        <w:t xml:space="preserve">4. Основанием для принятия решения об отказе в выдаче разрешения на ввод объекта в эксплуатацию является: </w:t>
      </w:r>
    </w:p>
    <w:p w:rsidR="006365FC" w:rsidRPr="0050584D" w:rsidRDefault="006365FC" w:rsidP="00EB1C80">
      <w:pPr>
        <w:rPr>
          <w:rFonts w:ascii="Times New Roman" w:hAnsi="Times New Roman" w:cs="Times New Roman"/>
          <w:sz w:val="24"/>
          <w:szCs w:val="24"/>
        </w:rPr>
      </w:pPr>
      <w:r w:rsidRPr="0050584D">
        <w:rPr>
          <w:rFonts w:ascii="Times New Roman" w:hAnsi="Times New Roman" w:cs="Times New Roman"/>
          <w:sz w:val="24"/>
          <w:szCs w:val="24"/>
        </w:rPr>
        <w:t>1) отсутствие документов, необходимых для получения разрешения на ввод объекта в эксплуатацию, указанных в пункте 2 настоящей статьи;</w:t>
      </w:r>
    </w:p>
    <w:p w:rsidR="006365FC" w:rsidRPr="0050584D" w:rsidRDefault="006365FC" w:rsidP="00F24368">
      <w:pPr>
        <w:rPr>
          <w:rFonts w:ascii="Times New Roman" w:hAnsi="Times New Roman" w:cs="Times New Roman"/>
          <w:sz w:val="24"/>
          <w:szCs w:val="24"/>
        </w:rPr>
      </w:pPr>
      <w:r w:rsidRPr="0050584D">
        <w:rPr>
          <w:rFonts w:ascii="Times New Roman" w:hAnsi="Times New Roman" w:cs="Times New Roman"/>
          <w:sz w:val="24"/>
          <w:szCs w:val="24"/>
        </w:rP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6365FC" w:rsidRPr="0050584D" w:rsidRDefault="006365FC" w:rsidP="00EB1C80">
      <w:pPr>
        <w:rPr>
          <w:rFonts w:ascii="Times New Roman" w:hAnsi="Times New Roman" w:cs="Times New Roman"/>
          <w:sz w:val="24"/>
          <w:szCs w:val="24"/>
        </w:rPr>
      </w:pPr>
      <w:r w:rsidRPr="0050584D">
        <w:rPr>
          <w:rFonts w:ascii="Times New Roman" w:hAnsi="Times New Roman" w:cs="Times New Roman"/>
          <w:sz w:val="24"/>
          <w:szCs w:val="24"/>
        </w:rPr>
        <w:t>3) несоответствие объекта капитального строительства требованиям, установленным в разрешении на строительство;</w:t>
      </w:r>
    </w:p>
    <w:p w:rsidR="006365FC" w:rsidRPr="0050584D" w:rsidRDefault="006365FC" w:rsidP="00F24368">
      <w:pPr>
        <w:rPr>
          <w:rFonts w:ascii="Times New Roman" w:hAnsi="Times New Roman" w:cs="Times New Roman"/>
          <w:sz w:val="24"/>
          <w:szCs w:val="24"/>
        </w:rPr>
      </w:pPr>
      <w:r w:rsidRPr="0050584D">
        <w:rPr>
          <w:rFonts w:ascii="Times New Roman" w:hAnsi="Times New Roman" w:cs="Times New Roman"/>
          <w:sz w:val="24"/>
          <w:szCs w:val="24"/>
        </w:rPr>
        <w:t>4) несоответствие параметров построенного, реконструированного объекта капитального строительства проектной документации;</w:t>
      </w:r>
    </w:p>
    <w:p w:rsidR="006365FC" w:rsidRPr="0050584D" w:rsidRDefault="006365FC" w:rsidP="00F24368">
      <w:pPr>
        <w:rPr>
          <w:rFonts w:ascii="Times New Roman" w:hAnsi="Times New Roman" w:cs="Times New Roman"/>
          <w:sz w:val="24"/>
          <w:szCs w:val="24"/>
        </w:rPr>
      </w:pPr>
      <w:r w:rsidRPr="0050584D">
        <w:rPr>
          <w:rFonts w:ascii="Times New Roman" w:hAnsi="Times New Roman" w:cs="Times New Roman"/>
          <w:sz w:val="24"/>
          <w:szCs w:val="24"/>
        </w:rPr>
        <w:t>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63" w:anchor="dst2536" w:history="1">
        <w:r w:rsidRPr="0050584D">
          <w:rPr>
            <w:rFonts w:ascii="Times New Roman" w:hAnsi="Times New Roman" w:cs="Times New Roman"/>
            <w:sz w:val="24"/>
            <w:szCs w:val="24"/>
          </w:rPr>
          <w:t>пунктом 9 части 7 статьи 51</w:t>
        </w:r>
      </w:hyperlink>
      <w:r w:rsidRPr="0050584D">
        <w:rPr>
          <w:rFonts w:ascii="Times New Roman" w:hAnsi="Times New Roman" w:cs="Times New Roman"/>
          <w:sz w:val="24"/>
          <w:szCs w:val="24"/>
        </w:rPr>
        <w:t> Градостроительного Кодекса,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6365FC" w:rsidRPr="0050584D" w:rsidRDefault="006365FC" w:rsidP="00F24368">
      <w:pPr>
        <w:rPr>
          <w:rFonts w:ascii="Times New Roman" w:hAnsi="Times New Roman" w:cs="Times New Roman"/>
          <w:sz w:val="24"/>
          <w:szCs w:val="24"/>
        </w:rPr>
      </w:pPr>
      <w:r w:rsidRPr="0050584D">
        <w:rPr>
          <w:rFonts w:ascii="Times New Roman" w:hAnsi="Times New Roman" w:cs="Times New Roman"/>
          <w:sz w:val="24"/>
          <w:szCs w:val="24"/>
        </w:rPr>
        <w:t xml:space="preserve">Основанием для отказа в выдаче разрешения на ввод объекта в эксплуатацию, кроме указанных в пункте 4, является  невыполнение застройщиком требований пункта 11 статьи 42 настоящих Правил в соответствии со статьей 51 Градостроительного кодекса Российской Федерации. </w:t>
      </w:r>
    </w:p>
    <w:p w:rsidR="006365FC" w:rsidRPr="0050584D" w:rsidRDefault="006365FC" w:rsidP="00EB1C80">
      <w:pPr>
        <w:rPr>
          <w:rFonts w:ascii="Times New Roman" w:hAnsi="Times New Roman" w:cs="Times New Roman"/>
          <w:sz w:val="24"/>
          <w:szCs w:val="24"/>
        </w:rPr>
      </w:pPr>
      <w:r w:rsidRPr="0050584D">
        <w:rPr>
          <w:rFonts w:ascii="Times New Roman" w:hAnsi="Times New Roman" w:cs="Times New Roman"/>
          <w:sz w:val="24"/>
          <w:szCs w:val="24"/>
        </w:rPr>
        <w:t xml:space="preserve">В таком случае разрешение на ввод объекта в эксплуатацию выдается только после передачи безвозмездно в орган, выдавший разрешение на строительство, копий материалов инженерных изысканий и проектной документации. </w:t>
      </w:r>
    </w:p>
    <w:p w:rsidR="006365FC" w:rsidRPr="0050584D" w:rsidRDefault="006365FC" w:rsidP="00EB1C80">
      <w:pPr>
        <w:rPr>
          <w:rFonts w:ascii="Times New Roman" w:hAnsi="Times New Roman" w:cs="Times New Roman"/>
          <w:sz w:val="24"/>
          <w:szCs w:val="24"/>
        </w:rPr>
      </w:pPr>
      <w:r w:rsidRPr="0050584D">
        <w:rPr>
          <w:rFonts w:ascii="Times New Roman" w:hAnsi="Times New Roman" w:cs="Times New Roman"/>
          <w:sz w:val="24"/>
          <w:szCs w:val="24"/>
        </w:rPr>
        <w:t xml:space="preserve">7. Решение об отказе в выдаче разрешения на ввод объекта в эксплуатацию может быть оспорено в судебном порядке. </w:t>
      </w:r>
    </w:p>
    <w:p w:rsidR="006365FC" w:rsidRPr="0050584D" w:rsidRDefault="006365FC" w:rsidP="00EB1C80">
      <w:pPr>
        <w:rPr>
          <w:rFonts w:ascii="Times New Roman" w:hAnsi="Times New Roman" w:cs="Times New Roman"/>
          <w:sz w:val="24"/>
          <w:szCs w:val="24"/>
        </w:rPr>
      </w:pPr>
      <w:r w:rsidRPr="0050584D">
        <w:rPr>
          <w:rFonts w:ascii="Times New Roman" w:hAnsi="Times New Roman" w:cs="Times New Roman"/>
          <w:sz w:val="24"/>
          <w:szCs w:val="24"/>
        </w:rPr>
        <w:t xml:space="preserve">8.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 </w:t>
      </w:r>
    </w:p>
    <w:p w:rsidR="006365FC" w:rsidRPr="0050584D" w:rsidRDefault="006365FC" w:rsidP="00EB1C80">
      <w:pPr>
        <w:rPr>
          <w:rFonts w:ascii="Times New Roman" w:hAnsi="Times New Roman" w:cs="Times New Roman"/>
          <w:sz w:val="24"/>
          <w:szCs w:val="24"/>
        </w:rPr>
      </w:pPr>
      <w:r w:rsidRPr="0050584D">
        <w:rPr>
          <w:rFonts w:ascii="Times New Roman" w:hAnsi="Times New Roman" w:cs="Times New Roman"/>
          <w:sz w:val="24"/>
          <w:szCs w:val="24"/>
        </w:rPr>
        <w:t xml:space="preserve">В разрешении на ввод объекта в эксплуатацию должны содержаться сведения об объекте капитального строительства, необходимые для постановки построенного объекта капитального строительства на государственный учет или внесения изменений в документы государственного учета реконструированного объекта капитального строительства. </w:t>
      </w:r>
    </w:p>
    <w:p w:rsidR="006365FC" w:rsidRPr="0050584D" w:rsidRDefault="006365FC" w:rsidP="00EB1C80">
      <w:pPr>
        <w:rPr>
          <w:rFonts w:ascii="Times New Roman" w:hAnsi="Times New Roman" w:cs="Times New Roman"/>
          <w:sz w:val="24"/>
          <w:szCs w:val="24"/>
        </w:rPr>
      </w:pPr>
      <w:r w:rsidRPr="0050584D">
        <w:rPr>
          <w:rFonts w:ascii="Times New Roman" w:hAnsi="Times New Roman" w:cs="Times New Roman"/>
          <w:sz w:val="24"/>
          <w:szCs w:val="24"/>
        </w:rPr>
        <w:t>9. 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Федеральным законом от 13 июля 2015 года N 218-ФЗ "О государственной регистрации недвижимости".</w:t>
      </w:r>
    </w:p>
    <w:p w:rsidR="006365FC" w:rsidRPr="0050584D" w:rsidRDefault="006365FC" w:rsidP="00EB1C80">
      <w:pPr>
        <w:rPr>
          <w:rFonts w:ascii="Times New Roman" w:hAnsi="Times New Roman" w:cs="Times New Roman"/>
          <w:sz w:val="24"/>
          <w:szCs w:val="24"/>
        </w:rPr>
      </w:pPr>
      <w:r w:rsidRPr="0050584D">
        <w:rPr>
          <w:rFonts w:ascii="Times New Roman" w:hAnsi="Times New Roman" w:cs="Times New Roman"/>
          <w:sz w:val="24"/>
          <w:szCs w:val="24"/>
        </w:rPr>
        <w:t>10. 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rsidR="006365FC" w:rsidRPr="0050584D" w:rsidRDefault="006365FC" w:rsidP="000750AF">
      <w:pPr>
        <w:pStyle w:val="Heading2"/>
        <w:spacing w:after="100"/>
        <w:rPr>
          <w:rFonts w:ascii="Times New Roman" w:hAnsi="Times New Roman" w:cs="Times New Roman"/>
          <w:color w:val="auto"/>
          <w:sz w:val="24"/>
          <w:szCs w:val="24"/>
        </w:rPr>
      </w:pPr>
      <w:bookmarkStart w:id="353" w:name="_Toc2849239"/>
      <w:bookmarkStart w:id="354" w:name="_Toc3399142"/>
      <w:bookmarkStart w:id="355" w:name="_Toc387084757"/>
      <w:r w:rsidRPr="0050584D">
        <w:rPr>
          <w:rFonts w:ascii="Times New Roman" w:hAnsi="Times New Roman" w:cs="Times New Roman"/>
          <w:color w:val="auto"/>
          <w:sz w:val="24"/>
          <w:szCs w:val="24"/>
        </w:rPr>
        <w:t>Статья 45.1. Самовольная постройка</w:t>
      </w:r>
      <w:bookmarkEnd w:id="353"/>
      <w:bookmarkEnd w:id="354"/>
    </w:p>
    <w:p w:rsidR="006365FC" w:rsidRPr="0050584D" w:rsidRDefault="006365FC" w:rsidP="000750AF">
      <w:pPr>
        <w:shd w:val="clear" w:color="auto" w:fill="FFFFFF"/>
        <w:spacing w:line="268" w:lineRule="atLeast"/>
        <w:ind w:firstLine="540"/>
        <w:rPr>
          <w:rFonts w:ascii="Times New Roman" w:hAnsi="Times New Roman" w:cs="Times New Roman"/>
          <w:sz w:val="24"/>
          <w:szCs w:val="24"/>
        </w:rPr>
      </w:pPr>
      <w:r w:rsidRPr="0050584D">
        <w:rPr>
          <w:rFonts w:ascii="Times New Roman" w:hAnsi="Times New Roman" w:cs="Times New Roman"/>
          <w:sz w:val="24"/>
          <w:szCs w:val="24"/>
        </w:rPr>
        <w:t>1. Самовольной постройкой является здание, сооружение или другое строение, возведенные или созданные на земельном участке, не предоставленном в установленном порядке, или на земельном участке, разрешенное использование которого не допускает строительства на нем данного объекта, либо возведенные или созданные без получения на это необходимых в силу закона согласований, разрешений или с нарушением градостроительных и строительных норм и правил, если разрешенное использование земельного участка, требование о получении соответствующих согласований, разрешений и (или) указанные градостроительные и строительные нормы и правила установлены на дату начала возведения или создания самовольной постройки и являются действующими на дату выявления самовольной постройки.</w:t>
      </w:r>
    </w:p>
    <w:p w:rsidR="006365FC" w:rsidRPr="0050584D" w:rsidRDefault="006365FC" w:rsidP="000750AF">
      <w:pPr>
        <w:shd w:val="clear" w:color="auto" w:fill="FFFFFF"/>
        <w:spacing w:line="268" w:lineRule="atLeast"/>
        <w:ind w:firstLine="540"/>
        <w:rPr>
          <w:rFonts w:ascii="Times New Roman" w:hAnsi="Times New Roman" w:cs="Times New Roman"/>
          <w:sz w:val="24"/>
          <w:szCs w:val="24"/>
        </w:rPr>
      </w:pPr>
      <w:bookmarkStart w:id="356" w:name="dst11025"/>
      <w:bookmarkEnd w:id="356"/>
      <w:r w:rsidRPr="0050584D">
        <w:rPr>
          <w:rFonts w:ascii="Times New Roman" w:hAnsi="Times New Roman" w:cs="Times New Roman"/>
          <w:sz w:val="24"/>
          <w:szCs w:val="24"/>
        </w:rPr>
        <w:t>Не является самовольной постройкой здание, сооружение или другое строение, возведенные или созданные с нарушением установленных в соответствии с законом ограничений использования земельного участка, если собственник данного объекта не знал и не мог знать о действии указанных ограничений в отношении принадлежащего ему земельного участка.</w:t>
      </w:r>
    </w:p>
    <w:p w:rsidR="006365FC" w:rsidRPr="0050584D" w:rsidRDefault="006365FC" w:rsidP="000750AF">
      <w:pPr>
        <w:shd w:val="clear" w:color="auto" w:fill="FFFFFF"/>
        <w:spacing w:line="268" w:lineRule="atLeast"/>
        <w:ind w:firstLine="540"/>
        <w:rPr>
          <w:rFonts w:ascii="Times New Roman" w:hAnsi="Times New Roman" w:cs="Times New Roman"/>
          <w:sz w:val="24"/>
          <w:szCs w:val="24"/>
        </w:rPr>
      </w:pPr>
      <w:r w:rsidRPr="0050584D">
        <w:rPr>
          <w:rFonts w:ascii="Times New Roman" w:hAnsi="Times New Roman" w:cs="Times New Roman"/>
          <w:sz w:val="24"/>
          <w:szCs w:val="24"/>
        </w:rPr>
        <w:t>2. Лицо, осуществившее самовольную постройку, не приобретает на нее право собственности. Оно не вправе распоряжаться постройкой - продавать, дарить, сдавать в аренду, совершать другие сделки.</w:t>
      </w:r>
    </w:p>
    <w:p w:rsidR="006365FC" w:rsidRPr="0050584D" w:rsidRDefault="006365FC" w:rsidP="000750AF">
      <w:pPr>
        <w:shd w:val="clear" w:color="auto" w:fill="FFFFFF"/>
        <w:spacing w:line="268" w:lineRule="atLeast"/>
        <w:ind w:firstLine="540"/>
        <w:rPr>
          <w:rFonts w:ascii="Times New Roman" w:hAnsi="Times New Roman" w:cs="Times New Roman"/>
          <w:sz w:val="24"/>
          <w:szCs w:val="24"/>
        </w:rPr>
      </w:pPr>
      <w:r w:rsidRPr="0050584D">
        <w:rPr>
          <w:rFonts w:ascii="Times New Roman" w:hAnsi="Times New Roman" w:cs="Times New Roman"/>
          <w:sz w:val="24"/>
          <w:szCs w:val="24"/>
        </w:rPr>
        <w:t>Использование самовольной постройки не допускается.</w:t>
      </w:r>
    </w:p>
    <w:p w:rsidR="006365FC" w:rsidRPr="0050584D" w:rsidRDefault="006365FC" w:rsidP="000750AF">
      <w:pPr>
        <w:shd w:val="clear" w:color="auto" w:fill="FFFFFF"/>
        <w:spacing w:line="268" w:lineRule="atLeast"/>
        <w:ind w:firstLine="540"/>
        <w:rPr>
          <w:rFonts w:ascii="Times New Roman" w:hAnsi="Times New Roman" w:cs="Times New Roman"/>
          <w:sz w:val="24"/>
          <w:szCs w:val="24"/>
        </w:rPr>
      </w:pPr>
      <w:r w:rsidRPr="0050584D">
        <w:rPr>
          <w:rFonts w:ascii="Times New Roman" w:hAnsi="Times New Roman" w:cs="Times New Roman"/>
          <w:sz w:val="24"/>
          <w:szCs w:val="24"/>
        </w:rPr>
        <w:t>3. Право собственности на самовольную постройку может быть признано судом на основании положений статьи 222 Гражданского Кодекса РФ.</w:t>
      </w:r>
    </w:p>
    <w:p w:rsidR="006365FC" w:rsidRPr="0050584D" w:rsidRDefault="006365FC" w:rsidP="000750AF">
      <w:pPr>
        <w:pStyle w:val="Heading2"/>
        <w:spacing w:after="100"/>
        <w:rPr>
          <w:rFonts w:ascii="Times New Roman" w:hAnsi="Times New Roman" w:cs="Times New Roman"/>
          <w:color w:val="auto"/>
          <w:sz w:val="24"/>
          <w:szCs w:val="24"/>
        </w:rPr>
      </w:pPr>
      <w:bookmarkStart w:id="357" w:name="_Toc536808453"/>
      <w:bookmarkStart w:id="358" w:name="_Toc2849240"/>
      <w:bookmarkStart w:id="359" w:name="_Toc3399143"/>
      <w:r w:rsidRPr="0050584D">
        <w:rPr>
          <w:rFonts w:ascii="Times New Roman" w:hAnsi="Times New Roman" w:cs="Times New Roman"/>
          <w:color w:val="auto"/>
          <w:sz w:val="24"/>
          <w:szCs w:val="24"/>
        </w:rPr>
        <w:t>Статья 45.2. Снос объектов капитального строительства</w:t>
      </w:r>
      <w:bookmarkEnd w:id="357"/>
      <w:bookmarkEnd w:id="358"/>
      <w:bookmarkEnd w:id="359"/>
    </w:p>
    <w:p w:rsidR="006365FC" w:rsidRPr="0050584D" w:rsidRDefault="006365FC" w:rsidP="000750AF">
      <w:pPr>
        <w:rPr>
          <w:rFonts w:ascii="Times New Roman" w:hAnsi="Times New Roman" w:cs="Times New Roman"/>
          <w:sz w:val="24"/>
          <w:szCs w:val="24"/>
        </w:rPr>
      </w:pPr>
      <w:r w:rsidRPr="0050584D">
        <w:rPr>
          <w:rFonts w:ascii="Times New Roman" w:hAnsi="Times New Roman" w:cs="Times New Roman"/>
          <w:sz w:val="24"/>
          <w:szCs w:val="24"/>
        </w:rPr>
        <w:t>1. Снос объекта капитального строительства осуществляется на основании решения собственника объекта капитального строительства или застройщика либо в случаях, предусмотренных Градостроительным Кодексом, другими федеральными законами, на основании решения суда или органа местного самоуправления, в соответствии со статьями 55.30, 55.31 Градостроительного Кодекса РФ.</w:t>
      </w:r>
    </w:p>
    <w:p w:rsidR="006365FC" w:rsidRPr="0050584D" w:rsidRDefault="006365FC" w:rsidP="000750AF">
      <w:pPr>
        <w:rPr>
          <w:rFonts w:ascii="Times New Roman" w:hAnsi="Times New Roman" w:cs="Times New Roman"/>
          <w:sz w:val="24"/>
          <w:szCs w:val="24"/>
        </w:rPr>
      </w:pPr>
      <w:r w:rsidRPr="0050584D">
        <w:rPr>
          <w:rFonts w:ascii="Times New Roman" w:hAnsi="Times New Roman" w:cs="Times New Roman"/>
          <w:sz w:val="24"/>
          <w:szCs w:val="24"/>
        </w:rPr>
        <w:t>2. Снос объектов капитального строительства, являющихся самовольными постройками, или их приведение в соответствие с установленными требованиями в принудительном порядке осуществляется на основании решения суда или органа местного самоуправления, принимаемого в соответствии со </w:t>
      </w:r>
      <w:hyperlink r:id="rId64" w:anchor="dst101187" w:history="1">
        <w:r w:rsidRPr="0050584D">
          <w:rPr>
            <w:rFonts w:ascii="Times New Roman" w:hAnsi="Times New Roman" w:cs="Times New Roman"/>
            <w:sz w:val="24"/>
            <w:szCs w:val="24"/>
          </w:rPr>
          <w:t>статьей 222</w:t>
        </w:r>
      </w:hyperlink>
      <w:r w:rsidRPr="0050584D">
        <w:rPr>
          <w:rFonts w:ascii="Times New Roman" w:hAnsi="Times New Roman" w:cs="Times New Roman"/>
          <w:sz w:val="24"/>
          <w:szCs w:val="24"/>
        </w:rPr>
        <w:t> Гражданского Кодекса Российской Федерации, а также положениями статьи 55.32 Градостроительного Кодекса РФ.</w:t>
      </w:r>
    </w:p>
    <w:p w:rsidR="006365FC" w:rsidRPr="0050584D" w:rsidRDefault="006365FC" w:rsidP="000750AF">
      <w:pPr>
        <w:rPr>
          <w:rFonts w:ascii="Times New Roman" w:hAnsi="Times New Roman" w:cs="Times New Roman"/>
          <w:sz w:val="24"/>
          <w:szCs w:val="24"/>
        </w:rPr>
      </w:pPr>
      <w:r w:rsidRPr="0050584D">
        <w:rPr>
          <w:rFonts w:ascii="Times New Roman" w:hAnsi="Times New Roman" w:cs="Times New Roman"/>
          <w:sz w:val="24"/>
          <w:szCs w:val="24"/>
        </w:rPr>
        <w:t>3. Объект капитального строительства, расположенный в границах зоны с особыми условиями использования территории, подлежит сносу или приведению в соответствие с ограничениями использования земельных участков, установленными в границах зоны с особыми условиями использования территории, в случае, если режим указанной зоны не допускает размещения такого объекта капитального строительства и иное не предусмотрено федеральным законом, в соответствии со статьей 55.33 Градостроительного Кодекса РФ.</w:t>
      </w:r>
    </w:p>
    <w:p w:rsidR="006365FC" w:rsidRPr="0050584D" w:rsidRDefault="006365FC" w:rsidP="00862110">
      <w:pPr>
        <w:pStyle w:val="Heading1"/>
        <w:rPr>
          <w:rFonts w:ascii="Times New Roman" w:hAnsi="Times New Roman" w:cs="Times New Roman"/>
          <w:sz w:val="28"/>
          <w:szCs w:val="28"/>
        </w:rPr>
      </w:pPr>
      <w:bookmarkStart w:id="360" w:name="_Toc394446282"/>
      <w:bookmarkStart w:id="361" w:name="_Toc3399144"/>
      <w:r w:rsidRPr="0050584D">
        <w:rPr>
          <w:rFonts w:ascii="Times New Roman" w:hAnsi="Times New Roman" w:cs="Times New Roman"/>
          <w:sz w:val="28"/>
          <w:szCs w:val="28"/>
        </w:rPr>
        <w:t>Глава 11. Благоустройство и дизайн материально-пространственной среды поселения</w:t>
      </w:r>
      <w:bookmarkEnd w:id="360"/>
      <w:bookmarkEnd w:id="361"/>
    </w:p>
    <w:p w:rsidR="006365FC" w:rsidRPr="0050584D" w:rsidRDefault="006365FC" w:rsidP="00862110">
      <w:pPr>
        <w:pStyle w:val="Heading2"/>
        <w:spacing w:after="100"/>
        <w:rPr>
          <w:rFonts w:ascii="Times New Roman" w:hAnsi="Times New Roman" w:cs="Times New Roman"/>
          <w:color w:val="auto"/>
          <w:sz w:val="24"/>
          <w:szCs w:val="24"/>
        </w:rPr>
      </w:pPr>
      <w:bookmarkStart w:id="362" w:name="_Toc394446283"/>
      <w:bookmarkStart w:id="363" w:name="_Toc3399145"/>
      <w:r w:rsidRPr="0050584D">
        <w:rPr>
          <w:rFonts w:ascii="Times New Roman" w:hAnsi="Times New Roman" w:cs="Times New Roman"/>
          <w:color w:val="auto"/>
          <w:sz w:val="24"/>
          <w:szCs w:val="24"/>
        </w:rPr>
        <w:t>Статья 46. Общее описание объектов благоустройства и дизайна материально-пространственной среды поселения</w:t>
      </w:r>
      <w:bookmarkEnd w:id="362"/>
      <w:bookmarkEnd w:id="363"/>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1. К объектам благоустройства относятся парки, сады, набережные, бульвары, площади, улицы (в том числе пешеходные), придомовые территории (кроме придомовых территорий многоквартирных жилых домов), пляжи, аквапарки, иные типы открытых пространств общего пользования в сочетании с внешним видом окружающих их зданий, памятников истории и культуры, сооружений (в том числе некапитального типа).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К отдельным объектам благоустройства относятся придомовые территории многоквартирных жилых домов, товариществ собственников жилья (ТСЖ) и тому подобное, территории организаций, учреждений, офисов, предприятий, производств и иных объектов недвижимости, находящихся в пользовании, аренде или собственности.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Прилегающие территории также относятся к объектам благоустройства.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2. Прилегающая территория, подлежащая уборке, содержанию в чистоте и порядке, включая тротуары, газоны, а также находящиеся на ней малые архитектурные формы и другие сооружения, устанавливается в следующих границах: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-до края проезжей части прилегающих дорог, проездов;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-до середины территорий, находящихся между двумя землевладениями;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-до береговой линии водных преград, водоемов.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Въезды во дворы, территории дворов, внутриквартальные проезды включаются в прилегающую территорию в соответствии с балансовой принадлежностью. Если землевладение находится внутри квартала, удалено от улиц, проездов и тому подобного, ширина прилегающей территории устанавливается не менее 20 метров по периметру собственной территории.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3. Физические и юридические лица независимо от их организационно-правовых форм обязаны осуществлять содержание и уборку территории земельного участка, принадлежащего им на праве собственности, ином вещном либо обязательственном праве (далее - правообладатели земельных участков), и прилегающей территории, а также зданий, сооружений в объеме, предусмотренном действующим законодательством и настоящими Правилами, самостоятельно или посредством привлечения специализированных организаций за счет собственных средств.</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В случае если здание, сооружение принадлежат на праве собственности или ином вещном либо обязательственном праве нескольким лицам, территория, подлежащая уборке, определяется пропорционально доле в праве собственности или иного права на объект недвижимости.</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В случае если на территории земельного участка находятся несколько зданий, сооружений, принадлежащих разным лицам, границы содержания и уборки территории могут определяться соглашением сторон.</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При отсутствии соглашения территория, подлежащая уборке, определяется в равных долях между всеми собственниками или иными владельцами (пользователями) зданий, сооружений.</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В случае если земельный участок, находящийся во владении физического или юридического лица, не оформлен в установленном порядке, уборке подлежит территория по фактически сложившейся границе земельного участка, находящегося во владении, а также прилегающая территория.</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4. Содержание и уборка автомобильных дорог местного значения осуществляются специализированными организациями, выигравшими конкурс на проведение данных видов работ по результатам размещения муниципального заказа.</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Содержание территорий дорог включает в себя:</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1) ремонт дорог, тротуаров, искусственных дорожных сооружений, внутриквартальных проездов;</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2) уборку грязи, мусора, снега и льда (наледи) с тротуаров (пешеходных зон, дорожек) и проезжей части дорог, искусственных дорожных сооружений;</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3) мойку и полив дорожных покрытий;</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4) уход за газонами и зелеными насаждениями;</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5) ремонт опор наружного освещения;</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6) ремонт и окраску малых архитектурных форм;</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7) устройство, ремонт и очистку смотровых и дождеприемных колодцев, нагорных канав и открытых лотков, входящих в состав искусственных дорожных сооружений;</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8) устройство, ремонт и ежегодную окраску ограждений, заборов, турникетов, малых архитектурных форм.</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В целях сохранения дорожных покрытий не допускается:</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1) подвоз груза волоком;</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2) сбрасывание при погрузочно-разгрузочных работах на улицах рельсов, бревен, железных балок, труб, кирпича, других тяжелых предметов и складирование их;</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3) перегон по улицам, имеющим твердое покрытие, машин на гусеничном ходу;</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4) движение и стоянка большегрузного транспорта на внутриквартальных пешеходных дорожках, тротуарах.</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Требования к отдельным элементам обустройства дорог:</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1) сезонная покраска металлических направляющих пешеходных ограждений и тротуарных столбиков осуществляется ежегодно по окончании зимнего сезона, в период проведения месячника благоустройства. Перед покраской ограждения должны быть отремонтированы, очищены от грязи, промыты и загрунтованы;</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2) вся дорожная разметка должна быть выполнена в соответствии с утвержденными паспортами (схемами) на нанесение дорожной разметки в сроки и порядке очередности, установленными заказчиком работ;</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3) дорожная разметка дорог должна обеспечивать требуемые цвето- и светотехнические характеристики, коэффициент сцепления, сохранность по площади в течение всего периода эксплуатации;</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4) конструкции и системы крепления дорожных знаков выбираются в зависимости от условий видимости и возможности монтажа;</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5) дорожные знаки должны содержаться в исправном состоянии, своевременно очищаться и промываться.</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Временно установленные дорожные знаки снимаются в течение суток после устранения причин, вызвавших необходимость их установки;</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6) элементы визуально-коммуникационной системы (указатели направлений движения транспорта и пешеходов, указатели планировочно-структурных элементов (поселки, жилые районы, микрорайоны)) устанавливаются на дорогах и транспортных развязках для указания направления движения к ним.</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5. Содержание и уборка обособленных трамвайных путей осуществляются эксплуатирующими организациями до бордюра проезжей части дороги.</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6. Содержание и уборка придомовых территорий многоквартирных домов и прилегающих территорий осуществляются в соответствии с одним из способов управления многоквартирными домами: товариществом собственников жилья либо жилищным кооперативом или иным специализированным потребительским кооперативом, управляющей организацией, лицами, выполняющими работы по содержанию и ремонту общего имущества в многоквартирном доме, - при непосредственном управлении многоквартирным домом собственниками помещений в данном доме (далее - управляющие организации).</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Содержание территорий земельных участков включает в себя:</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1) ежедневную уборку от мусора, листвы, снега и льда (наледи);</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2) обработку противогололедными материалами покрытий проезжей части дорог, мостов, улиц, тротуаров, проездов, пешеходных территорий;</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3) сгребание и подметание снега;</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4) вывоз снега и льда (снежно-ледяных образований);</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5) установку и содержание в чистоте и технически исправном состоянии контейнерных площадок, контейнеров для всех видов отходов, урн для мусора, скамеек, малых архитектурных форм и прочего;</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6) уборку, мойку и дезинфекцию мусороприемных камер, контейнеров (бункеров) и контейнерных площадок;</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7) отвод дождевых и талых вод;</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8) сбор и вывоз твердых бытовых, крупногабаритных и иных отходов;</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9) полив территории для уменьшения пылеобразования и увлажнения воздуха;</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10) обеспечение сохранности зеленых насаждений и уход за ними;</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11) восстановление нарушенных элементов благоустройства после строительства, реконструкции и ремонта объектов коммунального назначения, инженерных коммуникаций (сооружений), дорог, мостов, пешеходных переходов, проведение реставрационных, археологических и других земляных работ;</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12) содержание смотровых и дождеприемных колодцев (ливневая канализация), колодцев подземных коммуникаций (сооружений) в соответствии с требованиями действующих государственных стандартов;</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13) содержание ограждений строительных площадок, в том числе объектов незавершенного строительства. Объекты незавершенного строительства, на которых не ведутся работы, должны быть закрыты строительными сетками;</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14) установку и содержание ограждений земельных участков разрушенных (разобранных, сносимых) зданий, сооружений, исключающих возможность проникновения на территорию посторонних лиц и (или) размещения отходов в несанкционированных местах.</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8. Содержание и уборка территорий индивидуальных жилых домов и прилегающих территорий осуществляются собственниками (нанимателями) таких домов.</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Собственники (наниматели) индивидуальных жилых домов, если иное не предусмотрено законом или договором, обязаны:</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1) обеспечить надлежащее состояние фасадов жилых домов, ограждений (заборов), а также прочих сооружений в границах домовладения. Своевременно производить поддерживающий их ремонт и окраску;</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2) иметь на жилом доме номерной знак и поддерживать его в исправном состоянии;</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3) включать фонари освещения в темное время суток (при их наличии);</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4) содержать в порядке территорию домовладения и обеспечивать надлежащее санитарное состояние прилегающей территории;</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5) содержать в порядке зеленые насаждения в границах домовладения, проводить санитарную обрезку кустарников и деревьев, не допускать посадок деревьев в охранной зоне газопроводов, кабельных и воздушных линий электропередач и других инженерных сетей;</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6) очищать канавы и трубы для стока воды, в весенний период обеспечивать проход талых вод;</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7) складировать счищенный с прилегающей территории снег таким образом, чтобы был обеспечен проезд транспорта, доступ к инженерным коммуникациям и сооружениям на них, проход пешеходов и сохранность зеленых насаждений;</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8) согласовывать с уполномоченным органом высоту, внешний вид и цветовое решение ограждения домовладения;</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9) оборудовать в соответствии с санитарными нормами в пределах предоставленного земельного участка при отсутствии централизованного канализования местную канализацию, помойную яму, туалет, регулярно производить их очистку и дезинфекцию;</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10) производить складирование твердых и крупногабаритных отходов в контейнеры, установленные на специальных площадках;</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11) обеспечить своевременный сбор и вывоз твердых бытовых и крупногабаритных отходов в соответствии с установленным порядком.</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На территории индивидуальной жилой застройки не допускается:</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1) размещать ограждение за границами домовладения;</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2) сжигать листву, любые виды отходов и мусор на территориях домовладений и на прилегающих к ним территориях;</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3) складировать уголь, тару, дрова, крупногабаритные отходы, строительные материалы за территорией домовладения;</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4) мыть транспортные средства за территорией домовладения;</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5) строить дворовые постройки, обустраивать выгребные ямы за территорией домовладения;</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6) размещать на уличных проездах данной территории заграждения, затрудняющие доступ специального транспорта и уборочной техники или препятствующие им;</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7) разрушать и портить элементы благоустройства территории, засорять водоемы;</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8) хранить разукомплектованное (неисправное) транспортное средство за территорией домовладения;</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9) захламлять прилегающую территорию любыми отходами.</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9. Содержание и уход за элементами озеленения и благоустройства осуществляют:</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1) в границах предоставленного земельного участка - собственники или иные правообладатели земельного участка;</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2) в границах озелененных территорий общего пользования - уполномоченный орган либо специализированная организация, выигравшая конкурс на производство данных работ по результатам размещения муниципального заказа;</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3) в границах озелененных территорий ограниченного пользования (предприятия, организации, учреждения) и специального назначения (санитарные зоны, водоохранные зоны, кладбища, питомники) - владельцы данных объектов;</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4) в границах придомовых территорий - собственники жилых помещений в многоквартирных домах или управляющие организации;</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5) в охранных зонах наземных коммуникаций, в том числе электрических сетей, сетей освещения, радиолиний - владельцы указанных коммуникаций;</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6) в охранных зонах подземных коммуникаций (если размещение разрешено) - владельцы указанных коммуникаций.</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10. Смотровые и дождеприемные колодцы, колодцы подземных коммуникаций, люки (решетки) должны находиться в закрытом виде и содержаться в исправном состоянии, обеспечивающем безопасное движение транспорта и пешеходов.</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1) Содержание, очистку и поддержание в исправном техническом состоянии приемных, тупиковых, смотровых и других колодцев и камер обеспечивают их владельцы в соответствии с требованиями действующих государственных стандартов.</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2) Содержание и эксплуатация магистральных и внутриквартальных сетей ливневой канализации осуществляются на основании договоров, заключенных со специализированными организациями в пределах средств, предусмотренных на эти цели в бюджете населенного пункта.</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Содержание и эксплуатация ведомственных сетей ливневой канализации производятся за счет средств соответствующих организаций.</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Бесхозяйные инженерные коммуникации и смотровые колодцы должны поддерживаться в надлежащем безопасном состоянии специализированными организациями, осуществляющими содержание дорог.</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3) В целях сохранности коллекторов ливневой канализации устанавливается охранная зона - 2 м в каждую сторону от оси коллектора.</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4) В пределах охранной зоны коллекторов ливневой канализации без оформления соответствующих документов и письменного согласования с эксплуатирующей организацией, иными органами в установленных действующим законодательством случаях не допускается:</w:t>
      </w:r>
    </w:p>
    <w:p w:rsidR="006365FC" w:rsidRPr="0050584D" w:rsidRDefault="006365FC" w:rsidP="00E469C2">
      <w:pPr>
        <w:widowControl w:val="0"/>
        <w:numPr>
          <w:ilvl w:val="0"/>
          <w:numId w:val="16"/>
        </w:numPr>
        <w:autoSpaceDE w:val="0"/>
        <w:autoSpaceDN w:val="0"/>
        <w:adjustRightInd w:val="0"/>
        <w:ind w:left="0" w:firstLine="709"/>
        <w:rPr>
          <w:rFonts w:ascii="Times New Roman" w:hAnsi="Times New Roman" w:cs="Times New Roman"/>
          <w:sz w:val="24"/>
          <w:szCs w:val="24"/>
        </w:rPr>
      </w:pPr>
      <w:r w:rsidRPr="0050584D">
        <w:rPr>
          <w:rFonts w:ascii="Times New Roman" w:hAnsi="Times New Roman" w:cs="Times New Roman"/>
          <w:sz w:val="24"/>
          <w:szCs w:val="24"/>
        </w:rPr>
        <w:t>производить земляные работы;</w:t>
      </w:r>
    </w:p>
    <w:p w:rsidR="006365FC" w:rsidRPr="0050584D" w:rsidRDefault="006365FC" w:rsidP="00E469C2">
      <w:pPr>
        <w:widowControl w:val="0"/>
        <w:numPr>
          <w:ilvl w:val="0"/>
          <w:numId w:val="16"/>
        </w:numPr>
        <w:autoSpaceDE w:val="0"/>
        <w:autoSpaceDN w:val="0"/>
        <w:adjustRightInd w:val="0"/>
        <w:ind w:left="0" w:firstLine="709"/>
        <w:rPr>
          <w:rFonts w:ascii="Times New Roman" w:hAnsi="Times New Roman" w:cs="Times New Roman"/>
          <w:sz w:val="24"/>
          <w:szCs w:val="24"/>
        </w:rPr>
      </w:pPr>
      <w:r w:rsidRPr="0050584D">
        <w:rPr>
          <w:rFonts w:ascii="Times New Roman" w:hAnsi="Times New Roman" w:cs="Times New Roman"/>
          <w:sz w:val="24"/>
          <w:szCs w:val="24"/>
        </w:rPr>
        <w:t>повреждать сети ливневой канализации, взламывать или разрушать водоприемные люки;</w:t>
      </w:r>
    </w:p>
    <w:p w:rsidR="006365FC" w:rsidRPr="0050584D" w:rsidRDefault="006365FC" w:rsidP="00E469C2">
      <w:pPr>
        <w:widowControl w:val="0"/>
        <w:numPr>
          <w:ilvl w:val="0"/>
          <w:numId w:val="16"/>
        </w:numPr>
        <w:autoSpaceDE w:val="0"/>
        <w:autoSpaceDN w:val="0"/>
        <w:adjustRightInd w:val="0"/>
        <w:ind w:left="0" w:firstLine="709"/>
        <w:rPr>
          <w:rFonts w:ascii="Times New Roman" w:hAnsi="Times New Roman" w:cs="Times New Roman"/>
          <w:sz w:val="24"/>
          <w:szCs w:val="24"/>
        </w:rPr>
      </w:pPr>
      <w:r w:rsidRPr="0050584D">
        <w:rPr>
          <w:rFonts w:ascii="Times New Roman" w:hAnsi="Times New Roman" w:cs="Times New Roman"/>
          <w:sz w:val="24"/>
          <w:szCs w:val="24"/>
        </w:rPr>
        <w:t>осуществлять строительство, устанавливать торговые, хозяйственные и бытовые сооружения;</w:t>
      </w:r>
    </w:p>
    <w:p w:rsidR="006365FC" w:rsidRPr="0050584D" w:rsidRDefault="006365FC" w:rsidP="00E469C2">
      <w:pPr>
        <w:widowControl w:val="0"/>
        <w:numPr>
          <w:ilvl w:val="0"/>
          <w:numId w:val="16"/>
        </w:numPr>
        <w:autoSpaceDE w:val="0"/>
        <w:autoSpaceDN w:val="0"/>
        <w:adjustRightInd w:val="0"/>
        <w:ind w:left="0" w:firstLine="709"/>
        <w:rPr>
          <w:rFonts w:ascii="Times New Roman" w:hAnsi="Times New Roman" w:cs="Times New Roman"/>
          <w:sz w:val="24"/>
          <w:szCs w:val="24"/>
        </w:rPr>
      </w:pPr>
      <w:r w:rsidRPr="0050584D">
        <w:rPr>
          <w:rFonts w:ascii="Times New Roman" w:hAnsi="Times New Roman" w:cs="Times New Roman"/>
          <w:sz w:val="24"/>
          <w:szCs w:val="24"/>
        </w:rPr>
        <w:t>сбрасывать промышленные, бытовые отходы, мусор и иные материалы.</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5) Не допускается подтопление улиц, зданий, сооружений, образование наледей от утечки воды из-за неисправности водопроводных, канализационных, ливневых устройств, систем, сетей и сооружений, а также сброс, откачка или слив воды на газоны, тротуары, улицы и дворовые территории.</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6) На территории Стародеревянковского сельского поселения не допускается устройство поглощающих колодцев и испарительных площадок.</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7) Решетки дождеприемных колодцев должны постоянно находиться в очищенном состоянии. Не допускаются засорение, заливание решеток и колодцев, ограничивающие их пропускную способность. Профилактическое обследование смотровых и дождеприемных колодцев ливневой канализации и их очистка производятся не реже двух раз в год. После очистки смотровых и дождеприемных колодцев все виды извлеченных загрязнений подлежат немедленному вывозу.</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8) Сопряжение люков смотровых колодцев должно быть выполнено в один уровень с покрытием проезжей части, тротуаров, пешеходных и велосипедных дорожек, зеленых зон.</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Допускается отклонение уровня сопряжения люков смотровых колодцев с покрытием проезжей части, тротуаров, пешеходных и велосипедных дорожек, зеленых зон не более чем на 2 см, дождеприемных колодцев - не более чем на 3 см.</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9) Коммуникационные колодцы, на которых крышки или решетки разрушены или отсутствуют, должны быть немедленно после обнаружения ограждены организацией, эксплуатирующей сети, обозначены соответствующими предупреждающими знаками и заменены в установленные сроки.</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10) При плановых работах на инженерных сетях сброс канализационных стоков производится в ближайшие колодцы канализационной сети, водопроводной воды и воды из тепловых сетей - в ливневую канализацию (при ее наличии). Сброс воды на дорогу запрещается.</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Ликвидация последствий утечки выполняется силами и за счет средств владельцев поврежденных инженерных сетей.</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11) Ответственность за исправное техническое состояние сетей ливневой канализации (в том числе своевременное закрытие люков, решеток) возлагается на эксплуатирующие организации.</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11. Содержание и уборка территорий диспетчерских пунктов, разворотных площадок сельского общественного транспорта производятся организациями, осуществляющими эксплуатацию сельского пассажирского транспорта.</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12. Содержание и уборка павильонов ожидания общественного транспорта обеспечиваются уполномоченными территориальными органами на основании договоров со специализированными организациями, выигравшими конкурс на проведение данных видов работ по результатам размещения муниципального заказа.</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13. Порядок размещения и содержания общественных туалетов определяется в соответствии с действующим законодательством, санитарными правилами и нормами.</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Ответственность за санитарное и техническое состояние туалетов несут их собственники, владельцы, арендаторы или специализированные организации, на обслуживании которых они находятся.</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14. Периодичность выполнения работ по благоустройству устанавливается заказчиком работ с учетом обеспечения должного санитарного и технического состояния объектов.</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15. Границы содержания и уборки территории населенных пунктов физическими и юридическими лицами определяются в соответствии с границами предоставленного земельного участка (по фактически сложившейся границе земельного участка, находящегося во владении, если земельный участок не оформлен в установленном порядке) и порядком участия собственников зданий и сооружений, помещений в них в благоустройстве прилегающих территорий.</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16. Уполномоченные органы осуществляют контроль за выполнением работ по содержанию и уборке территории населенных пунктов Стародеревянковского сельского поселения, в том числе территорий общего пользования, в пределах установленных полномочий.</w:t>
      </w:r>
    </w:p>
    <w:p w:rsidR="006365FC" w:rsidRPr="0050584D" w:rsidRDefault="006365FC" w:rsidP="00862110">
      <w:pPr>
        <w:pStyle w:val="Heading2"/>
        <w:spacing w:after="100"/>
        <w:rPr>
          <w:rFonts w:ascii="Times New Roman" w:hAnsi="Times New Roman" w:cs="Times New Roman"/>
          <w:color w:val="auto"/>
          <w:sz w:val="24"/>
          <w:szCs w:val="24"/>
        </w:rPr>
      </w:pPr>
      <w:bookmarkStart w:id="364" w:name="_Toc394446284"/>
      <w:bookmarkStart w:id="365" w:name="_Toc3399146"/>
      <w:r w:rsidRPr="0050584D">
        <w:rPr>
          <w:rFonts w:ascii="Times New Roman" w:hAnsi="Times New Roman" w:cs="Times New Roman"/>
          <w:color w:val="auto"/>
          <w:sz w:val="24"/>
          <w:szCs w:val="24"/>
        </w:rPr>
        <w:t>Статья 47. Порядок создания, изменения (реконструкции) объектов благоустройства</w:t>
      </w:r>
      <w:bookmarkEnd w:id="364"/>
      <w:bookmarkEnd w:id="365"/>
      <w:r w:rsidRPr="0050584D">
        <w:rPr>
          <w:rFonts w:ascii="Times New Roman" w:hAnsi="Times New Roman" w:cs="Times New Roman"/>
          <w:color w:val="auto"/>
          <w:sz w:val="24"/>
          <w:szCs w:val="24"/>
        </w:rPr>
        <w:t xml:space="preserve"> </w:t>
      </w:r>
    </w:p>
    <w:p w:rsidR="006365FC" w:rsidRPr="0050584D" w:rsidRDefault="006365FC" w:rsidP="000750AF">
      <w:pPr>
        <w:rPr>
          <w:rFonts w:ascii="Times New Roman" w:hAnsi="Times New Roman" w:cs="Times New Roman"/>
          <w:sz w:val="24"/>
          <w:szCs w:val="24"/>
        </w:rPr>
      </w:pPr>
      <w:r w:rsidRPr="0050584D">
        <w:rPr>
          <w:rFonts w:ascii="Times New Roman" w:hAnsi="Times New Roman" w:cs="Times New Roman"/>
          <w:sz w:val="24"/>
          <w:szCs w:val="24"/>
        </w:rPr>
        <w:t xml:space="preserve">1. Проектная документация на создание, изменение (реконструкцию) объектов благоустройства разрабатывается на: </w:t>
      </w:r>
    </w:p>
    <w:p w:rsidR="006365FC" w:rsidRPr="0050584D" w:rsidRDefault="006365FC" w:rsidP="000750AF">
      <w:pPr>
        <w:rPr>
          <w:rFonts w:ascii="Times New Roman" w:hAnsi="Times New Roman" w:cs="Times New Roman"/>
          <w:sz w:val="24"/>
          <w:szCs w:val="24"/>
        </w:rPr>
      </w:pPr>
      <w:r w:rsidRPr="0050584D">
        <w:rPr>
          <w:rFonts w:ascii="Times New Roman" w:hAnsi="Times New Roman" w:cs="Times New Roman"/>
          <w:sz w:val="24"/>
          <w:szCs w:val="24"/>
        </w:rPr>
        <w:t xml:space="preserve">- комплексное благоустройство объекта, включающее в себя благоустройство территории и обновление, изменение (реконструкцию) фасадов зданий, сооружений, ее окружающих или находящихся на ней; </w:t>
      </w:r>
    </w:p>
    <w:p w:rsidR="006365FC" w:rsidRPr="0050584D" w:rsidRDefault="006365FC" w:rsidP="000750AF">
      <w:pPr>
        <w:rPr>
          <w:rFonts w:ascii="Times New Roman" w:hAnsi="Times New Roman" w:cs="Times New Roman"/>
          <w:sz w:val="24"/>
          <w:szCs w:val="24"/>
        </w:rPr>
      </w:pPr>
      <w:r w:rsidRPr="0050584D">
        <w:rPr>
          <w:rFonts w:ascii="Times New Roman" w:hAnsi="Times New Roman" w:cs="Times New Roman"/>
          <w:sz w:val="24"/>
          <w:szCs w:val="24"/>
        </w:rPr>
        <w:t xml:space="preserve">- благоустройство территории объекта (в том числе прилегающей) или ее части; </w:t>
      </w:r>
    </w:p>
    <w:p w:rsidR="006365FC" w:rsidRPr="0050584D" w:rsidRDefault="006365FC" w:rsidP="000750AF">
      <w:pPr>
        <w:rPr>
          <w:rFonts w:ascii="Times New Roman" w:hAnsi="Times New Roman" w:cs="Times New Roman"/>
          <w:sz w:val="24"/>
          <w:szCs w:val="24"/>
        </w:rPr>
      </w:pPr>
      <w:r w:rsidRPr="0050584D">
        <w:rPr>
          <w:rFonts w:ascii="Times New Roman" w:hAnsi="Times New Roman" w:cs="Times New Roman"/>
          <w:sz w:val="24"/>
          <w:szCs w:val="24"/>
        </w:rPr>
        <w:t xml:space="preserve">- обновление, изменение фасадов зданий, сооружений или обновление, реконструкцию, замену объектов некапитального типа и их комплексов. </w:t>
      </w:r>
    </w:p>
    <w:p w:rsidR="006365FC" w:rsidRPr="0050584D" w:rsidRDefault="006365FC" w:rsidP="000750AF">
      <w:pPr>
        <w:rPr>
          <w:rFonts w:ascii="Times New Roman" w:hAnsi="Times New Roman" w:cs="Times New Roman"/>
          <w:sz w:val="24"/>
          <w:szCs w:val="24"/>
        </w:rPr>
      </w:pPr>
      <w:r w:rsidRPr="0050584D">
        <w:rPr>
          <w:rFonts w:ascii="Times New Roman" w:hAnsi="Times New Roman" w:cs="Times New Roman"/>
          <w:sz w:val="24"/>
          <w:szCs w:val="24"/>
        </w:rPr>
        <w:t xml:space="preserve">2. Проектная документация на создание, изменение (реконструкцию) объектов благоустройства разрабатывается на основании задания на проектирование, выдаваемого заказчиком (инвестором), и в соответствии с действующими государственными нормативными документами, стандартами, требованиями настоящих Правил. </w:t>
      </w:r>
    </w:p>
    <w:p w:rsidR="006365FC" w:rsidRPr="0050584D" w:rsidRDefault="006365FC" w:rsidP="000750AF">
      <w:pPr>
        <w:rPr>
          <w:rFonts w:ascii="Times New Roman" w:hAnsi="Times New Roman" w:cs="Times New Roman"/>
          <w:sz w:val="24"/>
          <w:szCs w:val="24"/>
        </w:rPr>
      </w:pPr>
      <w:r w:rsidRPr="0050584D">
        <w:rPr>
          <w:rFonts w:ascii="Times New Roman" w:hAnsi="Times New Roman" w:cs="Times New Roman"/>
          <w:sz w:val="24"/>
          <w:szCs w:val="24"/>
        </w:rPr>
        <w:t xml:space="preserve">Состав и содержание проектной документации определяются заказчиком в задании на проектирование по согласованию с органом, уполномоченным в области градостроительной деятельности. </w:t>
      </w:r>
    </w:p>
    <w:p w:rsidR="006365FC" w:rsidRPr="0050584D" w:rsidRDefault="006365FC" w:rsidP="000750AF">
      <w:pPr>
        <w:rPr>
          <w:rFonts w:ascii="Times New Roman" w:hAnsi="Times New Roman" w:cs="Times New Roman"/>
          <w:sz w:val="24"/>
          <w:szCs w:val="24"/>
        </w:rPr>
      </w:pPr>
      <w:r w:rsidRPr="0050584D">
        <w:rPr>
          <w:rFonts w:ascii="Times New Roman" w:hAnsi="Times New Roman" w:cs="Times New Roman"/>
          <w:sz w:val="24"/>
          <w:szCs w:val="24"/>
        </w:rPr>
        <w:t xml:space="preserve">Проектная документация на объекты благоустройства, располагаемые в исторической среде или в зонах охраны памятников истории и культуры, согласовывается с органами государственного контроля, охраны и использования памятников истории и культуры. </w:t>
      </w:r>
    </w:p>
    <w:p w:rsidR="006365FC" w:rsidRPr="0050584D" w:rsidRDefault="006365FC" w:rsidP="000750AF">
      <w:pPr>
        <w:rPr>
          <w:rFonts w:ascii="Times New Roman" w:hAnsi="Times New Roman" w:cs="Times New Roman"/>
          <w:sz w:val="24"/>
          <w:szCs w:val="24"/>
        </w:rPr>
      </w:pPr>
      <w:r w:rsidRPr="0050584D">
        <w:rPr>
          <w:rFonts w:ascii="Times New Roman" w:hAnsi="Times New Roman" w:cs="Times New Roman"/>
          <w:sz w:val="24"/>
          <w:szCs w:val="24"/>
        </w:rPr>
        <w:t xml:space="preserve">Согласованную в установленном порядке проектную документацию заказчик передает в орган, уполномоченный в области градостроительной деятельности для установления соответствия проекта градостроительным и техническим регламентам (до их утверждения - СНиП), настоящим Правилам и иным муниципальным нормативным правовым актам. </w:t>
      </w:r>
    </w:p>
    <w:p w:rsidR="006365FC" w:rsidRPr="0050584D" w:rsidRDefault="006365FC" w:rsidP="000750AF">
      <w:pPr>
        <w:rPr>
          <w:rFonts w:ascii="Times New Roman" w:hAnsi="Times New Roman" w:cs="Times New Roman"/>
          <w:sz w:val="24"/>
          <w:szCs w:val="24"/>
        </w:rPr>
      </w:pPr>
      <w:r w:rsidRPr="0050584D">
        <w:rPr>
          <w:rFonts w:ascii="Times New Roman" w:hAnsi="Times New Roman" w:cs="Times New Roman"/>
          <w:sz w:val="24"/>
          <w:szCs w:val="24"/>
        </w:rPr>
        <w:t xml:space="preserve">В случае разногласий с заказчиком по вопросам проектных архитектурно-планировочных и дизайнерских решений объекта благоустройства орган, уполномоченный в области градостроительной деятельности, вправе вынести данный проект на Комиссию по землепользованию и застройке муниципального образования Стародеревянковского сельского поселения. </w:t>
      </w:r>
    </w:p>
    <w:p w:rsidR="006365FC" w:rsidRPr="0050584D" w:rsidRDefault="006365FC" w:rsidP="000750AF">
      <w:pPr>
        <w:rPr>
          <w:rFonts w:ascii="Times New Roman" w:hAnsi="Times New Roman" w:cs="Times New Roman"/>
          <w:sz w:val="24"/>
          <w:szCs w:val="24"/>
        </w:rPr>
      </w:pPr>
      <w:r w:rsidRPr="0050584D">
        <w:rPr>
          <w:rFonts w:ascii="Times New Roman" w:hAnsi="Times New Roman" w:cs="Times New Roman"/>
          <w:sz w:val="24"/>
          <w:szCs w:val="24"/>
        </w:rPr>
        <w:t xml:space="preserve">3. Разработка, финансирование, утверждение проектной документации, внесение в нее изменений в соответствии с замечаниями согласующих органов и органов надзора, определение способа ее использования являются неотъемлемым правом и обязанностью заказчика (инвестора) и осуществляются в установленном порядке по его инициативе за счет собственных средств и под его полную ответственность. </w:t>
      </w:r>
    </w:p>
    <w:p w:rsidR="006365FC" w:rsidRPr="0050584D" w:rsidRDefault="006365FC" w:rsidP="000750AF">
      <w:pPr>
        <w:rPr>
          <w:rFonts w:ascii="Times New Roman" w:hAnsi="Times New Roman" w:cs="Times New Roman"/>
          <w:sz w:val="24"/>
          <w:szCs w:val="24"/>
        </w:rPr>
      </w:pPr>
      <w:r w:rsidRPr="0050584D">
        <w:rPr>
          <w:rFonts w:ascii="Times New Roman" w:hAnsi="Times New Roman" w:cs="Times New Roman"/>
          <w:sz w:val="24"/>
          <w:szCs w:val="24"/>
        </w:rPr>
        <w:t xml:space="preserve">4. Производство строительных работ по созданию, изменению (реконструкции) объектов благоустройства и сдача их в эксплуатацию (кроме объектов некапитального типа и их комплексов) осуществляются в порядке, установленном нормативными актами Российской Федерации, а также нормативными правовыми актами Краснодарского края и муниципального образования. </w:t>
      </w:r>
    </w:p>
    <w:p w:rsidR="006365FC" w:rsidRPr="0050584D" w:rsidRDefault="006365FC" w:rsidP="00862110">
      <w:pPr>
        <w:pStyle w:val="Heading2"/>
        <w:spacing w:after="100"/>
        <w:rPr>
          <w:rFonts w:ascii="Times New Roman" w:hAnsi="Times New Roman" w:cs="Times New Roman"/>
          <w:color w:val="auto"/>
          <w:sz w:val="24"/>
          <w:szCs w:val="24"/>
        </w:rPr>
      </w:pPr>
      <w:bookmarkStart w:id="366" w:name="_Toc394446285"/>
      <w:bookmarkStart w:id="367" w:name="_Toc3399147"/>
      <w:r w:rsidRPr="0050584D">
        <w:rPr>
          <w:rFonts w:ascii="Times New Roman" w:hAnsi="Times New Roman" w:cs="Times New Roman"/>
          <w:color w:val="auto"/>
          <w:sz w:val="24"/>
          <w:szCs w:val="24"/>
        </w:rPr>
        <w:t>Статья 48. Порядок содержания, ремонта и изменения фасадов зданий, сооружений</w:t>
      </w:r>
      <w:bookmarkEnd w:id="366"/>
      <w:bookmarkEnd w:id="367"/>
      <w:r w:rsidRPr="0050584D">
        <w:rPr>
          <w:rFonts w:ascii="Times New Roman" w:hAnsi="Times New Roman" w:cs="Times New Roman"/>
          <w:color w:val="auto"/>
          <w:sz w:val="24"/>
          <w:szCs w:val="24"/>
        </w:rPr>
        <w:t xml:space="preserve">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1. Порядок содержания, ремонта и изменения фасадов зданий, сооружений (в том числе некапитального типа) устанавливается действующим законодательством Российской Федерации, иными нормативными правовыми актами Краснодарского края и муниципального образования.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Фасады зданий, строений, сооружений, выходящих в сторону центральных и главных улиц, в том числе устройство отдельных входов в нежилые помещения жилых домов, подлежат согласованию с органом, уполномоченным в области градостроительной деятельности.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Основным условием для фасадов зданий, сооружений является стилевое единство архитектурно-художественного образа, материалов и цветового решения.</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Локальные участки фасада, детали, элементы и дополнительное оборудование должны размещаться в соответствии с комплексным решением.</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Цветовое решение должно соответствовать характеристикам и стилевому решению фасада, функциональному назначению объекта, окружающей среде.</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Торцы домов (боковые фасады), просматриваемые с улицы, стены и перекрытия арочных проездов полностью окрашиваются в цвет главного фасада.</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Фасады зданий, сооружений не должны иметь видимых повреждений строительной части, декоративной отделки и инженерных элементов и должны поддерживаться в надлежащем эстетическом состоянии. Повреждения окраски фасада здания не должны превышать более 1% от общей площади фасада.</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Изменения фасадов зданий, сооружений, связанные с ликвидацией или изменением отдельных деталей, допускаются в порядке, установленном нормативными правовыми актами.</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Цветовая гамма фасада здания определяется согласно паспорту цветового решения фасадов здания и согласовывается в установленном порядке. Изменение цветового тона при эксплуатации здания, сооружения или ремонте не допускается.</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Отделка фасадов зданий, расположенных в зонах охраны объектов культурного наследия, осуществляется в соответствии с законодательством в области сохранения, использования, популяризации и государственной охраны объектов культурного наследия и проектом зон охраны объектов культурного наследия по согласованию с органами, уполномоченными в области сохранения, использования, популяризации и государственной охраны объектов культурного наследия и выполняется в стиле архитектуры зданий, в том числе в общем стилевом решении застройки улиц.</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Окраска фасадов проводится только после приемки штукатурных, кровельных и лепных работ и в соответствии с паспортом цветового решения фасадов здания.</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Приемка фасадов после ремонта, переоборудования и окраски производится приемочной комиссией.</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Своевременный поддерживающий ремонт и восстановление конструктивных элементов и отделки фасадов, в том числе входных дверей и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 и их окраску.</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Обеспечение наличия и содержания в исправном состоянии водостоков, водосточных труб и сливов.</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Герметизацию, заделку и расшивку швов, трещин и выбоин.</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Восстановление, ремонт и своевременную очистку отмосток, приямков цокольных окон и входов в подвалы.</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Поддержание в исправном состоянии размещенного на фасаде электроосвещения и включение его с наступлением темноты.</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Своевременную очистку и промывку поверхностей фасадов в зависимости от их состояния и условий эксплуатации.</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Своевременное мытье окон и витрин, вывесок и указателей.</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Очистку от надписей, рисунков, объявлений, плакатов и иной информационно-печатной продукции, а также нанесенных граффити.</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В состав элементов фасадов зданий, строений и сооружений, подлежащих содержанию, входят:</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1) приямки, входы в подвальные помещения и мусорокамеры;</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2) входные группы (ступени, площадки, перила, козырьки над входом, ограждения, стены, двери и др.);</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3) цоколь и отмостка;</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4) плоскости стен;</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5) выступающие элементы фасадов (балконы, лоджии, эркеры, карнизы и др.);</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6) кровли, включая вентиляционные и дымовые трубы, ограждающие решетки, выходы на кровлю и т.д.;</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7) архитектурные детали и облицовка (колонны, пилястры, розетки, капители, фризы, пояски и др.);</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8) водосточные трубы, включая воронки;</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9) парапетные и оконные ограждения, решетки;</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10) металлическая отделка окон, балконов, поясков, выступов цоколя, свесов и т.п.;</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11) навесные металлические конструкции (флагодержатели, анкеры, пожарные лестницы, вентиляционное оборудование и т.п.);</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12) горизонтальные и вертикальные швы между панелями и блоками (фасады крупнопанельных и крупноблочных зданий);</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13) стекла, рамы, балконные двери;</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14) стационарные ограждения, прилегающие к зданиям.</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2. В процессе эксплуатации объекта некапитального типа владелец обязан: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1) выполнять требования по содержанию и благоустройству земельного участка и прилегающей территории в соответствии с договором аренды земельного участка;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2) обеспечивать пожаробезопасность сооружения, выполнять санитарные нормы и правила;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3) проводить по мере необходимости косметический ремонт сооружения;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4) производить изменение конструкций или цветового решения наружной отделки объекта некапитального типа только по согласованию с органом, уполномоченным в области градостроительной деятельности, использовать объект некапитального типа по разрешенному назначению.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3. Объекты некапитального типа (павильоны, киоски, телефонные будки, металлические гаражи и иные сооружения), устанавливаемые у тротуаров, пешеходных дорожек, мест парковок автотранспорта, разворотных площадок, тупиковых проездов, не должны создавать помехи движению автотранспорта и пешеходов. Ширина пешеходного прохода должна быть не менее 1,5 м.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4. Запрещается: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1) установка объектов некапитального типа на придомовых территориях многоквартирных жилых домов без согласия собственников помещений;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2) самовольные изменения внешнего вида объектов некапитального типа, их параметров (в том числе обкладка кирпичом);</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3) повреждение (загрязнение) поверхности стен фасадов зданий и сооружений: подтеки, шелушение окраски, наличие трещин, отслоившейся штукатурки, облицовки, повреждение кирпичной кладки, отслоение защитного слоя железобетонных конструкций и т.п.;</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4) отделка и окрашивание фасада и его элементов материалами, отличающимися по цвету от установленного для данного здания, сооружения проектным колерным паспортом;</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5) размещение и эксплуатация указателей наименования проспекта, улицы, переулка, площади, номера здания, сооружения, номера корпуса или строения без согласования с уполномоченным органом;</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6) размещение и эксплуатация на фасаде и (или) крыше здания, сооружения держателей флагов, флагштоков без наличия проекта, согласованного с уполномоченным органом;</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7) использование профнастила, сайдинга, металлопрофилей, металлических листов и других подобных материалов для облицовки фасадов зданий, сооружений (за исключением производственных, складских, индивидуального жилищного строительства), для ограждения территорий (за исключением строительных) для зданий, сооружений, выходящих фасадами на территории общего пользования (в том числе площади, улицы, проезды, набережные, береговые полосы водных объектов общего пользования, скверы, бульвары), за исключением объектов культурного наследия;</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8) частичная окраска фасадов (исключение составляет полная окраска первых этажей зданий);</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9) произвольное изменение цветового решения, рисунка, толщины переплетов и других элементов устройства и оборудования фасадов, в том числе окон и витрин, дверей, балконов и лоджий, не соответствующее общему архитектурному решению фасада;</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10) оборудование существующих козырьков и навесов дополнительными элементами и устройствами фасадов зданий и сооружений, нарушающими их декоративное решение и внешний вид;</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11) установка глухих металлических полотен на зданиях и сооружениях с выходящими и просматриваемыми фасадами с территорий общего пользования, установка дверных заполнений, не соответствующих архитектурному решению фасада, характеру и цветовому решению других входов на фасаде;</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12) использование элементов фасадов, крыш, стен зданий и сооружений (дымоходы, вентиляция, антенны систем коллективного приема телевидения и радио, стойки сетей проводного радиовещания, фронтоны, козырьки, двери, окна, парапеты, противопожарные лестницы, элементы заземления и т.п.) в качестве крепления подвесных линий связи и воздушно-кабельных переходов;</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13) размещение наружных кондиционеров и антенн на архитектурных деталях, элементах декора, поверхностях с ценной архитектурной отделкой, а также крепление, ведущее к повреждению архитектурных поверхностей;</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14) самовольное (незаконное) крепление к стенам зданий, сооружений средств наружной рекламы и информации;</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15) развешивание и расклейка афиш, объявлений, плакатов и другой информационно-печатной продукции, а также нанесение граффити на фасадах зданий, сооружений.</w:t>
      </w:r>
    </w:p>
    <w:p w:rsidR="006365FC" w:rsidRPr="0050584D" w:rsidRDefault="006365FC" w:rsidP="00862110">
      <w:pPr>
        <w:pStyle w:val="Heading2"/>
        <w:spacing w:after="100"/>
        <w:rPr>
          <w:rFonts w:ascii="Times New Roman" w:hAnsi="Times New Roman" w:cs="Times New Roman"/>
          <w:color w:val="auto"/>
          <w:sz w:val="24"/>
          <w:szCs w:val="24"/>
        </w:rPr>
      </w:pPr>
      <w:bookmarkStart w:id="368" w:name="_Toc394446286"/>
      <w:bookmarkStart w:id="369" w:name="_Toc3399148"/>
      <w:r w:rsidRPr="0050584D">
        <w:rPr>
          <w:rFonts w:ascii="Times New Roman" w:hAnsi="Times New Roman" w:cs="Times New Roman"/>
          <w:color w:val="auto"/>
          <w:sz w:val="24"/>
          <w:szCs w:val="24"/>
        </w:rPr>
        <w:t>Статья 49. Элементы благоустройства и дизайна материально-пространственной среды</w:t>
      </w:r>
      <w:bookmarkEnd w:id="368"/>
      <w:bookmarkEnd w:id="369"/>
      <w:r w:rsidRPr="0050584D">
        <w:rPr>
          <w:rFonts w:ascii="Times New Roman" w:hAnsi="Times New Roman" w:cs="Times New Roman"/>
          <w:color w:val="auto"/>
          <w:sz w:val="24"/>
          <w:szCs w:val="24"/>
        </w:rPr>
        <w:t xml:space="preserve">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Элементы благоустройства и дизайна материально-пространственной среды поселения (далее – элементы благоустройства) делятся на передвижные (мобильные) и стационарные, индивидуальные (уникальные) и типовые.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1. К элементам благоустройства относятся: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1) малые архитектурные формы - фонтаны, декоративные бассейны, водопады, беседки, теневые навесы, перголы, подпорные стенки, лестницы, парапеты, оборудование для игр детей и отдыха взрослого населения, ограждения, садово-парковая мебель и тому подобное;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2) коммунальное оборудование - устройства для уличного освещения, урны и контейнеры для мусора, телефонные будки, таксофоны, стоянки велосипедов и тому подобное;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3) произведения монументально-декоративного искусства - скульптуры, декоративные композиции, обелиски, стелы, произведения монументальной живописи;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4) знаки адресации - аншлаги (указатели наименований улиц, площадей, набережных, мостов), номерные знаки домов, информационные стенды, щиты со схемами адресации застройки кварталов, микрорайонов;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5) памятные и информационные доски (знаки);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6) знаки охраны памятников истории и культуры, зон особо охраняемых территорий;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7) элементы праздничного оформления.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2. Передвижное (переносное) оборудование уличной торговли - палатки, лотки, прицепы и тому подобное - относится к нестационарным мобильным элементам благоустройства.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Стационарными элементами благоустройства являются фонтаны, декоративные бассейны, беседки, подпорные стенки, лестницы, парапеты, ограждения, устройства уличного освещения, объекты наружной рекламы и информации, прочно связанные с землей, и тому подобное. </w:t>
      </w:r>
    </w:p>
    <w:p w:rsidR="006365FC" w:rsidRPr="0050584D" w:rsidRDefault="006365FC" w:rsidP="000750AF">
      <w:pPr>
        <w:rPr>
          <w:rFonts w:ascii="Times New Roman" w:hAnsi="Times New Roman" w:cs="Times New Roman"/>
          <w:sz w:val="24"/>
          <w:szCs w:val="24"/>
        </w:rPr>
      </w:pPr>
      <w:r w:rsidRPr="0050584D">
        <w:rPr>
          <w:rFonts w:ascii="Times New Roman" w:hAnsi="Times New Roman" w:cs="Times New Roman"/>
          <w:sz w:val="24"/>
          <w:szCs w:val="24"/>
        </w:rPr>
        <w:t>Произведение монументально-декоративного искусства может рассматриваться как отдельный стационарный элемент и как элемент объекта благоустройства (сквера, площади, фасада здания).</w:t>
      </w:r>
      <w:bookmarkStart w:id="370" w:name="_Toc394446287"/>
    </w:p>
    <w:p w:rsidR="006365FC" w:rsidRPr="0050584D" w:rsidRDefault="006365FC" w:rsidP="000750AF">
      <w:pPr>
        <w:pStyle w:val="Heading2"/>
        <w:spacing w:after="100"/>
        <w:rPr>
          <w:rFonts w:ascii="Times New Roman" w:hAnsi="Times New Roman" w:cs="Times New Roman"/>
          <w:color w:val="auto"/>
          <w:sz w:val="24"/>
          <w:szCs w:val="24"/>
        </w:rPr>
      </w:pPr>
      <w:bookmarkStart w:id="371" w:name="_Toc3399149"/>
      <w:r w:rsidRPr="0050584D">
        <w:rPr>
          <w:rFonts w:ascii="Times New Roman" w:hAnsi="Times New Roman" w:cs="Times New Roman"/>
          <w:color w:val="auto"/>
          <w:sz w:val="24"/>
          <w:szCs w:val="24"/>
        </w:rPr>
        <w:t>Статья 50. Порядок создания, изменения, обновления или замены элементов благоустройства</w:t>
      </w:r>
      <w:bookmarkEnd w:id="370"/>
      <w:bookmarkEnd w:id="371"/>
      <w:r w:rsidRPr="0050584D">
        <w:rPr>
          <w:rFonts w:ascii="Times New Roman" w:hAnsi="Times New Roman" w:cs="Times New Roman"/>
          <w:color w:val="auto"/>
          <w:sz w:val="24"/>
          <w:szCs w:val="24"/>
        </w:rPr>
        <w:t xml:space="preserve">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1. Порядок создания, изменения, обновления или замены элементов благоустройства, участие населения, администрации муниципального образования Каневской район, администрации Стародеревянковского сельского поселения, в осуществлении этой деятельности определяются настоящими Правилами, иными нормативными правовыми актами муниципального образования Каневской район, Стародеревянковского сельского поселения.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Наличие элементов благоустройства, являющихся неотъемлемыми компонентами объектов благоустройства, должно предусматриваться в проектной документации на создание, изменение (реконструкцию) объектов благоустройства.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2. Применительно к временным (мобильным) индивидуальным и типовым элементам благоустройства, не являющимся компонентами объектов благоустройства и размещаемым на территориях общего пользования, устанавливается следующий порядок: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1) заказчик (инвестор) подает в орган, уполномоченный в области градостроительной деятельности, заявку на создание, изменение, обновление или замену элемента благоустройства;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2) на основании зарегистрированной заявки орган, уполномоченный в области градостроительной деятельности, готовит задание на разработку архитектурного, дизайнерского эскиза (проекта) или паспорта типового элемента благоустройства;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3) разработанную проектную документацию или паспорт типового элемента благоустройства заказчик представляет в двух экземплярах в орган, уполномоченный в области градостроительной деятельности на согласование;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4) при размещении отдельно стоящих типовых элементов благоустройства органом, уполномоченным в области градостроительной деятельности, оформляется разрешительное письмо и схема их размещения;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5) подготовленный пакет разрешительных документов выдается заявителю;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6) проектная документация, паспорт типового элемента благоустройства, согласованные с органом, уполномоченным в области градостроительной деятельности, или разрешительное письмо и согласованная схема размещения типового элемента благоустройства являются основанием для изготовления, установки или устройства индивидуального или типового элемента благоустройства.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3. На территориях, имеющих особую историческую ценность, наряду с рекомендуемыми для внедрения (изготовления, размещения) типовыми элементами благоустройства, могут размещаться индивидуальные элементы благоустройства на основании условий, предъявляемых органами охраны памятников истории и культуры.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4. Дизайнерское, конструктивное решение индивидуального элемента благоустройства должно соответствовать стандарту качества, конструктивным и эстетическим характеристикам утвержденного образца.</w:t>
      </w:r>
    </w:p>
    <w:p w:rsidR="006365FC" w:rsidRPr="0050584D" w:rsidRDefault="006365FC" w:rsidP="00862110">
      <w:pPr>
        <w:pStyle w:val="Heading2"/>
        <w:spacing w:after="100"/>
        <w:rPr>
          <w:rFonts w:ascii="Times New Roman" w:hAnsi="Times New Roman" w:cs="Times New Roman"/>
          <w:color w:val="auto"/>
          <w:sz w:val="24"/>
          <w:szCs w:val="24"/>
        </w:rPr>
      </w:pPr>
      <w:bookmarkStart w:id="372" w:name="_Toc394446288"/>
      <w:bookmarkStart w:id="373" w:name="_Toc3399150"/>
      <w:r w:rsidRPr="0050584D">
        <w:rPr>
          <w:rFonts w:ascii="Times New Roman" w:hAnsi="Times New Roman" w:cs="Times New Roman"/>
          <w:color w:val="auto"/>
          <w:sz w:val="24"/>
          <w:szCs w:val="24"/>
        </w:rPr>
        <w:t>Статья 51. Общие требования, предъявляемые к элементам благоустройства</w:t>
      </w:r>
      <w:bookmarkEnd w:id="372"/>
      <w:bookmarkEnd w:id="373"/>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1. Стационарные элементы благоустройства должны закрепляться так, чтобы исключить возможность их поломки или перемещения вручную.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Элементы уличного оборудования (палатки, лотки, скамьи, урны и контейнеры для мусора, телефонные будки, таксофоны, цветочницы, иные малые архитектурные формы) не должны создавать помех движению пешеходов и автотранспорта.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Не допускается установка палаток, лотков, иного оборудования уличной торговли на прилегающих территориях павильонов, остановок общественного транспорта, постов ГИБДД, иных контрольных постов.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Передвижное (мобильное) уличное торговое оборудование должно отвечать установленным стандартам и иметь приспособления для его беспрепятственного перемещения. Запрещается использование случайных предметов в качестве передвижного торгового оборудования.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2. Малые архитектурные формы, коммунальное оборудование, индивидуальные и типовые элементы благоустройства (цветочные вазы, скамьи, урны, оборудование велосипедных стоянок, парапеты, питьевые фонтанчики и тому подобное) следует изготавливать из долговечных и безопасных для здоровья материалов. </w:t>
      </w:r>
    </w:p>
    <w:p w:rsidR="006365FC" w:rsidRPr="0050584D" w:rsidRDefault="006365FC" w:rsidP="00862110">
      <w:pPr>
        <w:widowControl w:val="0"/>
        <w:autoSpaceDE w:val="0"/>
        <w:autoSpaceDN w:val="0"/>
        <w:adjustRightInd w:val="0"/>
        <w:rPr>
          <w:rFonts w:ascii="Times New Roman" w:hAnsi="Times New Roman" w:cs="Times New Roman"/>
          <w:sz w:val="24"/>
          <w:szCs w:val="24"/>
        </w:rPr>
      </w:pPr>
      <w:r w:rsidRPr="0050584D">
        <w:rPr>
          <w:rFonts w:ascii="Times New Roman" w:hAnsi="Times New Roman" w:cs="Times New Roman"/>
          <w:sz w:val="24"/>
          <w:szCs w:val="24"/>
        </w:rPr>
        <w:t>Содержание малых архитектурных форм осуществляется правообладателями земельных участков в границах предоставленных земельных участков, на территориях общего пользования - обеспечивается уполномоченным органом на основании договора с организацией, выигравшей конкурс на проведение данных видов работ по результатам размещения муниципального заказа.</w:t>
      </w:r>
    </w:p>
    <w:p w:rsidR="006365FC" w:rsidRPr="0050584D" w:rsidRDefault="006365FC" w:rsidP="00862110">
      <w:pPr>
        <w:widowControl w:val="0"/>
        <w:autoSpaceDE w:val="0"/>
        <w:autoSpaceDN w:val="0"/>
        <w:adjustRightInd w:val="0"/>
        <w:rPr>
          <w:rFonts w:ascii="Times New Roman" w:hAnsi="Times New Roman" w:cs="Times New Roman"/>
          <w:sz w:val="24"/>
          <w:szCs w:val="24"/>
        </w:rPr>
      </w:pPr>
      <w:r w:rsidRPr="0050584D">
        <w:rPr>
          <w:rFonts w:ascii="Times New Roman" w:hAnsi="Times New Roman" w:cs="Times New Roman"/>
          <w:sz w:val="24"/>
          <w:szCs w:val="24"/>
        </w:rPr>
        <w:t>Владельцы малых архитектурных форм обязаны:</w:t>
      </w:r>
    </w:p>
    <w:p w:rsidR="006365FC" w:rsidRPr="0050584D" w:rsidRDefault="006365FC" w:rsidP="00E469C2">
      <w:pPr>
        <w:widowControl w:val="0"/>
        <w:numPr>
          <w:ilvl w:val="0"/>
          <w:numId w:val="17"/>
        </w:numPr>
        <w:autoSpaceDE w:val="0"/>
        <w:autoSpaceDN w:val="0"/>
        <w:adjustRightInd w:val="0"/>
        <w:ind w:left="0" w:firstLine="709"/>
        <w:rPr>
          <w:rFonts w:ascii="Times New Roman" w:hAnsi="Times New Roman" w:cs="Times New Roman"/>
          <w:sz w:val="24"/>
          <w:szCs w:val="24"/>
        </w:rPr>
      </w:pPr>
      <w:r w:rsidRPr="0050584D">
        <w:rPr>
          <w:rFonts w:ascii="Times New Roman" w:hAnsi="Times New Roman" w:cs="Times New Roman"/>
          <w:sz w:val="24"/>
          <w:szCs w:val="24"/>
        </w:rPr>
        <w:t>содержать малые архитектурные формы в чистоте и исправном состоянии;</w:t>
      </w:r>
    </w:p>
    <w:p w:rsidR="006365FC" w:rsidRPr="0050584D" w:rsidRDefault="006365FC" w:rsidP="00E469C2">
      <w:pPr>
        <w:widowControl w:val="0"/>
        <w:numPr>
          <w:ilvl w:val="0"/>
          <w:numId w:val="17"/>
        </w:numPr>
        <w:autoSpaceDE w:val="0"/>
        <w:autoSpaceDN w:val="0"/>
        <w:adjustRightInd w:val="0"/>
        <w:ind w:left="0" w:firstLine="709"/>
        <w:rPr>
          <w:rFonts w:ascii="Times New Roman" w:hAnsi="Times New Roman" w:cs="Times New Roman"/>
          <w:sz w:val="24"/>
          <w:szCs w:val="24"/>
        </w:rPr>
      </w:pPr>
      <w:r w:rsidRPr="0050584D">
        <w:rPr>
          <w:rFonts w:ascii="Times New Roman" w:hAnsi="Times New Roman" w:cs="Times New Roman"/>
          <w:sz w:val="24"/>
          <w:szCs w:val="24"/>
        </w:rPr>
        <w:t>в весенний период производить плановый осмотр малых архитектурных форм, производить их очистку от старой краски, ржавчины, промывку, окраску, а также замену сломанных элементов;</w:t>
      </w:r>
    </w:p>
    <w:p w:rsidR="006365FC" w:rsidRPr="0050584D" w:rsidRDefault="006365FC" w:rsidP="00E469C2">
      <w:pPr>
        <w:widowControl w:val="0"/>
        <w:numPr>
          <w:ilvl w:val="0"/>
          <w:numId w:val="17"/>
        </w:numPr>
        <w:autoSpaceDE w:val="0"/>
        <w:autoSpaceDN w:val="0"/>
        <w:adjustRightInd w:val="0"/>
        <w:ind w:left="0" w:firstLine="709"/>
        <w:rPr>
          <w:rFonts w:ascii="Times New Roman" w:hAnsi="Times New Roman" w:cs="Times New Roman"/>
          <w:sz w:val="24"/>
          <w:szCs w:val="24"/>
        </w:rPr>
      </w:pPr>
      <w:r w:rsidRPr="0050584D">
        <w:rPr>
          <w:rFonts w:ascii="Times New Roman" w:hAnsi="Times New Roman" w:cs="Times New Roman"/>
          <w:sz w:val="24"/>
          <w:szCs w:val="24"/>
        </w:rPr>
        <w:t>в зимний период очищать малые архитектурные формы, а также подходы к ним от снега и наледи;</w:t>
      </w:r>
    </w:p>
    <w:p w:rsidR="006365FC" w:rsidRPr="0050584D" w:rsidRDefault="006365FC" w:rsidP="00E469C2">
      <w:pPr>
        <w:widowControl w:val="0"/>
        <w:numPr>
          <w:ilvl w:val="0"/>
          <w:numId w:val="17"/>
        </w:numPr>
        <w:autoSpaceDE w:val="0"/>
        <w:autoSpaceDN w:val="0"/>
        <w:adjustRightInd w:val="0"/>
        <w:ind w:left="0" w:firstLine="709"/>
        <w:rPr>
          <w:rFonts w:ascii="Times New Roman" w:hAnsi="Times New Roman" w:cs="Times New Roman"/>
          <w:sz w:val="24"/>
          <w:szCs w:val="24"/>
        </w:rPr>
      </w:pPr>
      <w:r w:rsidRPr="0050584D">
        <w:rPr>
          <w:rFonts w:ascii="Times New Roman" w:hAnsi="Times New Roman" w:cs="Times New Roman"/>
          <w:sz w:val="24"/>
          <w:szCs w:val="24"/>
        </w:rPr>
        <w:t>обустраивать песочницы с гладкой ограждающей поверхностью, менять песок в песочницах не менее одного раза в год;</w:t>
      </w:r>
    </w:p>
    <w:p w:rsidR="006365FC" w:rsidRPr="0050584D" w:rsidRDefault="006365FC" w:rsidP="00E469C2">
      <w:pPr>
        <w:widowControl w:val="0"/>
        <w:numPr>
          <w:ilvl w:val="0"/>
          <w:numId w:val="17"/>
        </w:numPr>
        <w:autoSpaceDE w:val="0"/>
        <w:autoSpaceDN w:val="0"/>
        <w:adjustRightInd w:val="0"/>
        <w:ind w:left="0" w:firstLine="709"/>
        <w:rPr>
          <w:rFonts w:ascii="Times New Roman" w:hAnsi="Times New Roman" w:cs="Times New Roman"/>
          <w:sz w:val="24"/>
          <w:szCs w:val="24"/>
        </w:rPr>
      </w:pPr>
      <w:r w:rsidRPr="0050584D">
        <w:rPr>
          <w:rFonts w:ascii="Times New Roman" w:hAnsi="Times New Roman" w:cs="Times New Roman"/>
          <w:sz w:val="24"/>
          <w:szCs w:val="24"/>
        </w:rPr>
        <w:t>следить за соответствием требованиям прочности, надежности и безопасности конструктивных элементов оборудований детских, спортивных, хозяйственных площадок и площадок для отдыха;</w:t>
      </w:r>
    </w:p>
    <w:p w:rsidR="006365FC" w:rsidRPr="0050584D" w:rsidRDefault="006365FC" w:rsidP="00E469C2">
      <w:pPr>
        <w:widowControl w:val="0"/>
        <w:numPr>
          <w:ilvl w:val="0"/>
          <w:numId w:val="17"/>
        </w:numPr>
        <w:autoSpaceDE w:val="0"/>
        <w:autoSpaceDN w:val="0"/>
        <w:adjustRightInd w:val="0"/>
        <w:ind w:left="0" w:firstLine="709"/>
        <w:rPr>
          <w:rFonts w:ascii="Times New Roman" w:hAnsi="Times New Roman" w:cs="Times New Roman"/>
          <w:sz w:val="24"/>
          <w:szCs w:val="24"/>
        </w:rPr>
      </w:pPr>
      <w:r w:rsidRPr="0050584D">
        <w:rPr>
          <w:rFonts w:ascii="Times New Roman" w:hAnsi="Times New Roman" w:cs="Times New Roman"/>
          <w:sz w:val="24"/>
          <w:szCs w:val="24"/>
        </w:rPr>
        <w:t>в период работы фонтанов производить ежедневную очистку водной поверхности от мусора.</w:t>
      </w:r>
    </w:p>
    <w:p w:rsidR="006365FC" w:rsidRPr="0050584D" w:rsidRDefault="006365FC" w:rsidP="00862110">
      <w:pPr>
        <w:widowControl w:val="0"/>
        <w:autoSpaceDE w:val="0"/>
        <w:autoSpaceDN w:val="0"/>
        <w:adjustRightInd w:val="0"/>
        <w:ind w:firstLine="540"/>
        <w:rPr>
          <w:rFonts w:ascii="Times New Roman" w:hAnsi="Times New Roman" w:cs="Times New Roman"/>
          <w:sz w:val="24"/>
          <w:szCs w:val="24"/>
        </w:rPr>
      </w:pPr>
      <w:r w:rsidRPr="0050584D">
        <w:rPr>
          <w:rFonts w:ascii="Times New Roman" w:hAnsi="Times New Roman" w:cs="Times New Roman"/>
          <w:sz w:val="24"/>
          <w:szCs w:val="24"/>
        </w:rPr>
        <w:t>Не допускается:</w:t>
      </w:r>
    </w:p>
    <w:p w:rsidR="006365FC" w:rsidRPr="0050584D" w:rsidRDefault="006365FC" w:rsidP="00E469C2">
      <w:pPr>
        <w:widowControl w:val="0"/>
        <w:numPr>
          <w:ilvl w:val="0"/>
          <w:numId w:val="18"/>
        </w:numPr>
        <w:autoSpaceDE w:val="0"/>
        <w:autoSpaceDN w:val="0"/>
        <w:adjustRightInd w:val="0"/>
        <w:ind w:left="0" w:firstLine="709"/>
        <w:rPr>
          <w:rFonts w:ascii="Times New Roman" w:hAnsi="Times New Roman" w:cs="Times New Roman"/>
          <w:sz w:val="24"/>
          <w:szCs w:val="24"/>
        </w:rPr>
      </w:pPr>
      <w:r w:rsidRPr="0050584D">
        <w:rPr>
          <w:rFonts w:ascii="Times New Roman" w:hAnsi="Times New Roman" w:cs="Times New Roman"/>
          <w:sz w:val="24"/>
          <w:szCs w:val="24"/>
        </w:rPr>
        <w:t>использовать малые архитектурные формы не по назначению (отдых взрослых на детских игровых площадках, сушка белья на спортивных площадках и т.д.);</w:t>
      </w:r>
    </w:p>
    <w:p w:rsidR="006365FC" w:rsidRPr="0050584D" w:rsidRDefault="006365FC" w:rsidP="00E469C2">
      <w:pPr>
        <w:widowControl w:val="0"/>
        <w:numPr>
          <w:ilvl w:val="0"/>
          <w:numId w:val="18"/>
        </w:numPr>
        <w:autoSpaceDE w:val="0"/>
        <w:autoSpaceDN w:val="0"/>
        <w:adjustRightInd w:val="0"/>
        <w:ind w:left="0" w:firstLine="709"/>
        <w:rPr>
          <w:rFonts w:ascii="Times New Roman" w:hAnsi="Times New Roman" w:cs="Times New Roman"/>
          <w:sz w:val="24"/>
          <w:szCs w:val="24"/>
        </w:rPr>
      </w:pPr>
      <w:r w:rsidRPr="0050584D">
        <w:rPr>
          <w:rFonts w:ascii="Times New Roman" w:hAnsi="Times New Roman" w:cs="Times New Roman"/>
          <w:sz w:val="24"/>
          <w:szCs w:val="24"/>
        </w:rPr>
        <w:t>развешивать и наклеивать любую информационно-печатную продукцию на малых архитектурных формах;</w:t>
      </w:r>
    </w:p>
    <w:p w:rsidR="006365FC" w:rsidRPr="0050584D" w:rsidRDefault="006365FC" w:rsidP="00E469C2">
      <w:pPr>
        <w:widowControl w:val="0"/>
        <w:numPr>
          <w:ilvl w:val="0"/>
          <w:numId w:val="18"/>
        </w:numPr>
        <w:autoSpaceDE w:val="0"/>
        <w:autoSpaceDN w:val="0"/>
        <w:adjustRightInd w:val="0"/>
        <w:ind w:left="0" w:firstLine="709"/>
        <w:rPr>
          <w:rFonts w:ascii="Times New Roman" w:hAnsi="Times New Roman" w:cs="Times New Roman"/>
          <w:sz w:val="24"/>
          <w:szCs w:val="24"/>
        </w:rPr>
      </w:pPr>
      <w:r w:rsidRPr="0050584D">
        <w:rPr>
          <w:rFonts w:ascii="Times New Roman" w:hAnsi="Times New Roman" w:cs="Times New Roman"/>
          <w:sz w:val="24"/>
          <w:szCs w:val="24"/>
        </w:rPr>
        <w:t>ломать и повреждать малые архитектурные формы и их конструктивные элементы;</w:t>
      </w:r>
    </w:p>
    <w:p w:rsidR="006365FC" w:rsidRPr="0050584D" w:rsidRDefault="006365FC" w:rsidP="00E469C2">
      <w:pPr>
        <w:widowControl w:val="0"/>
        <w:numPr>
          <w:ilvl w:val="0"/>
          <w:numId w:val="18"/>
        </w:numPr>
        <w:autoSpaceDE w:val="0"/>
        <w:autoSpaceDN w:val="0"/>
        <w:adjustRightInd w:val="0"/>
        <w:ind w:left="0" w:firstLine="709"/>
        <w:rPr>
          <w:rFonts w:ascii="Times New Roman" w:hAnsi="Times New Roman" w:cs="Times New Roman"/>
          <w:sz w:val="24"/>
          <w:szCs w:val="24"/>
        </w:rPr>
      </w:pPr>
      <w:r w:rsidRPr="0050584D">
        <w:rPr>
          <w:rFonts w:ascii="Times New Roman" w:hAnsi="Times New Roman" w:cs="Times New Roman"/>
          <w:sz w:val="24"/>
          <w:szCs w:val="24"/>
        </w:rPr>
        <w:t>купаться в фонтанах.</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3. При проектировании ограждений следует соблюдать требования градостроительных регламентов, указанных в части 3 настоящих Правил.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Ограждения (ограды) садов, парков, скверов, придомовых территорий многоквартирных жилых домов, участков индивидуальной жилой застройки, предприятий, больниц, детских учреждений, платных автостоянок, открытых торговых и спортивно-игровых комплексов, производственных предприятий должны выполняться в соответствии с проектом, согласованным органом, уполномоченным в области градостроительной деятельности.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4. Строительные площадки, в том числе для реконструкции и капитального ремонта объектов капитального строительства, должны ограждаться на период строительства сплошным (глухим) забором высотой не менее 2,0 м, выполненным по типовым проектам, согласованным органном, уполномоченным в области градостроительной деятельности. Ограждения, непосредственно примыкающие к тротуарам, пешеходным дорожкам, следует обустраивать защитным козырьком. В стесненных условиях допускается по согласованию с отделением ГИБДД ОВД устраивать временный тротуар с разделяющим ограждением на проезжей части улицы шириной не менее 1,5 м.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5. Освещенность улиц и дорог должна соответствовать действующим нормативам. Размещение устройств уличного освещения и иных источников искусственного наружного освещения должно осуществляться с учетом существующей застройки и озеленения территории и способствовать созданию безопасной среды, не создающей помехи уличному движению.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Здания общественного и административного назначения, расположенные в центре населенного пункта и вдоль магистральных и (или) главных улиц, должны иметь подсветку фасада в темное время суток в соответствии с проектом, согласованным с уполномоченным органом в области градостроительной деятельности.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На угловых домах кварталов в темное время суток аншлаги (номер дома и название улицы) должны иметь подсветку.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Уличные светильники, фонари (кроме парковых) следует устанавливать не ниже 2,5 м от поверхности тротуара. Опоры, кронштейны светильников и фонарей в исторической части населенного пункта следует выполнять из литого или кованого металла по проекту, согласованному органом, уполномоченным в области градостроительной деятельности. </w:t>
      </w:r>
    </w:p>
    <w:p w:rsidR="006365FC" w:rsidRPr="0050584D" w:rsidRDefault="006365FC" w:rsidP="00862110">
      <w:pPr>
        <w:widowControl w:val="0"/>
        <w:autoSpaceDE w:val="0"/>
        <w:autoSpaceDN w:val="0"/>
        <w:adjustRightInd w:val="0"/>
        <w:rPr>
          <w:rFonts w:ascii="Times New Roman" w:hAnsi="Times New Roman" w:cs="Times New Roman"/>
          <w:sz w:val="24"/>
          <w:szCs w:val="24"/>
        </w:rPr>
      </w:pPr>
      <w:r w:rsidRPr="0050584D">
        <w:rPr>
          <w:rFonts w:ascii="Times New Roman" w:hAnsi="Times New Roman" w:cs="Times New Roman"/>
          <w:sz w:val="24"/>
          <w:szCs w:val="24"/>
        </w:rPr>
        <w:t>Улицы, дороги, площади, пешеходные тротуары, жилые кварталы, дворы, территории предприятий, учреждений, организаций, а также аншлаги и номерные знаки общественных и жилых зданий, дорожные знаки и указатели, элементы информации и витрины должны освещаться в темное время суток.</w:t>
      </w:r>
    </w:p>
    <w:p w:rsidR="006365FC" w:rsidRPr="0050584D" w:rsidRDefault="006365FC" w:rsidP="00862110">
      <w:pPr>
        <w:widowControl w:val="0"/>
        <w:autoSpaceDE w:val="0"/>
        <w:autoSpaceDN w:val="0"/>
        <w:adjustRightInd w:val="0"/>
        <w:rPr>
          <w:rFonts w:ascii="Times New Roman" w:hAnsi="Times New Roman" w:cs="Times New Roman"/>
          <w:sz w:val="24"/>
          <w:szCs w:val="24"/>
        </w:rPr>
      </w:pPr>
      <w:r w:rsidRPr="0050584D">
        <w:rPr>
          <w:rFonts w:ascii="Times New Roman" w:hAnsi="Times New Roman" w:cs="Times New Roman"/>
          <w:sz w:val="24"/>
          <w:szCs w:val="24"/>
        </w:rPr>
        <w:t>Включение наружного освещения улиц, дорог, площадей, территорий микрорайонов производится при снижении уровня естественной освещенности в вечерние сумерки до 20 лк, а отключение - в утренние сумерки при повышении до 10 лк.</w:t>
      </w:r>
    </w:p>
    <w:p w:rsidR="006365FC" w:rsidRPr="0050584D" w:rsidRDefault="006365FC" w:rsidP="00862110">
      <w:pPr>
        <w:widowControl w:val="0"/>
        <w:autoSpaceDE w:val="0"/>
        <w:autoSpaceDN w:val="0"/>
        <w:adjustRightInd w:val="0"/>
        <w:rPr>
          <w:rFonts w:ascii="Times New Roman" w:hAnsi="Times New Roman" w:cs="Times New Roman"/>
          <w:sz w:val="24"/>
          <w:szCs w:val="24"/>
        </w:rPr>
      </w:pPr>
      <w:r w:rsidRPr="0050584D">
        <w:rPr>
          <w:rFonts w:ascii="Times New Roman" w:hAnsi="Times New Roman" w:cs="Times New Roman"/>
          <w:sz w:val="24"/>
          <w:szCs w:val="24"/>
        </w:rPr>
        <w:t>Включение и отключение устройств наружного освещения подъездов жилых домов, аншлагов и номерных знаков домов и указателей улиц, а также систем архитектурно-художественной подсветки производятся в режиме работы наружного освещения улиц.</w:t>
      </w:r>
    </w:p>
    <w:p w:rsidR="006365FC" w:rsidRPr="0050584D" w:rsidRDefault="006365FC" w:rsidP="00862110">
      <w:pPr>
        <w:widowControl w:val="0"/>
        <w:autoSpaceDE w:val="0"/>
        <w:autoSpaceDN w:val="0"/>
        <w:adjustRightInd w:val="0"/>
        <w:rPr>
          <w:rFonts w:ascii="Times New Roman" w:hAnsi="Times New Roman" w:cs="Times New Roman"/>
          <w:sz w:val="24"/>
          <w:szCs w:val="24"/>
        </w:rPr>
      </w:pPr>
      <w:r w:rsidRPr="0050584D">
        <w:rPr>
          <w:rFonts w:ascii="Times New Roman" w:hAnsi="Times New Roman" w:cs="Times New Roman"/>
          <w:sz w:val="24"/>
          <w:szCs w:val="24"/>
        </w:rPr>
        <w:t>Количество нефункционирующих светильников на основных площадях, магистралях и улицах, в транспортных тоннелях не должно превышать 3%, на других территориях (улицы районного назначения, дворовые территории) - 5%, в подземных пешеходных переходах - 10% как в дневном, так и в вечернем и ночном режимах (на 10 включенных светильников допускается один невключенный).</w:t>
      </w:r>
    </w:p>
    <w:p w:rsidR="006365FC" w:rsidRPr="0050584D" w:rsidRDefault="006365FC" w:rsidP="00862110">
      <w:pPr>
        <w:widowControl w:val="0"/>
        <w:autoSpaceDE w:val="0"/>
        <w:autoSpaceDN w:val="0"/>
        <w:adjustRightInd w:val="0"/>
        <w:rPr>
          <w:rFonts w:ascii="Times New Roman" w:hAnsi="Times New Roman" w:cs="Times New Roman"/>
          <w:sz w:val="24"/>
          <w:szCs w:val="24"/>
        </w:rPr>
      </w:pPr>
      <w:r w:rsidRPr="0050584D">
        <w:rPr>
          <w:rFonts w:ascii="Times New Roman" w:hAnsi="Times New Roman" w:cs="Times New Roman"/>
          <w:sz w:val="24"/>
          <w:szCs w:val="24"/>
        </w:rPr>
        <w:t>Вышедшие из строя газоразрядные лампы, содержащие ртуть, должны храниться в специально отведенных для этих целей помещениях и вывозиться на специализированные предприятия для утилизации.</w:t>
      </w:r>
    </w:p>
    <w:p w:rsidR="006365FC" w:rsidRPr="0050584D" w:rsidRDefault="006365FC" w:rsidP="00862110">
      <w:pPr>
        <w:widowControl w:val="0"/>
        <w:autoSpaceDE w:val="0"/>
        <w:autoSpaceDN w:val="0"/>
        <w:adjustRightInd w:val="0"/>
        <w:rPr>
          <w:rFonts w:ascii="Times New Roman" w:hAnsi="Times New Roman" w:cs="Times New Roman"/>
          <w:sz w:val="24"/>
          <w:szCs w:val="24"/>
        </w:rPr>
      </w:pPr>
      <w:r w:rsidRPr="0050584D">
        <w:rPr>
          <w:rFonts w:ascii="Times New Roman" w:hAnsi="Times New Roman" w:cs="Times New Roman"/>
          <w:sz w:val="24"/>
          <w:szCs w:val="24"/>
        </w:rPr>
        <w:t>Не допускается вывозить указанные типы ламп на сельские свалки, мусороперерабатывающие заводы. Ртутьсодержащие отходы утилизируются согласно договорам специализированными предприятиями.</w:t>
      </w:r>
    </w:p>
    <w:p w:rsidR="006365FC" w:rsidRPr="0050584D" w:rsidRDefault="006365FC" w:rsidP="00862110">
      <w:pPr>
        <w:widowControl w:val="0"/>
        <w:autoSpaceDE w:val="0"/>
        <w:autoSpaceDN w:val="0"/>
        <w:adjustRightInd w:val="0"/>
        <w:rPr>
          <w:rFonts w:ascii="Times New Roman" w:hAnsi="Times New Roman" w:cs="Times New Roman"/>
          <w:sz w:val="24"/>
          <w:szCs w:val="24"/>
        </w:rPr>
      </w:pPr>
      <w:r w:rsidRPr="0050584D">
        <w:rPr>
          <w:rFonts w:ascii="Times New Roman" w:hAnsi="Times New Roman" w:cs="Times New Roman"/>
          <w:sz w:val="24"/>
          <w:szCs w:val="24"/>
        </w:rPr>
        <w:t>Металлические опоры, кронштейны и другие элементы устройств наружного освещения должны содержаться в чистоте, не иметь крена, очагов коррозии и окрашиваться собственниками (владельцами, пользователями) по мере необходимости, но не реже одного раза в три года, и поддерживаться в исправном состоянии.</w:t>
      </w:r>
    </w:p>
    <w:p w:rsidR="006365FC" w:rsidRPr="0050584D" w:rsidRDefault="006365FC" w:rsidP="00862110">
      <w:pPr>
        <w:widowControl w:val="0"/>
        <w:autoSpaceDE w:val="0"/>
        <w:autoSpaceDN w:val="0"/>
        <w:adjustRightInd w:val="0"/>
        <w:rPr>
          <w:rFonts w:ascii="Times New Roman" w:hAnsi="Times New Roman" w:cs="Times New Roman"/>
          <w:sz w:val="24"/>
          <w:szCs w:val="24"/>
        </w:rPr>
      </w:pPr>
      <w:r w:rsidRPr="0050584D">
        <w:rPr>
          <w:rFonts w:ascii="Times New Roman" w:hAnsi="Times New Roman" w:cs="Times New Roman"/>
          <w:sz w:val="24"/>
          <w:szCs w:val="24"/>
        </w:rPr>
        <w:t>Содержание и ремонт уличного и придомового освещения, подключенного к единой системе наружного освещения, осуществляет уполномоченный орган или специализированная организация, выигравшая конкурс на проведение данных видов работ по результатам размещения муниципального заказа.</w:t>
      </w:r>
    </w:p>
    <w:p w:rsidR="006365FC" w:rsidRPr="0050584D" w:rsidRDefault="006365FC" w:rsidP="00862110">
      <w:pPr>
        <w:widowControl w:val="0"/>
        <w:autoSpaceDE w:val="0"/>
        <w:autoSpaceDN w:val="0"/>
        <w:adjustRightInd w:val="0"/>
        <w:rPr>
          <w:rFonts w:ascii="Times New Roman" w:hAnsi="Times New Roman" w:cs="Times New Roman"/>
          <w:sz w:val="24"/>
          <w:szCs w:val="24"/>
        </w:rPr>
      </w:pPr>
      <w:r w:rsidRPr="0050584D">
        <w:rPr>
          <w:rFonts w:ascii="Times New Roman" w:hAnsi="Times New Roman" w:cs="Times New Roman"/>
          <w:sz w:val="24"/>
          <w:szCs w:val="24"/>
        </w:rPr>
        <w:t>Содержание и ремонт придомового освещения, подключенного к вводным распределительным устройствам жилых домов, осуществляют управляющие организации.</w:t>
      </w:r>
    </w:p>
    <w:p w:rsidR="006365FC" w:rsidRPr="0050584D" w:rsidRDefault="006365FC" w:rsidP="00862110">
      <w:pPr>
        <w:widowControl w:val="0"/>
        <w:autoSpaceDE w:val="0"/>
        <w:autoSpaceDN w:val="0"/>
        <w:adjustRightInd w:val="0"/>
        <w:rPr>
          <w:rFonts w:ascii="Times New Roman" w:hAnsi="Times New Roman" w:cs="Times New Roman"/>
          <w:sz w:val="24"/>
          <w:szCs w:val="24"/>
        </w:rPr>
      </w:pPr>
      <w:r w:rsidRPr="0050584D">
        <w:rPr>
          <w:rFonts w:ascii="Times New Roman" w:hAnsi="Times New Roman" w:cs="Times New Roman"/>
          <w:sz w:val="24"/>
          <w:szCs w:val="24"/>
        </w:rPr>
        <w:t>Опоры наружного освещения, защитные, разделительные ограждения, дорожные сооружения и элементы оборудования дорог должны быть покрашены, очищаться от надписей и любой информационно-печатной продукции, содержаться в исправном состоянии и чистоте.</w:t>
      </w:r>
    </w:p>
    <w:p w:rsidR="006365FC" w:rsidRPr="0050584D" w:rsidRDefault="006365FC" w:rsidP="00862110">
      <w:pPr>
        <w:widowControl w:val="0"/>
        <w:autoSpaceDE w:val="0"/>
        <w:autoSpaceDN w:val="0"/>
        <w:adjustRightInd w:val="0"/>
        <w:rPr>
          <w:rFonts w:ascii="Times New Roman" w:hAnsi="Times New Roman" w:cs="Times New Roman"/>
          <w:sz w:val="24"/>
          <w:szCs w:val="24"/>
        </w:rPr>
      </w:pPr>
      <w:r w:rsidRPr="0050584D">
        <w:rPr>
          <w:rFonts w:ascii="Times New Roman" w:hAnsi="Times New Roman" w:cs="Times New Roman"/>
          <w:sz w:val="24"/>
          <w:szCs w:val="24"/>
        </w:rPr>
        <w:t>При замене опор наружного освещения, указанные конструкции должны быть демонтированы и вывезены владельцами сетей в течение трех суток.</w:t>
      </w:r>
    </w:p>
    <w:p w:rsidR="006365FC" w:rsidRPr="0050584D" w:rsidRDefault="006365FC" w:rsidP="00862110">
      <w:pPr>
        <w:widowControl w:val="0"/>
        <w:autoSpaceDE w:val="0"/>
        <w:autoSpaceDN w:val="0"/>
        <w:adjustRightInd w:val="0"/>
        <w:rPr>
          <w:rFonts w:ascii="Times New Roman" w:hAnsi="Times New Roman" w:cs="Times New Roman"/>
          <w:sz w:val="24"/>
          <w:szCs w:val="24"/>
        </w:rPr>
      </w:pPr>
      <w:r w:rsidRPr="0050584D">
        <w:rPr>
          <w:rFonts w:ascii="Times New Roman" w:hAnsi="Times New Roman" w:cs="Times New Roman"/>
          <w:sz w:val="24"/>
          <w:szCs w:val="24"/>
        </w:rPr>
        <w:t>Вывоз сбитых опор наружного освещения осуществляется владельцем опоры на дорогах незамедлительно, на остальных территориях - в течение суток с момента обнаружения такой необходимости (демонтажа).</w:t>
      </w:r>
    </w:p>
    <w:p w:rsidR="006365FC" w:rsidRPr="0050584D" w:rsidRDefault="006365FC" w:rsidP="00862110">
      <w:pPr>
        <w:widowControl w:val="0"/>
        <w:autoSpaceDE w:val="0"/>
        <w:autoSpaceDN w:val="0"/>
        <w:adjustRightInd w:val="0"/>
        <w:rPr>
          <w:rFonts w:ascii="Times New Roman" w:hAnsi="Times New Roman" w:cs="Times New Roman"/>
          <w:sz w:val="24"/>
          <w:szCs w:val="24"/>
        </w:rPr>
      </w:pPr>
      <w:r w:rsidRPr="0050584D">
        <w:rPr>
          <w:rFonts w:ascii="Times New Roman" w:hAnsi="Times New Roman" w:cs="Times New Roman"/>
          <w:sz w:val="24"/>
          <w:szCs w:val="24"/>
        </w:rPr>
        <w:t>За исправное и безопасное состояние и удовлетворительный внешний вид всех элементов и объектов, размещенных на опорах освещения, несет ответственность собственник (владелец) данных опор.</w:t>
      </w:r>
    </w:p>
    <w:p w:rsidR="006365FC" w:rsidRPr="0050584D" w:rsidRDefault="006365FC" w:rsidP="00862110">
      <w:pPr>
        <w:widowControl w:val="0"/>
        <w:autoSpaceDE w:val="0"/>
        <w:autoSpaceDN w:val="0"/>
        <w:adjustRightInd w:val="0"/>
        <w:rPr>
          <w:rFonts w:ascii="Times New Roman" w:hAnsi="Times New Roman" w:cs="Times New Roman"/>
          <w:sz w:val="24"/>
          <w:szCs w:val="24"/>
        </w:rPr>
      </w:pPr>
      <w:r w:rsidRPr="0050584D">
        <w:rPr>
          <w:rFonts w:ascii="Times New Roman" w:hAnsi="Times New Roman" w:cs="Times New Roman"/>
          <w:sz w:val="24"/>
          <w:szCs w:val="24"/>
        </w:rPr>
        <w:t>Не допускается эксплуатация устройств наружного освещения при наличии обрывов проводов, повреждений опор, изоляторов.</w:t>
      </w:r>
    </w:p>
    <w:p w:rsidR="006365FC" w:rsidRPr="0050584D" w:rsidRDefault="006365FC" w:rsidP="00862110">
      <w:pPr>
        <w:widowControl w:val="0"/>
        <w:autoSpaceDE w:val="0"/>
        <w:autoSpaceDN w:val="0"/>
        <w:adjustRightInd w:val="0"/>
        <w:rPr>
          <w:rFonts w:ascii="Times New Roman" w:hAnsi="Times New Roman" w:cs="Times New Roman"/>
          <w:sz w:val="24"/>
          <w:szCs w:val="24"/>
        </w:rPr>
      </w:pPr>
      <w:r w:rsidRPr="0050584D">
        <w:rPr>
          <w:rFonts w:ascii="Times New Roman" w:hAnsi="Times New Roman" w:cs="Times New Roman"/>
          <w:sz w:val="24"/>
          <w:szCs w:val="24"/>
        </w:rPr>
        <w:t>Нарушения в работе устройств наружного освещения, связанные с обрывом электрических проводов или повреждением опор, следует устранять немедленно после обнаружения.</w:t>
      </w:r>
    </w:p>
    <w:p w:rsidR="006365FC" w:rsidRPr="0050584D" w:rsidRDefault="006365FC" w:rsidP="00862110">
      <w:pPr>
        <w:widowControl w:val="0"/>
        <w:autoSpaceDE w:val="0"/>
        <w:autoSpaceDN w:val="0"/>
        <w:adjustRightInd w:val="0"/>
        <w:rPr>
          <w:rFonts w:ascii="Times New Roman" w:hAnsi="Times New Roman" w:cs="Times New Roman"/>
          <w:sz w:val="24"/>
          <w:szCs w:val="24"/>
        </w:rPr>
      </w:pPr>
      <w:r w:rsidRPr="0050584D">
        <w:rPr>
          <w:rFonts w:ascii="Times New Roman" w:hAnsi="Times New Roman" w:cs="Times New Roman"/>
          <w:sz w:val="24"/>
          <w:szCs w:val="24"/>
        </w:rPr>
        <w:t>Не допускается самовольное подсоединение и подключение проводов и кабелей к сетям и устройствам наружного освещения.</w:t>
      </w:r>
    </w:p>
    <w:p w:rsidR="006365FC" w:rsidRPr="0050584D" w:rsidRDefault="006365FC" w:rsidP="00862110">
      <w:pPr>
        <w:widowControl w:val="0"/>
        <w:autoSpaceDE w:val="0"/>
        <w:autoSpaceDN w:val="0"/>
        <w:adjustRightInd w:val="0"/>
        <w:rPr>
          <w:rFonts w:ascii="Times New Roman" w:hAnsi="Times New Roman" w:cs="Times New Roman"/>
          <w:sz w:val="24"/>
          <w:szCs w:val="24"/>
        </w:rPr>
      </w:pPr>
      <w:r w:rsidRPr="0050584D">
        <w:rPr>
          <w:rFonts w:ascii="Times New Roman" w:hAnsi="Times New Roman" w:cs="Times New Roman"/>
          <w:sz w:val="24"/>
          <w:szCs w:val="24"/>
        </w:rPr>
        <w:t>Собственники (владельцы) объектов наружного освещения или объектов, оборудованных средствами наружного освещения, а также организации, обслуживающие объекты (средства) наружного освещения, обязаны:</w:t>
      </w:r>
    </w:p>
    <w:p w:rsidR="006365FC" w:rsidRPr="0050584D" w:rsidRDefault="006365FC" w:rsidP="00E469C2">
      <w:pPr>
        <w:widowControl w:val="0"/>
        <w:numPr>
          <w:ilvl w:val="0"/>
          <w:numId w:val="13"/>
        </w:numPr>
        <w:autoSpaceDE w:val="0"/>
        <w:autoSpaceDN w:val="0"/>
        <w:adjustRightInd w:val="0"/>
        <w:ind w:left="0" w:firstLine="709"/>
        <w:rPr>
          <w:rFonts w:ascii="Times New Roman" w:hAnsi="Times New Roman" w:cs="Times New Roman"/>
          <w:sz w:val="24"/>
          <w:szCs w:val="24"/>
        </w:rPr>
      </w:pPr>
      <w:r w:rsidRPr="0050584D">
        <w:rPr>
          <w:rFonts w:ascii="Times New Roman" w:hAnsi="Times New Roman" w:cs="Times New Roman"/>
          <w:sz w:val="24"/>
          <w:szCs w:val="24"/>
        </w:rPr>
        <w:t>следить за надлежащим освещением улиц, дорог, качеством опор и светильников, осветительных установок, при нарушении или повреждении производить своевременный ремонт;</w:t>
      </w:r>
    </w:p>
    <w:p w:rsidR="006365FC" w:rsidRPr="0050584D" w:rsidRDefault="006365FC" w:rsidP="00E469C2">
      <w:pPr>
        <w:widowControl w:val="0"/>
        <w:numPr>
          <w:ilvl w:val="0"/>
          <w:numId w:val="13"/>
        </w:numPr>
        <w:autoSpaceDE w:val="0"/>
        <w:autoSpaceDN w:val="0"/>
        <w:adjustRightInd w:val="0"/>
        <w:ind w:left="0" w:firstLine="709"/>
        <w:rPr>
          <w:rFonts w:ascii="Times New Roman" w:hAnsi="Times New Roman" w:cs="Times New Roman"/>
          <w:sz w:val="24"/>
          <w:szCs w:val="24"/>
        </w:rPr>
      </w:pPr>
      <w:r w:rsidRPr="0050584D">
        <w:rPr>
          <w:rFonts w:ascii="Times New Roman" w:hAnsi="Times New Roman" w:cs="Times New Roman"/>
          <w:sz w:val="24"/>
          <w:szCs w:val="24"/>
        </w:rPr>
        <w:t>следить за включением и отключением освещения в соответствии с установленным порядком;</w:t>
      </w:r>
    </w:p>
    <w:p w:rsidR="006365FC" w:rsidRPr="0050584D" w:rsidRDefault="006365FC" w:rsidP="00E469C2">
      <w:pPr>
        <w:widowControl w:val="0"/>
        <w:numPr>
          <w:ilvl w:val="0"/>
          <w:numId w:val="13"/>
        </w:numPr>
        <w:autoSpaceDE w:val="0"/>
        <w:autoSpaceDN w:val="0"/>
        <w:adjustRightInd w:val="0"/>
        <w:ind w:left="0" w:firstLine="709"/>
        <w:rPr>
          <w:rFonts w:ascii="Times New Roman" w:hAnsi="Times New Roman" w:cs="Times New Roman"/>
          <w:sz w:val="24"/>
          <w:szCs w:val="24"/>
        </w:rPr>
      </w:pPr>
      <w:r w:rsidRPr="0050584D">
        <w:rPr>
          <w:rFonts w:ascii="Times New Roman" w:hAnsi="Times New Roman" w:cs="Times New Roman"/>
          <w:sz w:val="24"/>
          <w:szCs w:val="24"/>
        </w:rPr>
        <w:t>соблюдать правила установки, содержания, размещения и эксплуатации наружного освещения и оформления;</w:t>
      </w:r>
    </w:p>
    <w:p w:rsidR="006365FC" w:rsidRPr="0050584D" w:rsidRDefault="006365FC" w:rsidP="00E469C2">
      <w:pPr>
        <w:widowControl w:val="0"/>
        <w:numPr>
          <w:ilvl w:val="0"/>
          <w:numId w:val="13"/>
        </w:numPr>
        <w:autoSpaceDE w:val="0"/>
        <w:autoSpaceDN w:val="0"/>
        <w:adjustRightInd w:val="0"/>
        <w:ind w:left="0" w:firstLine="709"/>
        <w:rPr>
          <w:rFonts w:ascii="Times New Roman" w:hAnsi="Times New Roman" w:cs="Times New Roman"/>
          <w:sz w:val="24"/>
          <w:szCs w:val="24"/>
        </w:rPr>
      </w:pPr>
      <w:r w:rsidRPr="0050584D">
        <w:rPr>
          <w:rFonts w:ascii="Times New Roman" w:hAnsi="Times New Roman" w:cs="Times New Roman"/>
          <w:sz w:val="24"/>
          <w:szCs w:val="24"/>
        </w:rPr>
        <w:t>своевременно производить замену фонарей наружного освещения.</w:t>
      </w:r>
    </w:p>
    <w:p w:rsidR="006365FC" w:rsidRPr="0050584D" w:rsidRDefault="006365FC" w:rsidP="00862110">
      <w:pPr>
        <w:widowControl w:val="0"/>
        <w:autoSpaceDE w:val="0"/>
        <w:autoSpaceDN w:val="0"/>
        <w:adjustRightInd w:val="0"/>
        <w:rPr>
          <w:rFonts w:ascii="Times New Roman" w:hAnsi="Times New Roman" w:cs="Times New Roman"/>
          <w:sz w:val="24"/>
          <w:szCs w:val="24"/>
        </w:rPr>
      </w:pPr>
      <w:r w:rsidRPr="0050584D">
        <w:rPr>
          <w:rFonts w:ascii="Times New Roman" w:hAnsi="Times New Roman" w:cs="Times New Roman"/>
          <w:sz w:val="24"/>
          <w:szCs w:val="24"/>
        </w:rPr>
        <w:t>Срок восстановления свечения отдельных светильников не должен превышать 10 суток с момента обнаружения неисправностей или поступления соответствующего сообщения.</w:t>
      </w:r>
    </w:p>
    <w:p w:rsidR="006365FC" w:rsidRPr="0050584D" w:rsidRDefault="006365FC" w:rsidP="00862110">
      <w:pPr>
        <w:widowControl w:val="0"/>
        <w:autoSpaceDE w:val="0"/>
        <w:autoSpaceDN w:val="0"/>
        <w:adjustRightInd w:val="0"/>
        <w:rPr>
          <w:rFonts w:ascii="Times New Roman" w:hAnsi="Times New Roman" w:cs="Times New Roman"/>
          <w:sz w:val="24"/>
          <w:szCs w:val="24"/>
        </w:rPr>
      </w:pPr>
      <w:r w:rsidRPr="0050584D">
        <w:rPr>
          <w:rFonts w:ascii="Times New Roman" w:hAnsi="Times New Roman" w:cs="Times New Roman"/>
          <w:sz w:val="24"/>
          <w:szCs w:val="24"/>
        </w:rPr>
        <w:t>Ответственность за уборку территорий вокруг мачт и опор наружного освещения и контактной сети общественного транспорта, расположенных на тротуарах, возлагается на ответственных за уборку тротуаров лиц.</w:t>
      </w:r>
    </w:p>
    <w:p w:rsidR="006365FC" w:rsidRPr="0050584D" w:rsidRDefault="006365FC" w:rsidP="00862110">
      <w:pPr>
        <w:widowControl w:val="0"/>
        <w:autoSpaceDE w:val="0"/>
        <w:autoSpaceDN w:val="0"/>
        <w:adjustRightInd w:val="0"/>
        <w:rPr>
          <w:rFonts w:ascii="Times New Roman" w:hAnsi="Times New Roman" w:cs="Times New Roman"/>
          <w:sz w:val="24"/>
          <w:szCs w:val="24"/>
        </w:rPr>
      </w:pPr>
      <w:r w:rsidRPr="0050584D">
        <w:rPr>
          <w:rFonts w:ascii="Times New Roman" w:hAnsi="Times New Roman" w:cs="Times New Roman"/>
          <w:sz w:val="24"/>
          <w:szCs w:val="24"/>
        </w:rPr>
        <w:t>Ответственность за уборку территорий, прилегающих к трансформаторным и распределительным подстанциям, другим инженерным сооружениям, работающим в автоматическом режиме (без обслуживающего персонала), возлагается на владельцев территорий, на которых находятся данные объекты.</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6. Оборудование спортивно-игровых площадок должно соответствовать установленным стандартам и утвержденным проектным решениям.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Детские площадки должны оборудоваться прочными конструкциями, соответствующими современным требованиям дизайна, материалы и отделка должны соответствовать санитарно-гигиеническим требованиям.</w:t>
      </w:r>
      <w:r w:rsidRPr="0050584D">
        <w:rPr>
          <w:rFonts w:ascii="Times New Roman" w:hAnsi="Times New Roman" w:cs="Times New Roman"/>
          <w:sz w:val="24"/>
          <w:szCs w:val="24"/>
        </w:rPr>
        <w:tab/>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7. Произведения монументально-декоративного искусства (скульптуры, обелиски, стелы, панно и так далее) устанавливаются на территориях общего пользования на основании решений Совета муниципального образования муниципального образования Стародеревянковского сельского поселения, а также согласованных и утвержденных проектов.</w:t>
      </w:r>
    </w:p>
    <w:p w:rsidR="006365FC" w:rsidRPr="0050584D" w:rsidRDefault="006365FC" w:rsidP="00862110">
      <w:pPr>
        <w:widowControl w:val="0"/>
        <w:autoSpaceDE w:val="0"/>
        <w:autoSpaceDN w:val="0"/>
        <w:adjustRightInd w:val="0"/>
        <w:rPr>
          <w:rFonts w:ascii="Times New Roman" w:hAnsi="Times New Roman" w:cs="Times New Roman"/>
          <w:sz w:val="24"/>
          <w:szCs w:val="24"/>
        </w:rPr>
      </w:pPr>
      <w:r w:rsidRPr="0050584D">
        <w:rPr>
          <w:rFonts w:ascii="Times New Roman" w:hAnsi="Times New Roman" w:cs="Times New Roman"/>
          <w:sz w:val="24"/>
          <w:szCs w:val="24"/>
        </w:rPr>
        <w:t>8. Содержание мест погребения, предоставленных в соответствии с этическими, санитарными и экологическими требованиями, осуществляется в соответствии с требованиями федерального законодательства и правил содержания мест погребения, установленных муниципальным правовым актом.</w:t>
      </w:r>
    </w:p>
    <w:p w:rsidR="006365FC" w:rsidRPr="0050584D" w:rsidRDefault="006365FC" w:rsidP="00862110">
      <w:pPr>
        <w:widowControl w:val="0"/>
        <w:autoSpaceDE w:val="0"/>
        <w:autoSpaceDN w:val="0"/>
        <w:adjustRightInd w:val="0"/>
        <w:rPr>
          <w:rFonts w:ascii="Times New Roman" w:hAnsi="Times New Roman" w:cs="Times New Roman"/>
          <w:sz w:val="24"/>
          <w:szCs w:val="24"/>
        </w:rPr>
      </w:pPr>
      <w:r w:rsidRPr="0050584D">
        <w:rPr>
          <w:rFonts w:ascii="Times New Roman" w:hAnsi="Times New Roman" w:cs="Times New Roman"/>
          <w:sz w:val="24"/>
          <w:szCs w:val="24"/>
        </w:rPr>
        <w:t>Санитарное содержание мест погребения осуществляет специализированная организация, выигравшая конкурс на проведение данного вида работ по результатам размещения муниципального заказа.</w:t>
      </w:r>
    </w:p>
    <w:p w:rsidR="006365FC" w:rsidRPr="0050584D" w:rsidRDefault="006365FC" w:rsidP="00862110">
      <w:pPr>
        <w:widowControl w:val="0"/>
        <w:autoSpaceDE w:val="0"/>
        <w:autoSpaceDN w:val="0"/>
        <w:adjustRightInd w:val="0"/>
        <w:rPr>
          <w:rFonts w:ascii="Times New Roman" w:hAnsi="Times New Roman" w:cs="Times New Roman"/>
          <w:sz w:val="24"/>
          <w:szCs w:val="24"/>
        </w:rPr>
      </w:pPr>
      <w:r w:rsidRPr="0050584D">
        <w:rPr>
          <w:rFonts w:ascii="Times New Roman" w:hAnsi="Times New Roman" w:cs="Times New Roman"/>
          <w:sz w:val="24"/>
          <w:szCs w:val="24"/>
        </w:rPr>
        <w:t>Требования к содержанию мест погребения:</w:t>
      </w:r>
    </w:p>
    <w:p w:rsidR="006365FC" w:rsidRPr="0050584D" w:rsidRDefault="006365FC" w:rsidP="00E469C2">
      <w:pPr>
        <w:widowControl w:val="0"/>
        <w:numPr>
          <w:ilvl w:val="0"/>
          <w:numId w:val="14"/>
        </w:numPr>
        <w:autoSpaceDE w:val="0"/>
        <w:autoSpaceDN w:val="0"/>
        <w:adjustRightInd w:val="0"/>
        <w:ind w:left="0" w:firstLine="709"/>
        <w:rPr>
          <w:rFonts w:ascii="Times New Roman" w:hAnsi="Times New Roman" w:cs="Times New Roman"/>
          <w:sz w:val="24"/>
          <w:szCs w:val="24"/>
        </w:rPr>
      </w:pPr>
      <w:r w:rsidRPr="0050584D">
        <w:rPr>
          <w:rFonts w:ascii="Times New Roman" w:hAnsi="Times New Roman" w:cs="Times New Roman"/>
          <w:sz w:val="24"/>
          <w:szCs w:val="24"/>
        </w:rPr>
        <w:t>общественные туалеты на кладбищах должны находиться в чистом и исправном состоянии. Урны на территориях общественных туалетов должны быть очищены;</w:t>
      </w:r>
    </w:p>
    <w:p w:rsidR="006365FC" w:rsidRPr="0050584D" w:rsidRDefault="006365FC" w:rsidP="00E469C2">
      <w:pPr>
        <w:widowControl w:val="0"/>
        <w:numPr>
          <w:ilvl w:val="0"/>
          <w:numId w:val="14"/>
        </w:numPr>
        <w:autoSpaceDE w:val="0"/>
        <w:autoSpaceDN w:val="0"/>
        <w:adjustRightInd w:val="0"/>
        <w:ind w:left="0" w:firstLine="709"/>
        <w:rPr>
          <w:rFonts w:ascii="Times New Roman" w:hAnsi="Times New Roman" w:cs="Times New Roman"/>
          <w:sz w:val="24"/>
          <w:szCs w:val="24"/>
        </w:rPr>
      </w:pPr>
      <w:r w:rsidRPr="0050584D">
        <w:rPr>
          <w:rFonts w:ascii="Times New Roman" w:hAnsi="Times New Roman" w:cs="Times New Roman"/>
          <w:sz w:val="24"/>
          <w:szCs w:val="24"/>
        </w:rPr>
        <w:t>контейнеры для отходов и урны на территории кладбища должны быть очищены. Отходы должны вывозиться по мере накопления, не реже одного раза в 3 дня;</w:t>
      </w:r>
    </w:p>
    <w:p w:rsidR="006365FC" w:rsidRPr="0050584D" w:rsidRDefault="006365FC" w:rsidP="00E469C2">
      <w:pPr>
        <w:widowControl w:val="0"/>
        <w:numPr>
          <w:ilvl w:val="0"/>
          <w:numId w:val="14"/>
        </w:numPr>
        <w:autoSpaceDE w:val="0"/>
        <w:autoSpaceDN w:val="0"/>
        <w:adjustRightInd w:val="0"/>
        <w:ind w:left="0" w:firstLine="709"/>
        <w:rPr>
          <w:rFonts w:ascii="Times New Roman" w:hAnsi="Times New Roman" w:cs="Times New Roman"/>
          <w:sz w:val="24"/>
          <w:szCs w:val="24"/>
        </w:rPr>
      </w:pPr>
      <w:r w:rsidRPr="0050584D">
        <w:rPr>
          <w:rFonts w:ascii="Times New Roman" w:hAnsi="Times New Roman" w:cs="Times New Roman"/>
          <w:sz w:val="24"/>
          <w:szCs w:val="24"/>
        </w:rPr>
        <w:t>не допускается наличие древесных насаждений поваленных и в аварийном состоянии. Аварийные древесные насаждения подлежат сносу в течение суток с момента обнаружения;</w:t>
      </w:r>
    </w:p>
    <w:p w:rsidR="006365FC" w:rsidRPr="0050584D" w:rsidRDefault="006365FC" w:rsidP="00E469C2">
      <w:pPr>
        <w:widowControl w:val="0"/>
        <w:numPr>
          <w:ilvl w:val="0"/>
          <w:numId w:val="14"/>
        </w:numPr>
        <w:autoSpaceDE w:val="0"/>
        <w:autoSpaceDN w:val="0"/>
        <w:adjustRightInd w:val="0"/>
        <w:ind w:left="0" w:firstLine="709"/>
        <w:rPr>
          <w:rFonts w:ascii="Times New Roman" w:hAnsi="Times New Roman" w:cs="Times New Roman"/>
          <w:sz w:val="24"/>
          <w:szCs w:val="24"/>
        </w:rPr>
      </w:pPr>
      <w:r w:rsidRPr="0050584D">
        <w:rPr>
          <w:rFonts w:ascii="Times New Roman" w:hAnsi="Times New Roman" w:cs="Times New Roman"/>
          <w:sz w:val="24"/>
          <w:szCs w:val="24"/>
        </w:rPr>
        <w:t>неухоженные могилы или могилы умерших, чья личность не установлена, должны очищаться от грязи и мусора, оборудоваться холмиком и надгробием. Высота травы в пределах участка захоронения не должна превышать 15 см. Наличие поросли сорной древесно-кустарниковой растительности допускается не более 10% от площади участка захоронения.</w:t>
      </w:r>
    </w:p>
    <w:p w:rsidR="006365FC" w:rsidRPr="0050584D" w:rsidRDefault="006365FC" w:rsidP="00862110">
      <w:pPr>
        <w:widowControl w:val="0"/>
        <w:autoSpaceDE w:val="0"/>
        <w:autoSpaceDN w:val="0"/>
        <w:adjustRightInd w:val="0"/>
        <w:rPr>
          <w:rFonts w:ascii="Times New Roman" w:hAnsi="Times New Roman" w:cs="Times New Roman"/>
          <w:sz w:val="24"/>
          <w:szCs w:val="24"/>
        </w:rPr>
      </w:pPr>
      <w:r w:rsidRPr="0050584D">
        <w:rPr>
          <w:rFonts w:ascii="Times New Roman" w:hAnsi="Times New Roman" w:cs="Times New Roman"/>
          <w:sz w:val="24"/>
          <w:szCs w:val="24"/>
        </w:rPr>
        <w:t>Особенности содержания мест погребения в зимний период:</w:t>
      </w:r>
    </w:p>
    <w:p w:rsidR="006365FC" w:rsidRPr="0050584D" w:rsidRDefault="006365FC" w:rsidP="00E469C2">
      <w:pPr>
        <w:widowControl w:val="0"/>
        <w:numPr>
          <w:ilvl w:val="0"/>
          <w:numId w:val="14"/>
        </w:numPr>
        <w:autoSpaceDE w:val="0"/>
        <w:autoSpaceDN w:val="0"/>
        <w:adjustRightInd w:val="0"/>
        <w:ind w:left="0" w:firstLine="709"/>
        <w:rPr>
          <w:rFonts w:ascii="Times New Roman" w:hAnsi="Times New Roman" w:cs="Times New Roman"/>
          <w:sz w:val="24"/>
          <w:szCs w:val="24"/>
        </w:rPr>
      </w:pPr>
      <w:r w:rsidRPr="0050584D">
        <w:rPr>
          <w:rFonts w:ascii="Times New Roman" w:hAnsi="Times New Roman" w:cs="Times New Roman"/>
          <w:sz w:val="24"/>
          <w:szCs w:val="24"/>
        </w:rPr>
        <w:t>центральные дороги кладбищ, подъездные дороги, тротуары должны быть расширены и очищены от снега. Допускается наличие ровного снежного наката без наличия ледяных отложений;</w:t>
      </w:r>
    </w:p>
    <w:p w:rsidR="006365FC" w:rsidRPr="0050584D" w:rsidRDefault="006365FC" w:rsidP="00E469C2">
      <w:pPr>
        <w:widowControl w:val="0"/>
        <w:numPr>
          <w:ilvl w:val="0"/>
          <w:numId w:val="14"/>
        </w:numPr>
        <w:autoSpaceDE w:val="0"/>
        <w:autoSpaceDN w:val="0"/>
        <w:adjustRightInd w:val="0"/>
        <w:ind w:left="0" w:firstLine="709"/>
        <w:rPr>
          <w:rFonts w:ascii="Times New Roman" w:hAnsi="Times New Roman" w:cs="Times New Roman"/>
          <w:sz w:val="24"/>
          <w:szCs w:val="24"/>
        </w:rPr>
      </w:pPr>
      <w:r w:rsidRPr="0050584D">
        <w:rPr>
          <w:rFonts w:ascii="Times New Roman" w:hAnsi="Times New Roman" w:cs="Times New Roman"/>
          <w:sz w:val="24"/>
          <w:szCs w:val="24"/>
        </w:rPr>
        <w:t>центральные дороги, подъездные дороги, тротуары должны быть обработаны противогололедными материалами. Обработка проезжей части дорог и тротуаров должна начинаться сразу после снегопада;</w:t>
      </w:r>
    </w:p>
    <w:p w:rsidR="006365FC" w:rsidRPr="0050584D" w:rsidRDefault="006365FC" w:rsidP="00E469C2">
      <w:pPr>
        <w:widowControl w:val="0"/>
        <w:numPr>
          <w:ilvl w:val="0"/>
          <w:numId w:val="14"/>
        </w:numPr>
        <w:autoSpaceDE w:val="0"/>
        <w:autoSpaceDN w:val="0"/>
        <w:adjustRightInd w:val="0"/>
        <w:ind w:left="0" w:firstLine="709"/>
        <w:rPr>
          <w:rFonts w:ascii="Times New Roman" w:hAnsi="Times New Roman" w:cs="Times New Roman"/>
          <w:sz w:val="24"/>
          <w:szCs w:val="24"/>
        </w:rPr>
      </w:pPr>
      <w:r w:rsidRPr="0050584D">
        <w:rPr>
          <w:rFonts w:ascii="Times New Roman" w:hAnsi="Times New Roman" w:cs="Times New Roman"/>
          <w:sz w:val="24"/>
          <w:szCs w:val="24"/>
        </w:rPr>
        <w:t>в первую очередь осуществлять вывоз снега, скалывание льда и удаление снежно-ледяных образований с центральных и подъездных дорог;</w:t>
      </w:r>
    </w:p>
    <w:p w:rsidR="006365FC" w:rsidRPr="0050584D" w:rsidRDefault="006365FC" w:rsidP="00E469C2">
      <w:pPr>
        <w:widowControl w:val="0"/>
        <w:numPr>
          <w:ilvl w:val="0"/>
          <w:numId w:val="14"/>
        </w:numPr>
        <w:autoSpaceDE w:val="0"/>
        <w:autoSpaceDN w:val="0"/>
        <w:adjustRightInd w:val="0"/>
        <w:ind w:left="0" w:firstLine="709"/>
        <w:rPr>
          <w:rFonts w:ascii="Times New Roman" w:hAnsi="Times New Roman" w:cs="Times New Roman"/>
          <w:sz w:val="24"/>
          <w:szCs w:val="24"/>
        </w:rPr>
      </w:pPr>
      <w:r w:rsidRPr="0050584D">
        <w:rPr>
          <w:rFonts w:ascii="Times New Roman" w:hAnsi="Times New Roman" w:cs="Times New Roman"/>
          <w:sz w:val="24"/>
          <w:szCs w:val="24"/>
        </w:rPr>
        <w:t>не допускается применение противогололедных материалов на пешеходных зонах мест погребения, складирование счищаемого с дорог засоленного снега и льда на могилы, газоны, кустарники.</w:t>
      </w:r>
    </w:p>
    <w:p w:rsidR="006365FC" w:rsidRPr="0050584D" w:rsidRDefault="006365FC" w:rsidP="00862110">
      <w:pPr>
        <w:widowControl w:val="0"/>
        <w:autoSpaceDE w:val="0"/>
        <w:autoSpaceDN w:val="0"/>
        <w:adjustRightInd w:val="0"/>
        <w:ind w:firstLine="540"/>
        <w:rPr>
          <w:rFonts w:ascii="Times New Roman" w:hAnsi="Times New Roman" w:cs="Times New Roman"/>
          <w:sz w:val="24"/>
          <w:szCs w:val="24"/>
        </w:rPr>
      </w:pPr>
      <w:r w:rsidRPr="0050584D">
        <w:rPr>
          <w:rFonts w:ascii="Times New Roman" w:hAnsi="Times New Roman" w:cs="Times New Roman"/>
          <w:sz w:val="24"/>
          <w:szCs w:val="24"/>
        </w:rPr>
        <w:t>Особенности содержания мест погребения в летний период:</w:t>
      </w:r>
    </w:p>
    <w:p w:rsidR="006365FC" w:rsidRPr="0050584D" w:rsidRDefault="006365FC" w:rsidP="00E469C2">
      <w:pPr>
        <w:widowControl w:val="0"/>
        <w:numPr>
          <w:ilvl w:val="0"/>
          <w:numId w:val="14"/>
        </w:numPr>
        <w:autoSpaceDE w:val="0"/>
        <w:autoSpaceDN w:val="0"/>
        <w:adjustRightInd w:val="0"/>
        <w:ind w:left="0" w:firstLine="709"/>
        <w:rPr>
          <w:rFonts w:ascii="Times New Roman" w:hAnsi="Times New Roman" w:cs="Times New Roman"/>
          <w:sz w:val="24"/>
          <w:szCs w:val="24"/>
        </w:rPr>
      </w:pPr>
      <w:r w:rsidRPr="0050584D">
        <w:rPr>
          <w:rFonts w:ascii="Times New Roman" w:hAnsi="Times New Roman" w:cs="Times New Roman"/>
          <w:sz w:val="24"/>
          <w:szCs w:val="24"/>
        </w:rPr>
        <w:t>центральные дороги, подъездные пути, тротуары, проходы между могилами и иные территории общего пользования на местах погребения должны быть очищены от различного рода загрязнений;</w:t>
      </w:r>
    </w:p>
    <w:p w:rsidR="006365FC" w:rsidRPr="0050584D" w:rsidRDefault="006365FC" w:rsidP="00E469C2">
      <w:pPr>
        <w:widowControl w:val="0"/>
        <w:numPr>
          <w:ilvl w:val="0"/>
          <w:numId w:val="14"/>
        </w:numPr>
        <w:autoSpaceDE w:val="0"/>
        <w:autoSpaceDN w:val="0"/>
        <w:adjustRightInd w:val="0"/>
        <w:ind w:left="0" w:firstLine="709"/>
        <w:rPr>
          <w:rFonts w:ascii="Times New Roman" w:hAnsi="Times New Roman" w:cs="Times New Roman"/>
          <w:sz w:val="24"/>
          <w:szCs w:val="24"/>
        </w:rPr>
      </w:pPr>
      <w:r w:rsidRPr="0050584D">
        <w:rPr>
          <w:rFonts w:ascii="Times New Roman" w:hAnsi="Times New Roman" w:cs="Times New Roman"/>
          <w:sz w:val="24"/>
          <w:szCs w:val="24"/>
        </w:rPr>
        <w:t>мероприятия по санитарной обрезке зеленых насаждений, удалению поросли сорной древесно-кустарниковой растительности должны производиться ежегодно.</w:t>
      </w:r>
    </w:p>
    <w:p w:rsidR="006365FC" w:rsidRPr="0050584D" w:rsidRDefault="006365FC" w:rsidP="00862110">
      <w:pPr>
        <w:widowControl w:val="0"/>
        <w:autoSpaceDE w:val="0"/>
        <w:autoSpaceDN w:val="0"/>
        <w:adjustRightInd w:val="0"/>
        <w:ind w:firstLine="540"/>
        <w:rPr>
          <w:rFonts w:ascii="Times New Roman" w:hAnsi="Times New Roman" w:cs="Times New Roman"/>
          <w:sz w:val="24"/>
          <w:szCs w:val="24"/>
        </w:rPr>
      </w:pPr>
      <w:r w:rsidRPr="0050584D">
        <w:rPr>
          <w:rFonts w:ascii="Times New Roman" w:hAnsi="Times New Roman" w:cs="Times New Roman"/>
          <w:sz w:val="24"/>
          <w:szCs w:val="24"/>
        </w:rPr>
        <w:t>Работы по уходу за местом захоронения, надмогильным сооружением (кресты, памятники, плиты, склепы и т.п.), посадка цветов и декоративных кустарников, уход за нишей в колумбарии производятся супругом(ой), родственниками, законным представителем умершего или иным лицом с обязательным соблюдением санитарных требований.</w:t>
      </w:r>
    </w:p>
    <w:p w:rsidR="006365FC" w:rsidRPr="0050584D" w:rsidRDefault="006365FC" w:rsidP="00862110">
      <w:pPr>
        <w:pStyle w:val="Heading2"/>
        <w:spacing w:after="100"/>
        <w:rPr>
          <w:rFonts w:ascii="Times New Roman" w:hAnsi="Times New Roman" w:cs="Times New Roman"/>
          <w:color w:val="auto"/>
          <w:sz w:val="24"/>
          <w:szCs w:val="24"/>
        </w:rPr>
      </w:pPr>
      <w:bookmarkStart w:id="374" w:name="_Toc394446289"/>
      <w:bookmarkStart w:id="375" w:name="_Toc3399151"/>
      <w:r w:rsidRPr="0050584D">
        <w:rPr>
          <w:rFonts w:ascii="Times New Roman" w:hAnsi="Times New Roman" w:cs="Times New Roman"/>
          <w:color w:val="auto"/>
          <w:sz w:val="24"/>
          <w:szCs w:val="24"/>
        </w:rPr>
        <w:t>Статья 52. Благоустройство и озеленение урбанизированных территорий</w:t>
      </w:r>
      <w:bookmarkEnd w:id="374"/>
      <w:bookmarkEnd w:id="375"/>
      <w:r w:rsidRPr="0050584D">
        <w:rPr>
          <w:rFonts w:ascii="Times New Roman" w:hAnsi="Times New Roman" w:cs="Times New Roman"/>
          <w:color w:val="auto"/>
          <w:sz w:val="24"/>
          <w:szCs w:val="24"/>
        </w:rPr>
        <w:t xml:space="preserve">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1. Благоустройство материально-пространственной среды урбанизированных территорий населенных пунктов включает в себя: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1) вертикальную планировку и организацию рельефа;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2) устройство покрытий дорожных и пешеходных коммуникаций (улиц, площадей, открытых автостоянок, спортивно-игровых площадок и прочего);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3) устройство уличного освещения;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4) возведение или установку элементов благоустройства (малых архитектурных форм, фонтанов, бассейнов, подпорных стенок, лестниц, парапетов, объектов наружной рекламы и прочего);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5) озеленение.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2. При проектировании вертикальной планировки проектные отметки территории следует устанавливать, исходя из условий максимального сохранения естественного рельефа, почвенного покрова и существующих древесных насаждений, возможности отвода поверхностных вод, минимального объема земляных работ и возможности использования вытесняемых грунтов на площадке строительства и благоустройства.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3. Отвод поверхностных вод осуществляется в соответствии с техническими регламентами, а до их утверждения - в соответствии с требованиями СНиП.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4. Вертикальные отметки дорог, тротуаров, колодцев ливневой канализации определяются с учетом исключения возможности застаивания поверхностных вод и подтопления территорий.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5. На территориях с высоким стоянием грунтовых вод, на заболоченных участках следует осуществлять мероприятия по понижению уровня грунтовых вод в соответствии с техническими регламентами, а до их утверждения - в соответствии с требованиями СНиП.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6. Все урбанизированные территории поселения должны иметь твердое или растительное покрытие (газон). Наличие открытого грунта допускается только на территориях строительных площадок, пляжей и на участках производственных комплексов, где это предусмотрено технологией и потребностями производства (в том числе сельскохозяйственного).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Выезды со строительных площадок на асфальтовое покрытие дорог должны иметь устройства для очистки колес автомобильного транспорта, обслуживающего стройку.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7. Участки с растительным покрытием и вокруг деревьев должны отделяться от участков с твердым покрытием бордюрным камнем вровень с покрытием.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В местах интенсивного пешеходного движения участки растительного грунта вокруг стволов деревьев должны быть покрыты решетками из литого или кованого металла вровень с мощением.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8. Бордюры, отделяющие тротуар от проезжей части и выступающие над поверхностью тротуара, должны укладываться с разрывами в 1 см для беспрепятственного стока воды с тротуара.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9. Не допускается использовать для покрытия (мощения) дорог, тротуаров, пешеходных дорожек, открытых лестниц: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1) материалы, ухудшающие эстетические и эксплуатационные характеристики покрытия (мощения) по сравнению с заменяемым;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2) экологически опасные материалы;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3) полированный естественный или глазурованный искусственный камень (плитку).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10. Покрытия тротуаров, пешеходных дорожек, проходящих над подземными инженерными сетями, следует выполнять из тротуарных плит, искусственных или естественных тротуарных камней (плиток).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11. Структура сельских озелененных территорий включает многопрофильные и специализированные парки, скверы, бульвары, набережные, предназначенные для организации отдыха и досуга населения.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Элементами озеленения территорий являются зеленые насаждения - деревья, кустарники, газоны, цветники и естественные природные растения.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12. Работы по содержанию, регуляции зеленых насаждений, уходу за ними на территориях общего пользования осуществляет подрядчик, заключивший муниципальный контракт на выполнение соответствующих работ.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Озеленение и благоустройство, проводимые по инициативе граждан или их объединений на придомовых территориях многоквартирных жилых домов, осуществляются за счет средств и собственными силами жильцов на основании разрешения органа, уполномоченного в области градостроительной деятельности, и по согласованному им и соответствующими инженерными службами проекту.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Сохранность и надлежащий уход за зелеными насаждениями на собственных и прилегающих территориях землепользователи обязаны обеспечивать собственными силами и за свой счет в соответствии с настоящими Правилами, иными нормативными правовыми актами органов местного самоуправления.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13. На работы по восстановлению утраченных элементов озеленения на участках озелененных территорий любой правовой принадлежности и формы землепользования проектная документация не требуется.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14. Контроль за содержанием в надлежащем состоянии зеленых насаждений на всех территориях независимо от их правовой принадлежности организует администрация муниципального образования Стародеревянковского сельского поселения.</w:t>
      </w:r>
    </w:p>
    <w:p w:rsidR="006365FC" w:rsidRPr="0050584D" w:rsidRDefault="006365FC" w:rsidP="00862110">
      <w:pPr>
        <w:pStyle w:val="Heading2"/>
        <w:spacing w:after="100"/>
        <w:rPr>
          <w:rFonts w:ascii="Times New Roman" w:hAnsi="Times New Roman" w:cs="Times New Roman"/>
          <w:color w:val="auto"/>
          <w:sz w:val="24"/>
          <w:szCs w:val="24"/>
        </w:rPr>
      </w:pPr>
      <w:bookmarkStart w:id="376" w:name="_Toc332875285"/>
      <w:bookmarkStart w:id="377" w:name="_Toc394446290"/>
      <w:bookmarkStart w:id="378" w:name="_Toc3399152"/>
      <w:r w:rsidRPr="0050584D">
        <w:rPr>
          <w:rFonts w:ascii="Times New Roman" w:hAnsi="Times New Roman" w:cs="Times New Roman"/>
          <w:color w:val="auto"/>
          <w:sz w:val="24"/>
          <w:szCs w:val="24"/>
        </w:rPr>
        <w:t>Статья 53. Требования к инженерной подготовке и инженерной защите территории</w:t>
      </w:r>
      <w:bookmarkEnd w:id="376"/>
      <w:bookmarkEnd w:id="377"/>
      <w:bookmarkEnd w:id="378"/>
      <w:r w:rsidRPr="0050584D">
        <w:rPr>
          <w:rFonts w:ascii="Times New Roman" w:hAnsi="Times New Roman" w:cs="Times New Roman"/>
          <w:color w:val="auto"/>
          <w:sz w:val="24"/>
          <w:szCs w:val="24"/>
        </w:rPr>
        <w:t xml:space="preserve">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1. Инженерная подготовка территории поселения осуществляется с целью улучшения её физических характеристик и создания условий для эффективного гражданского и промышленного строительства. Основной задачей инженерной подготовки является защита территории поселения от воздействия неблагоприятных физико-геологических процессов.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2. Мероприятия по инженерной подготовке территории предусматриваются во всех видах градостроительной и проектной документации.</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3. Инженерное оборудование поселения проектируется на основании разработанных в соответствии с генеральным  планом следующих отраслевых схем инженерной инфраструктуры:</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водопроводно-канализационного хозяйства с учетом его реконструкции;</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ливневой и дренажной системы;</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газификации;</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телефонизации;</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энергоснабжения;</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радиофикации;</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озеленения;</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утилизации мусора и бытовых отходов.</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Разработка указанных схем осуществляется соответствующими организациями на срок не более 5 лет на основе заданий, выдаваемых администрацией поселения.</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4. Для строительства инженерных сетей разрабатываются также следующие виды проектов:</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строительства улиц или площадей, в котором одновременно решаются вопросы размещения инженерных сетей;</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застройки микрорайона или квартала с решением вопросов присоединения к магистральным сетям и размещения внутриквартальных сетей;</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строительства отдельного объекта или группы объектов промышленного или жилищно-гражданского строительства;</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строительства отдельной транзитной или магистральной коммуникации, входящей в отраслевую схему;</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5. Технические условия действительны в течении нормативного срока проектирования и строительства объекта. Организации, выдавшие технические условия, несут ответственность в установленном порядке за их техническую целесообразность и экономическую эффективность. В технических условиях на инженерное обеспечение предусматриваются только объемы работ, необходимые для подключения объектов к существующим инженерным коммуникациям.</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Работы по развитию магистральных и внутриквартальных сетей осуществляют организации – балансодержатели.</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 6. Работы по переустройству существующих и прокладке новых подземных коммуникаций производятся до начала или в период реконструкции проездов, улиц и площадей, а также при выполнении других работ по благоустройству территорий.</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7. Выбор трассы оформляется актом, согласованным с управлением архитектуры и градостроительства с приложением схемы, подготовку которых осуществляет по поручению заказчика проектная организация.</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При разработке рабочей документации отдельной транзитной или магистральной коммуникации должен быть учтен проект строительства или благоустройства улицы, на которой намечена прокладка сети.</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8. Строительство сетей и благоустройство улиц разрешается вести только по утвержденным проектам, прошедшим государственную экспертизу, если с момента их разработки прошло не более 2-х лет, в противном случае все ранее проведенные согласования и экспертизы аннулируются и проект подлежит повторному согласованию и экспертизе. </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Строительство инженерных сетей без оформленного в установленном порядке разрешения считается самовольным и в отношении собственника объекта (сетей) применяются санкции. предусмотренные законодательством.</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Работы по строительству, переустройству или капитальному ремонту подземных сетей, дорог и тротуаров, а также связанные с разрытием работ по благоустройству территорий производится в соответствии с действующим организационно-правовым порядком, утвержденным главой поселения.</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9. В случае обнаружения при земляных работах сооружений и коммуникаций, не зафиксированных в проекте, строительная организация ставит в известность заказчика, который обязан вызвать на место производства работ представителей проектной и эксплуатирующей организации, которой принадлежит обнаруженное сооружение или коммуникация, для внесения изменений в проект.</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10. Ввод в эксплуатацию построенных подземных сетей, независимо от вневедомственной принадлежности, производится эксплуатирующими организациями после окончания всех работ, предусмотренных проектом, получения от строительной организации исполнительной документации (чертежей) и разрешения на ввод объекта в эксплуатацию.</w:t>
      </w:r>
    </w:p>
    <w:p w:rsidR="006365FC" w:rsidRPr="0050584D" w:rsidRDefault="006365FC" w:rsidP="00862110">
      <w:pPr>
        <w:rPr>
          <w:rFonts w:ascii="Times New Roman" w:hAnsi="Times New Roman" w:cs="Times New Roman"/>
          <w:sz w:val="24"/>
          <w:szCs w:val="24"/>
        </w:rPr>
      </w:pPr>
      <w:r w:rsidRPr="0050584D">
        <w:rPr>
          <w:rFonts w:ascii="Times New Roman" w:hAnsi="Times New Roman" w:cs="Times New Roman"/>
          <w:sz w:val="24"/>
          <w:szCs w:val="24"/>
        </w:rPr>
        <w:t xml:space="preserve">За ввод инженерных сетей в эксплуатацию без осуществления исполнительной документации ответственность (в случаях повреждения принадлежащих ей коммуникаций) несет эксплуатирующая организация.  </w:t>
      </w:r>
    </w:p>
    <w:p w:rsidR="006365FC" w:rsidRPr="0050584D" w:rsidRDefault="006365FC" w:rsidP="00A14CE4">
      <w:pPr>
        <w:pStyle w:val="Heading1"/>
        <w:rPr>
          <w:rFonts w:ascii="Times New Roman" w:hAnsi="Times New Roman" w:cs="Times New Roman"/>
          <w:sz w:val="28"/>
          <w:szCs w:val="28"/>
        </w:rPr>
      </w:pPr>
      <w:bookmarkStart w:id="379" w:name="_Toc3399153"/>
      <w:r w:rsidRPr="0050584D">
        <w:rPr>
          <w:rFonts w:ascii="Times New Roman" w:hAnsi="Times New Roman" w:cs="Times New Roman"/>
          <w:sz w:val="28"/>
          <w:szCs w:val="28"/>
        </w:rPr>
        <w:t>Глава 12. Контроль за осуществлением застройки и муниципальный земельный контроль за использованием земель на территории поселения</w:t>
      </w:r>
      <w:bookmarkEnd w:id="355"/>
      <w:bookmarkEnd w:id="379"/>
    </w:p>
    <w:p w:rsidR="006365FC" w:rsidRPr="0050584D" w:rsidRDefault="006365FC" w:rsidP="000750AF">
      <w:pPr>
        <w:pStyle w:val="Heading2"/>
        <w:spacing w:after="100"/>
        <w:rPr>
          <w:rFonts w:ascii="Times New Roman" w:hAnsi="Times New Roman" w:cs="Times New Roman"/>
          <w:color w:val="auto"/>
          <w:sz w:val="24"/>
          <w:szCs w:val="24"/>
        </w:rPr>
      </w:pPr>
      <w:bookmarkStart w:id="380" w:name="_Toc387084758"/>
      <w:bookmarkStart w:id="381" w:name="_Toc3399154"/>
      <w:r w:rsidRPr="0050584D">
        <w:rPr>
          <w:rFonts w:ascii="Times New Roman" w:hAnsi="Times New Roman" w:cs="Times New Roman"/>
          <w:color w:val="auto"/>
          <w:sz w:val="24"/>
          <w:szCs w:val="24"/>
        </w:rPr>
        <w:t>Статья 54. Контроль за осуществлением застройки и муниципальный земельный контроль за использованием земель на территории поселения</w:t>
      </w:r>
      <w:bookmarkEnd w:id="380"/>
      <w:bookmarkEnd w:id="381"/>
    </w:p>
    <w:p w:rsidR="006365FC" w:rsidRPr="0050584D" w:rsidRDefault="006365FC" w:rsidP="000750AF">
      <w:pPr>
        <w:rPr>
          <w:rFonts w:ascii="Times New Roman" w:hAnsi="Times New Roman" w:cs="Times New Roman"/>
          <w:sz w:val="24"/>
          <w:szCs w:val="24"/>
        </w:rPr>
      </w:pPr>
      <w:r w:rsidRPr="0050584D">
        <w:rPr>
          <w:rFonts w:ascii="Times New Roman" w:hAnsi="Times New Roman" w:cs="Times New Roman"/>
          <w:sz w:val="24"/>
          <w:szCs w:val="24"/>
        </w:rPr>
        <w:t>1. Уполномоченные органы в области архитектуры и градостроительства на территории Стародеревянковского сельского поселения в пределах своих полномочий осуществляют контроль за соблюдением субъектами градостроительных отношений положения и требований, содержащихся:</w:t>
      </w:r>
    </w:p>
    <w:p w:rsidR="006365FC" w:rsidRPr="0050584D" w:rsidRDefault="006365FC" w:rsidP="000750AF">
      <w:pPr>
        <w:rPr>
          <w:rFonts w:ascii="Times New Roman" w:hAnsi="Times New Roman" w:cs="Times New Roman"/>
          <w:sz w:val="24"/>
          <w:szCs w:val="24"/>
        </w:rPr>
      </w:pPr>
      <w:r w:rsidRPr="0050584D">
        <w:rPr>
          <w:rFonts w:ascii="Times New Roman" w:hAnsi="Times New Roman" w:cs="Times New Roman"/>
          <w:sz w:val="24"/>
          <w:szCs w:val="24"/>
        </w:rPr>
        <w:t>1) в соответствующих нормативных правовых актах Краснодарского края и муниципальных нормативных правовых актах по вопросам градостроительной деятельности;</w:t>
      </w:r>
    </w:p>
    <w:p w:rsidR="006365FC" w:rsidRPr="0050584D" w:rsidRDefault="006365FC" w:rsidP="000750AF">
      <w:pPr>
        <w:rPr>
          <w:rFonts w:ascii="Times New Roman" w:hAnsi="Times New Roman" w:cs="Times New Roman"/>
          <w:sz w:val="24"/>
          <w:szCs w:val="24"/>
        </w:rPr>
      </w:pPr>
      <w:r w:rsidRPr="0050584D">
        <w:rPr>
          <w:rFonts w:ascii="Times New Roman" w:hAnsi="Times New Roman" w:cs="Times New Roman"/>
          <w:sz w:val="24"/>
          <w:szCs w:val="24"/>
        </w:rPr>
        <w:t>2) в соответствующих документах территориального планирования, региональных и местных нормативах градостроительного проектирования, документации по планировке территории, настоящих Правилах, а также градостроительных регламентов, разрешенного использования земельных участков, планируемых для размещения объектов капитального строительства регионального и местного значения.</w:t>
      </w:r>
    </w:p>
    <w:p w:rsidR="006365FC" w:rsidRPr="0050584D" w:rsidRDefault="006365FC" w:rsidP="000750AF">
      <w:pPr>
        <w:rPr>
          <w:rFonts w:ascii="Times New Roman" w:hAnsi="Times New Roman" w:cs="Times New Roman"/>
          <w:sz w:val="24"/>
          <w:szCs w:val="24"/>
        </w:rPr>
      </w:pPr>
      <w:r w:rsidRPr="0050584D">
        <w:rPr>
          <w:rFonts w:ascii="Times New Roman" w:hAnsi="Times New Roman" w:cs="Times New Roman"/>
          <w:sz w:val="24"/>
          <w:szCs w:val="24"/>
        </w:rPr>
        <w:t>2. Органы, указанные в части 1 настоящей статьи, в целях осуществления контрольных мероприятий, вправе:</w:t>
      </w:r>
    </w:p>
    <w:p w:rsidR="006365FC" w:rsidRPr="0050584D" w:rsidRDefault="006365FC" w:rsidP="000750AF">
      <w:pPr>
        <w:rPr>
          <w:rFonts w:ascii="Times New Roman" w:hAnsi="Times New Roman" w:cs="Times New Roman"/>
          <w:sz w:val="24"/>
          <w:szCs w:val="24"/>
        </w:rPr>
      </w:pPr>
      <w:r w:rsidRPr="0050584D">
        <w:rPr>
          <w:rFonts w:ascii="Times New Roman" w:hAnsi="Times New Roman" w:cs="Times New Roman"/>
          <w:sz w:val="24"/>
          <w:szCs w:val="24"/>
        </w:rPr>
        <w:t>1) производить с согласия правообладателей наружный и внутренний осмотр объектов недвижимости, получать от правообладателей недвижимости необходимую информацию, знакомиться с документацией, относящейся к использованию и изменению объектов недвижимости;</w:t>
      </w:r>
    </w:p>
    <w:p w:rsidR="006365FC" w:rsidRPr="0050584D" w:rsidRDefault="006365FC" w:rsidP="000750AF">
      <w:pPr>
        <w:rPr>
          <w:rFonts w:ascii="Times New Roman" w:hAnsi="Times New Roman" w:cs="Times New Roman"/>
          <w:sz w:val="24"/>
          <w:szCs w:val="24"/>
        </w:rPr>
      </w:pPr>
      <w:r w:rsidRPr="0050584D">
        <w:rPr>
          <w:rFonts w:ascii="Times New Roman" w:hAnsi="Times New Roman" w:cs="Times New Roman"/>
          <w:sz w:val="24"/>
          <w:szCs w:val="24"/>
        </w:rPr>
        <w:t>2) обращаться в государственные органы и органы местного самоуправления с заявлениями об отмене принятых незаконных решений;</w:t>
      </w:r>
    </w:p>
    <w:p w:rsidR="006365FC" w:rsidRPr="0050584D" w:rsidRDefault="006365FC" w:rsidP="000750AF">
      <w:pPr>
        <w:rPr>
          <w:rFonts w:ascii="Times New Roman" w:hAnsi="Times New Roman" w:cs="Times New Roman"/>
          <w:sz w:val="24"/>
          <w:szCs w:val="24"/>
        </w:rPr>
      </w:pPr>
      <w:r w:rsidRPr="0050584D">
        <w:rPr>
          <w:rFonts w:ascii="Times New Roman" w:hAnsi="Times New Roman" w:cs="Times New Roman"/>
          <w:sz w:val="24"/>
          <w:szCs w:val="24"/>
        </w:rPr>
        <w:t>3) обращаться в суд с заявлением о сносе объектов капитального строительства, построенных с нарушением требований законодательства, технических регламентов, градостроительной документации;</w:t>
      </w:r>
    </w:p>
    <w:p w:rsidR="006365FC" w:rsidRPr="0050584D" w:rsidRDefault="006365FC" w:rsidP="000750AF">
      <w:pPr>
        <w:rPr>
          <w:rFonts w:ascii="Times New Roman" w:hAnsi="Times New Roman" w:cs="Times New Roman"/>
          <w:sz w:val="24"/>
          <w:szCs w:val="24"/>
        </w:rPr>
      </w:pPr>
      <w:r w:rsidRPr="0050584D">
        <w:rPr>
          <w:rFonts w:ascii="Times New Roman" w:hAnsi="Times New Roman" w:cs="Times New Roman"/>
          <w:sz w:val="24"/>
          <w:szCs w:val="24"/>
        </w:rPr>
        <w:t>4) направлять в установленном порядке материалы, свидетельствующие о нарушении законодательства в области градостроительной деятельности, для привлечения к административной ответственности должностных, физических и юридических лиц, виновных в соответствующих нарушениях;</w:t>
      </w:r>
    </w:p>
    <w:p w:rsidR="006365FC" w:rsidRPr="0050584D" w:rsidRDefault="006365FC" w:rsidP="000750AF">
      <w:pPr>
        <w:rPr>
          <w:rFonts w:ascii="Times New Roman" w:hAnsi="Times New Roman" w:cs="Times New Roman"/>
          <w:sz w:val="24"/>
          <w:szCs w:val="24"/>
        </w:rPr>
      </w:pPr>
      <w:r w:rsidRPr="0050584D">
        <w:rPr>
          <w:rFonts w:ascii="Times New Roman" w:hAnsi="Times New Roman" w:cs="Times New Roman"/>
          <w:sz w:val="24"/>
          <w:szCs w:val="24"/>
        </w:rPr>
        <w:t>5) осуществлять иные полномочия по контролю, не противоречащие законодательству.</w:t>
      </w:r>
    </w:p>
    <w:p w:rsidR="006365FC" w:rsidRPr="0050584D" w:rsidRDefault="006365FC" w:rsidP="000750AF">
      <w:pPr>
        <w:rPr>
          <w:rFonts w:ascii="Times New Roman" w:hAnsi="Times New Roman" w:cs="Times New Roman"/>
          <w:sz w:val="24"/>
          <w:szCs w:val="24"/>
        </w:rPr>
      </w:pPr>
      <w:bookmarkStart w:id="382" w:name="_Toc332875286"/>
      <w:r w:rsidRPr="0050584D">
        <w:rPr>
          <w:rFonts w:ascii="Times New Roman" w:hAnsi="Times New Roman" w:cs="Times New Roman"/>
          <w:sz w:val="24"/>
          <w:szCs w:val="24"/>
        </w:rPr>
        <w:t>3. Правообладатели объектов недвижимости обязаны оказывать должностным лицам органов, указанных в части 1 настоящей статьи, действующим в соответствии с законодательством, содействие в выполнении ими своих обязанностей.</w:t>
      </w:r>
      <w:bookmarkEnd w:id="382"/>
    </w:p>
    <w:p w:rsidR="006365FC" w:rsidRPr="0050584D" w:rsidRDefault="006365FC" w:rsidP="000750AF">
      <w:pPr>
        <w:rPr>
          <w:rFonts w:ascii="Times New Roman" w:hAnsi="Times New Roman" w:cs="Times New Roman"/>
          <w:sz w:val="24"/>
          <w:szCs w:val="24"/>
        </w:rPr>
      </w:pPr>
      <w:r w:rsidRPr="0050584D">
        <w:rPr>
          <w:rFonts w:ascii="Times New Roman" w:hAnsi="Times New Roman" w:cs="Times New Roman"/>
          <w:sz w:val="24"/>
          <w:szCs w:val="24"/>
        </w:rPr>
        <w:t xml:space="preserve">4. Муниципальный земельный контроль за использованием земель на территории поселения осуществляется администрацией муниципального образования Каневской район, а в случае передачи полномочий администрацией Стародеревянковского сельского поселения в соответствии с законодательством РФ и в порядке, определяемом решением Совета соответствующего муниципального образования.  </w:t>
      </w:r>
    </w:p>
    <w:p w:rsidR="006365FC" w:rsidRPr="0050584D" w:rsidRDefault="006365FC" w:rsidP="000750AF">
      <w:pPr>
        <w:rPr>
          <w:rFonts w:ascii="Times New Roman" w:hAnsi="Times New Roman" w:cs="Times New Roman"/>
          <w:sz w:val="24"/>
          <w:szCs w:val="24"/>
        </w:rPr>
      </w:pPr>
      <w:r w:rsidRPr="0050584D">
        <w:rPr>
          <w:rFonts w:ascii="Times New Roman" w:hAnsi="Times New Roman" w:cs="Times New Roman"/>
          <w:sz w:val="24"/>
          <w:szCs w:val="24"/>
        </w:rPr>
        <w:t>Муниципальный земельный контроль осуществляется специально уполномоченными лицами. При осуществлении возложенных на них задач имеют право взаимодействовать с территориальными отделами государственного органа, осуществляющего государственный контроль за использованием и охраной земель, органами специализированного контроля, правоохранительными органами, участвовать в подготовке нормативно-правовых актов, касающихся использования и охраны земель, участвовать в работе комиссии по приемке и передаче земель, а также объектов, сооружений в целях охраны земель.</w:t>
      </w:r>
    </w:p>
    <w:p w:rsidR="006365FC" w:rsidRPr="0050584D" w:rsidRDefault="006365FC" w:rsidP="000750AF">
      <w:pPr>
        <w:rPr>
          <w:rFonts w:ascii="Times New Roman" w:hAnsi="Times New Roman" w:cs="Times New Roman"/>
          <w:sz w:val="24"/>
          <w:szCs w:val="24"/>
        </w:rPr>
      </w:pPr>
      <w:r w:rsidRPr="0050584D">
        <w:rPr>
          <w:rFonts w:ascii="Times New Roman" w:hAnsi="Times New Roman" w:cs="Times New Roman"/>
          <w:sz w:val="24"/>
          <w:szCs w:val="24"/>
        </w:rPr>
        <w:t>Специально уполномоченное должностное лицо, осуществляющее муниципальный земельный контроль (далее - муниципальный земельный инспектор) - муниципальный служащий, осуществляющий полномочия по муниципальному земельному контролю в соответствии с настоящим Положением, должностной инструкцией.</w:t>
      </w:r>
    </w:p>
    <w:p w:rsidR="006365FC" w:rsidRPr="0050584D" w:rsidRDefault="006365FC" w:rsidP="000750AF">
      <w:pPr>
        <w:rPr>
          <w:rFonts w:ascii="Times New Roman" w:hAnsi="Times New Roman" w:cs="Times New Roman"/>
          <w:sz w:val="24"/>
          <w:szCs w:val="24"/>
        </w:rPr>
      </w:pPr>
      <w:r w:rsidRPr="0050584D">
        <w:rPr>
          <w:rFonts w:ascii="Times New Roman" w:hAnsi="Times New Roman" w:cs="Times New Roman"/>
          <w:sz w:val="24"/>
          <w:szCs w:val="24"/>
        </w:rPr>
        <w:t>Муниципальный земельный инспектор имеет право:</w:t>
      </w:r>
    </w:p>
    <w:p w:rsidR="006365FC" w:rsidRPr="0050584D" w:rsidRDefault="006365FC" w:rsidP="000750AF">
      <w:pPr>
        <w:rPr>
          <w:rFonts w:ascii="Times New Roman" w:hAnsi="Times New Roman" w:cs="Times New Roman"/>
          <w:sz w:val="24"/>
          <w:szCs w:val="24"/>
        </w:rPr>
      </w:pPr>
      <w:r w:rsidRPr="0050584D">
        <w:rPr>
          <w:rFonts w:ascii="Times New Roman" w:hAnsi="Times New Roman" w:cs="Times New Roman"/>
          <w:sz w:val="24"/>
          <w:szCs w:val="24"/>
        </w:rPr>
        <w:t>- составлять протоколы об административных правонарушениях в соответствии с действующим законодательством;</w:t>
      </w:r>
    </w:p>
    <w:p w:rsidR="006365FC" w:rsidRPr="0050584D" w:rsidRDefault="006365FC" w:rsidP="000750AF">
      <w:pPr>
        <w:rPr>
          <w:rFonts w:ascii="Times New Roman" w:hAnsi="Times New Roman" w:cs="Times New Roman"/>
          <w:sz w:val="24"/>
          <w:szCs w:val="24"/>
        </w:rPr>
      </w:pPr>
      <w:r w:rsidRPr="0050584D">
        <w:rPr>
          <w:rFonts w:ascii="Times New Roman" w:hAnsi="Times New Roman" w:cs="Times New Roman"/>
          <w:sz w:val="24"/>
          <w:szCs w:val="24"/>
        </w:rPr>
        <w:t>- давать обязательные для исполнения предписания в установленной форме по вопросам соблюдения требований по использованию земель, установленных законодательством Российской Федерации, муниципальными правовыми актами;</w:t>
      </w:r>
    </w:p>
    <w:p w:rsidR="006365FC" w:rsidRPr="0050584D" w:rsidRDefault="006365FC" w:rsidP="000750AF">
      <w:pPr>
        <w:rPr>
          <w:rFonts w:ascii="Times New Roman" w:hAnsi="Times New Roman" w:cs="Times New Roman"/>
          <w:sz w:val="24"/>
          <w:szCs w:val="24"/>
        </w:rPr>
      </w:pPr>
      <w:r w:rsidRPr="0050584D">
        <w:rPr>
          <w:rFonts w:ascii="Times New Roman" w:hAnsi="Times New Roman" w:cs="Times New Roman"/>
          <w:sz w:val="24"/>
          <w:szCs w:val="24"/>
        </w:rPr>
        <w:t xml:space="preserve"> - посещать и обследовать в установленном порядке земельные участки, находящиеся в собственности, владении, пользовании и аренде граждан, юридических лиц и индивидуальных предпринимателей, в соответствии с законодательством Российской Федерации;</w:t>
      </w:r>
    </w:p>
    <w:p w:rsidR="006365FC" w:rsidRPr="0050584D" w:rsidRDefault="006365FC" w:rsidP="000750AF">
      <w:pPr>
        <w:rPr>
          <w:rFonts w:ascii="Times New Roman" w:hAnsi="Times New Roman" w:cs="Times New Roman"/>
          <w:sz w:val="24"/>
          <w:szCs w:val="24"/>
        </w:rPr>
      </w:pPr>
      <w:r w:rsidRPr="0050584D">
        <w:rPr>
          <w:rFonts w:ascii="Times New Roman" w:hAnsi="Times New Roman" w:cs="Times New Roman"/>
          <w:sz w:val="24"/>
          <w:szCs w:val="24"/>
        </w:rPr>
        <w:t>- составлять по результатам проверок акты с обязательным ознакомлением собственников, землевладельцев, землепользователей и арендаторов земельных участков;</w:t>
      </w:r>
    </w:p>
    <w:p w:rsidR="006365FC" w:rsidRPr="0050584D" w:rsidRDefault="006365FC" w:rsidP="000750AF">
      <w:pPr>
        <w:rPr>
          <w:rFonts w:ascii="Times New Roman" w:hAnsi="Times New Roman" w:cs="Times New Roman"/>
          <w:sz w:val="24"/>
          <w:szCs w:val="24"/>
        </w:rPr>
      </w:pPr>
      <w:r w:rsidRPr="0050584D">
        <w:rPr>
          <w:rFonts w:ascii="Times New Roman" w:hAnsi="Times New Roman" w:cs="Times New Roman"/>
          <w:sz w:val="24"/>
          <w:szCs w:val="24"/>
        </w:rPr>
        <w:t>- требовать от собственников, землевладельцев, землепользователей и арендаторов земельных участков предъявления документов, удостоверяющих право на земельный участок, и иных документов, необходимых для осуществления муниципального земельного контроля;</w:t>
      </w:r>
    </w:p>
    <w:p w:rsidR="006365FC" w:rsidRPr="0050584D" w:rsidRDefault="006365FC" w:rsidP="000750AF">
      <w:pPr>
        <w:rPr>
          <w:rFonts w:ascii="Times New Roman" w:hAnsi="Times New Roman" w:cs="Times New Roman"/>
          <w:sz w:val="24"/>
          <w:szCs w:val="24"/>
        </w:rPr>
      </w:pPr>
      <w:r w:rsidRPr="0050584D">
        <w:rPr>
          <w:rFonts w:ascii="Times New Roman" w:hAnsi="Times New Roman" w:cs="Times New Roman"/>
          <w:sz w:val="24"/>
          <w:szCs w:val="24"/>
        </w:rPr>
        <w:t>- требовать документы, подтверждающие своевременность внесения арендных платежей за земельные участки;</w:t>
      </w:r>
    </w:p>
    <w:p w:rsidR="006365FC" w:rsidRPr="0050584D" w:rsidRDefault="006365FC" w:rsidP="000750AF">
      <w:pPr>
        <w:rPr>
          <w:rFonts w:ascii="Times New Roman" w:hAnsi="Times New Roman" w:cs="Times New Roman"/>
          <w:sz w:val="24"/>
          <w:szCs w:val="24"/>
        </w:rPr>
      </w:pPr>
      <w:r w:rsidRPr="0050584D">
        <w:rPr>
          <w:rFonts w:ascii="Times New Roman" w:hAnsi="Times New Roman" w:cs="Times New Roman"/>
          <w:sz w:val="24"/>
          <w:szCs w:val="24"/>
        </w:rPr>
        <w:t>- устанавливать сроки устранения земельных правонарушений, выявленных в ходе проверок;</w:t>
      </w:r>
    </w:p>
    <w:p w:rsidR="006365FC" w:rsidRPr="0050584D" w:rsidRDefault="006365FC" w:rsidP="000750AF">
      <w:pPr>
        <w:rPr>
          <w:rFonts w:ascii="Times New Roman" w:hAnsi="Times New Roman" w:cs="Times New Roman"/>
          <w:sz w:val="24"/>
          <w:szCs w:val="24"/>
        </w:rPr>
      </w:pPr>
      <w:r w:rsidRPr="0050584D">
        <w:rPr>
          <w:rFonts w:ascii="Times New Roman" w:hAnsi="Times New Roman" w:cs="Times New Roman"/>
          <w:sz w:val="24"/>
          <w:szCs w:val="24"/>
        </w:rPr>
        <w:t>- запрашивать у государственных и муниципальных органов сведения о земельных участках и их правообладателях;</w:t>
      </w:r>
    </w:p>
    <w:p w:rsidR="006365FC" w:rsidRPr="0050584D" w:rsidRDefault="006365FC" w:rsidP="000750AF">
      <w:pPr>
        <w:rPr>
          <w:rFonts w:ascii="Times New Roman" w:hAnsi="Times New Roman" w:cs="Times New Roman"/>
          <w:sz w:val="24"/>
          <w:szCs w:val="24"/>
        </w:rPr>
      </w:pPr>
      <w:r w:rsidRPr="0050584D">
        <w:rPr>
          <w:rFonts w:ascii="Times New Roman" w:hAnsi="Times New Roman" w:cs="Times New Roman"/>
          <w:sz w:val="24"/>
          <w:szCs w:val="24"/>
        </w:rPr>
        <w:t>- обращаться в органы внутренних дел за содействием в предотвращении или пресечении действий, препятствующих осуществлению инспекторами контроля, а также в установлении личности граждан, виновных в нарушении земельного законодательства;</w:t>
      </w:r>
    </w:p>
    <w:p w:rsidR="006365FC" w:rsidRPr="0050584D" w:rsidRDefault="006365FC" w:rsidP="000750AF">
      <w:pPr>
        <w:rPr>
          <w:rFonts w:ascii="Times New Roman" w:hAnsi="Times New Roman" w:cs="Times New Roman"/>
          <w:sz w:val="24"/>
          <w:szCs w:val="24"/>
        </w:rPr>
      </w:pPr>
      <w:r w:rsidRPr="0050584D">
        <w:rPr>
          <w:rFonts w:ascii="Times New Roman" w:hAnsi="Times New Roman" w:cs="Times New Roman"/>
          <w:sz w:val="24"/>
          <w:szCs w:val="24"/>
        </w:rPr>
        <w:t xml:space="preserve">- привлекать в установленном порядке специалистов для проведения обследований земельных угодий, экспертиз, проверок выполнения мероприятий по охране земель; </w:t>
      </w:r>
    </w:p>
    <w:p w:rsidR="006365FC" w:rsidRPr="0050584D" w:rsidRDefault="006365FC" w:rsidP="000750AF">
      <w:pPr>
        <w:rPr>
          <w:rFonts w:ascii="Times New Roman" w:hAnsi="Times New Roman" w:cs="Times New Roman"/>
          <w:sz w:val="24"/>
          <w:szCs w:val="24"/>
        </w:rPr>
      </w:pPr>
      <w:r w:rsidRPr="0050584D">
        <w:rPr>
          <w:rFonts w:ascii="Times New Roman" w:hAnsi="Times New Roman" w:cs="Times New Roman"/>
          <w:sz w:val="24"/>
          <w:szCs w:val="24"/>
        </w:rPr>
        <w:t>- направлять в соответствующие государственные органы материалы по выявленным нарушениям земельного законодательства для решения вопроса о привлечении виновных лиц к ответственности в соответствии с законодательством Российской Федерации;</w:t>
      </w:r>
    </w:p>
    <w:p w:rsidR="006365FC" w:rsidRPr="0050584D" w:rsidRDefault="006365FC" w:rsidP="000750AF">
      <w:pPr>
        <w:rPr>
          <w:rFonts w:ascii="Times New Roman" w:hAnsi="Times New Roman" w:cs="Times New Roman"/>
          <w:sz w:val="24"/>
          <w:szCs w:val="24"/>
        </w:rPr>
      </w:pPr>
      <w:r w:rsidRPr="0050584D">
        <w:rPr>
          <w:rFonts w:ascii="Times New Roman" w:hAnsi="Times New Roman" w:cs="Times New Roman"/>
          <w:sz w:val="24"/>
          <w:szCs w:val="24"/>
        </w:rPr>
        <w:t>- запрашивать и получать в порядке, установленном законодательством Российской Федерации, сведения и материалы об использовании и состоянии земель, необходимые для осуществления муниципального земельного контроля.</w:t>
      </w:r>
    </w:p>
    <w:p w:rsidR="006365FC" w:rsidRPr="0050584D" w:rsidRDefault="006365FC" w:rsidP="000750AF">
      <w:pPr>
        <w:rPr>
          <w:rFonts w:ascii="Times New Roman" w:hAnsi="Times New Roman" w:cs="Times New Roman"/>
          <w:sz w:val="24"/>
          <w:szCs w:val="24"/>
        </w:rPr>
      </w:pPr>
      <w:r w:rsidRPr="0050584D">
        <w:rPr>
          <w:rFonts w:ascii="Times New Roman" w:hAnsi="Times New Roman" w:cs="Times New Roman"/>
          <w:sz w:val="24"/>
          <w:szCs w:val="24"/>
        </w:rPr>
        <w:t>Требования муниципального земельного инспектора по вопросам, входящим в его компетенцию, подлежат обязательному исполнению в установленные сроки всеми физическими лицами, юридическими лицами и их руководителями, должностными лицами. Неисполнение или несвоевременное исполнение указанных требований влечет за собой ответственность в соответствии с законодательством Российской Федерации и Краснодарского края.</w:t>
      </w:r>
    </w:p>
    <w:p w:rsidR="006365FC" w:rsidRPr="0050584D" w:rsidRDefault="006365FC" w:rsidP="000750AF">
      <w:pPr>
        <w:pStyle w:val="Heading1"/>
        <w:rPr>
          <w:rFonts w:ascii="Times New Roman" w:hAnsi="Times New Roman" w:cs="Times New Roman"/>
          <w:sz w:val="28"/>
          <w:szCs w:val="28"/>
        </w:rPr>
        <w:sectPr w:rsidR="006365FC" w:rsidRPr="0050584D" w:rsidSect="00825C3A">
          <w:footerReference w:type="first" r:id="rId65"/>
          <w:pgSz w:w="11906" w:h="16838"/>
          <w:pgMar w:top="680" w:right="680" w:bottom="680" w:left="1418" w:header="709" w:footer="510" w:gutter="0"/>
          <w:pgNumType w:chapStyle="1"/>
          <w:cols w:space="708"/>
          <w:titlePg/>
          <w:docGrid w:linePitch="360"/>
        </w:sectPr>
      </w:pPr>
      <w:bookmarkStart w:id="383" w:name="_Toc2849252"/>
    </w:p>
    <w:p w:rsidR="006365FC" w:rsidRPr="0050584D" w:rsidRDefault="006365FC" w:rsidP="000750AF">
      <w:pPr>
        <w:pStyle w:val="Heading1"/>
        <w:rPr>
          <w:rFonts w:ascii="Times New Roman" w:hAnsi="Times New Roman" w:cs="Times New Roman"/>
          <w:sz w:val="28"/>
          <w:szCs w:val="28"/>
        </w:rPr>
      </w:pPr>
      <w:bookmarkStart w:id="384" w:name="_Toc3399155"/>
      <w:r w:rsidRPr="0050584D">
        <w:rPr>
          <w:rFonts w:ascii="Times New Roman" w:hAnsi="Times New Roman" w:cs="Times New Roman"/>
          <w:sz w:val="28"/>
          <w:szCs w:val="28"/>
        </w:rPr>
        <w:t>ЧАСТЬ 2. КАРТЫ ГРАДОСТРОИТЕЛЬНОГО ЗОНИРОВАНИЯ</w:t>
      </w:r>
      <w:bookmarkEnd w:id="383"/>
      <w:bookmarkEnd w:id="384"/>
    </w:p>
    <w:p w:rsidR="006365FC" w:rsidRPr="0050584D" w:rsidRDefault="006365FC" w:rsidP="000750AF">
      <w:pPr>
        <w:pStyle w:val="Heading2"/>
        <w:spacing w:after="100"/>
        <w:rPr>
          <w:rFonts w:ascii="Times New Roman" w:hAnsi="Times New Roman" w:cs="Times New Roman"/>
          <w:color w:val="auto"/>
          <w:sz w:val="24"/>
          <w:szCs w:val="24"/>
        </w:rPr>
      </w:pPr>
      <w:bookmarkStart w:id="385" w:name="_Toc536808466"/>
      <w:bookmarkStart w:id="386" w:name="_Toc2849253"/>
      <w:bookmarkStart w:id="387" w:name="_Toc3399156"/>
      <w:r w:rsidRPr="0050584D">
        <w:rPr>
          <w:rFonts w:ascii="Times New Roman" w:hAnsi="Times New Roman" w:cs="Times New Roman"/>
          <w:color w:val="auto"/>
          <w:sz w:val="24"/>
          <w:szCs w:val="24"/>
        </w:rPr>
        <w:t>Статья 55. Карты градостроительного зонирования Стародеревянковского сельского поселения Каневского района.</w:t>
      </w:r>
      <w:bookmarkEnd w:id="385"/>
      <w:bookmarkEnd w:id="386"/>
      <w:bookmarkEnd w:id="387"/>
    </w:p>
    <w:p w:rsidR="006365FC" w:rsidRPr="0050584D" w:rsidRDefault="006365FC" w:rsidP="000750AF">
      <w:pPr>
        <w:pStyle w:val="BodyText"/>
        <w:rPr>
          <w:sz w:val="24"/>
          <w:szCs w:val="24"/>
        </w:rPr>
      </w:pPr>
    </w:p>
    <w:p w:rsidR="006365FC" w:rsidRPr="0050584D" w:rsidRDefault="006365FC" w:rsidP="000750AF">
      <w:pPr>
        <w:pStyle w:val="BodyText"/>
        <w:rPr>
          <w:sz w:val="24"/>
          <w:szCs w:val="24"/>
        </w:rPr>
      </w:pPr>
      <w:r w:rsidRPr="0050584D">
        <w:rPr>
          <w:sz w:val="24"/>
          <w:szCs w:val="24"/>
        </w:rPr>
        <w:t>*Примечания</w:t>
      </w:r>
    </w:p>
    <w:p w:rsidR="006365FC" w:rsidRPr="0050584D" w:rsidRDefault="006365FC" w:rsidP="000750AF">
      <w:pPr>
        <w:pStyle w:val="BodyText"/>
        <w:rPr>
          <w:sz w:val="24"/>
          <w:szCs w:val="24"/>
        </w:rPr>
      </w:pPr>
      <w:r w:rsidRPr="0050584D">
        <w:rPr>
          <w:sz w:val="24"/>
          <w:szCs w:val="24"/>
        </w:rPr>
        <w:t>Настоящие карты отображают:</w:t>
      </w:r>
    </w:p>
    <w:p w:rsidR="006365FC" w:rsidRPr="0050584D" w:rsidRDefault="006365FC" w:rsidP="000750AF">
      <w:pPr>
        <w:pStyle w:val="BodyText"/>
        <w:spacing w:after="0"/>
        <w:rPr>
          <w:sz w:val="24"/>
          <w:szCs w:val="24"/>
        </w:rPr>
      </w:pPr>
      <w:r w:rsidRPr="0050584D">
        <w:rPr>
          <w:sz w:val="24"/>
          <w:szCs w:val="24"/>
        </w:rPr>
        <w:t>1.Границы территориальных зон и выделенных в них подзон с их кодовыми обозначениями.</w:t>
      </w:r>
    </w:p>
    <w:p w:rsidR="006365FC" w:rsidRPr="0050584D" w:rsidRDefault="006365FC" w:rsidP="000750AF">
      <w:pPr>
        <w:pStyle w:val="BodyText"/>
        <w:spacing w:after="0"/>
        <w:rPr>
          <w:sz w:val="24"/>
          <w:szCs w:val="24"/>
        </w:rPr>
      </w:pPr>
      <w:r w:rsidRPr="0050584D">
        <w:rPr>
          <w:sz w:val="24"/>
          <w:szCs w:val="24"/>
        </w:rPr>
        <w:t>2. Границы охранных зон и границы защитных зон объектов культурного наследия.</w:t>
      </w:r>
    </w:p>
    <w:p w:rsidR="006365FC" w:rsidRPr="0050584D" w:rsidRDefault="006365FC" w:rsidP="000750AF">
      <w:pPr>
        <w:pStyle w:val="BodyText"/>
        <w:spacing w:after="0"/>
        <w:rPr>
          <w:sz w:val="24"/>
          <w:szCs w:val="24"/>
        </w:rPr>
      </w:pPr>
      <w:r w:rsidRPr="0050584D">
        <w:rPr>
          <w:sz w:val="24"/>
          <w:szCs w:val="24"/>
        </w:rPr>
        <w:t>Настоящие карты разработаны в соответствии с Федеральным законом от 25.06.2002 № 73-ФЗ «Об объектах культурного наследия (памятниках истории и культуры) народов Российской Федерации», Законом Краснодарского края от 23.07.2015 N 3223-КЗ  "Об объектах культурного наследия (памятниках истории и культуры) народов Российской Федерации, расположенных на территории Краснодарского края", Законом Краснодарского края "О перечне объектов культурного наследия (памятников истории и культуры) регионального и местного значения, расположенных на территории Краснодарского края" от 17.08.2000 № 313-КЗ.</w:t>
      </w:r>
    </w:p>
    <w:p w:rsidR="006365FC" w:rsidRPr="0050584D" w:rsidRDefault="006365FC" w:rsidP="000750AF">
      <w:pPr>
        <w:pStyle w:val="BodyText"/>
        <w:spacing w:after="0"/>
        <w:rPr>
          <w:sz w:val="24"/>
          <w:szCs w:val="24"/>
        </w:rPr>
      </w:pPr>
      <w:r w:rsidRPr="0050584D">
        <w:rPr>
          <w:sz w:val="24"/>
          <w:szCs w:val="24"/>
        </w:rPr>
        <w:t>После утверждения в установленном порядке проектов зон охраны объектов культурного наследия в карты градостроительного зонирования вносятся изменения в части отображения границ зон действия ограничений по условиям охраны объектов культурного наследия.</w:t>
      </w:r>
    </w:p>
    <w:p w:rsidR="006365FC" w:rsidRPr="0050584D" w:rsidRDefault="006365FC" w:rsidP="000750AF">
      <w:pPr>
        <w:pStyle w:val="BodyText"/>
        <w:spacing w:after="0"/>
        <w:rPr>
          <w:sz w:val="24"/>
          <w:szCs w:val="24"/>
        </w:rPr>
      </w:pPr>
      <w:r w:rsidRPr="0050584D">
        <w:rPr>
          <w:sz w:val="24"/>
          <w:szCs w:val="24"/>
        </w:rPr>
        <w:t>3. Границы санитарно-защитных зон:</w:t>
      </w:r>
    </w:p>
    <w:p w:rsidR="006365FC" w:rsidRPr="0050584D" w:rsidRDefault="006365FC" w:rsidP="000750AF">
      <w:pPr>
        <w:pStyle w:val="BodyText"/>
        <w:spacing w:after="0"/>
        <w:rPr>
          <w:sz w:val="24"/>
          <w:szCs w:val="24"/>
        </w:rPr>
      </w:pPr>
      <w:r w:rsidRPr="0050584D">
        <w:rPr>
          <w:sz w:val="24"/>
          <w:szCs w:val="24"/>
        </w:rPr>
        <w:t>На настоящих картах отображены границы санитарно-защитных зон, размеры которых установлены в соответствии с СанПиН (Санитарно-эпидемиологические правила и нормативы) 2.2.1/2.1.1.1200-03 «Санитарно-защитные зоны и санитарная классификация предприятий, сооружений и иных объектов», а также границы санитарно-защитных зон, проекты которых разработаны и утверждены в соответствующем порядке.</w:t>
      </w:r>
    </w:p>
    <w:p w:rsidR="006365FC" w:rsidRPr="0050584D" w:rsidRDefault="006365FC" w:rsidP="000750AF">
      <w:pPr>
        <w:pStyle w:val="BodyText"/>
        <w:spacing w:after="0"/>
        <w:rPr>
          <w:sz w:val="24"/>
          <w:szCs w:val="24"/>
        </w:rPr>
      </w:pPr>
      <w:r w:rsidRPr="0050584D">
        <w:rPr>
          <w:sz w:val="24"/>
          <w:szCs w:val="24"/>
        </w:rPr>
        <w:t>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w:t>
      </w:r>
    </w:p>
    <w:p w:rsidR="006365FC" w:rsidRPr="0050584D" w:rsidRDefault="006365FC" w:rsidP="000750AF">
      <w:pPr>
        <w:pStyle w:val="BodyText"/>
        <w:spacing w:after="0"/>
        <w:rPr>
          <w:sz w:val="24"/>
          <w:szCs w:val="24"/>
        </w:rPr>
      </w:pPr>
      <w:r w:rsidRPr="0050584D">
        <w:rPr>
          <w:sz w:val="24"/>
          <w:szCs w:val="24"/>
        </w:rPr>
        <w:t>Размеры и границы санитарно-защитной зоны определяются в проекте санитарно-защитной зоны. Разработка проекта санитарно-защитной зоны для объектов I - III класса опасности является обязательной.</w:t>
      </w:r>
    </w:p>
    <w:p w:rsidR="006365FC" w:rsidRPr="0050584D" w:rsidRDefault="006365FC" w:rsidP="000750AF">
      <w:pPr>
        <w:pStyle w:val="BodyText"/>
        <w:spacing w:after="0"/>
        <w:rPr>
          <w:sz w:val="24"/>
          <w:szCs w:val="24"/>
        </w:rPr>
      </w:pPr>
      <w:r w:rsidRPr="0050584D">
        <w:rPr>
          <w:sz w:val="24"/>
          <w:szCs w:val="24"/>
        </w:rPr>
        <w:t>При разработке и утверждении в установленном порядке проектов границ санитарно-защитных зон в настоящие карты вносятся изменения в части отображения установленных границ зон действия ограничений по экологическим и санитарно-эпидемиологическим условиям.</w:t>
      </w:r>
    </w:p>
    <w:p w:rsidR="006365FC" w:rsidRPr="0050584D" w:rsidRDefault="006365FC" w:rsidP="000750AF">
      <w:pPr>
        <w:pStyle w:val="BodyText"/>
        <w:spacing w:after="0"/>
        <w:rPr>
          <w:sz w:val="24"/>
          <w:szCs w:val="24"/>
        </w:rPr>
      </w:pPr>
      <w:r w:rsidRPr="0050584D">
        <w:rPr>
          <w:sz w:val="24"/>
          <w:szCs w:val="24"/>
        </w:rPr>
        <w:t>4. Границы водоохранных зон и прибрежных защитных полос.</w:t>
      </w:r>
    </w:p>
    <w:p w:rsidR="006365FC" w:rsidRPr="0050584D" w:rsidRDefault="006365FC" w:rsidP="000750AF">
      <w:pPr>
        <w:pStyle w:val="BodyText"/>
        <w:spacing w:after="0"/>
        <w:rPr>
          <w:sz w:val="24"/>
          <w:szCs w:val="24"/>
        </w:rPr>
      </w:pPr>
      <w:r w:rsidRPr="0050584D">
        <w:rPr>
          <w:sz w:val="24"/>
          <w:szCs w:val="24"/>
        </w:rPr>
        <w:t>На настоящих картах отображены водоохранные зоны и прибрежные защитные полосы водных объектов, включенных в государственный кадастр водных ресурсов, который ведется в соответствии с Водным кодексом Российской Федерации и на основании Постановления Правительства Российской Федерации от 28 апреля 2007 года № 253 «О порядке ведения государственного водного реестра». Границы водоохранных зон и прибрежных защитных полос отображены в соответствии с размерами утвержденными постановлением Законодательного Собрания Краснодарского края от 15.07.2009 года № 1492-П "Об установлении ширины водоохранных зон и ширины прибрежных полос рек и ручьев, расположенных на территории Краснодарского края", а также в соответствии с установленными на территории Стародеревянковского сельского поселения границами водоохранных зон и прибрежных защитных полос.</w:t>
      </w:r>
    </w:p>
    <w:p w:rsidR="006365FC" w:rsidRPr="0050584D" w:rsidRDefault="006365FC" w:rsidP="000750AF">
      <w:pPr>
        <w:pStyle w:val="BodyText"/>
        <w:spacing w:after="0"/>
        <w:rPr>
          <w:sz w:val="24"/>
          <w:szCs w:val="24"/>
        </w:rPr>
      </w:pPr>
      <w:r w:rsidRPr="0050584D">
        <w:rPr>
          <w:sz w:val="24"/>
          <w:szCs w:val="24"/>
        </w:rPr>
        <w:t>5. Установленные границы придорожных полос автодорог регионального значения.</w:t>
      </w:r>
    </w:p>
    <w:p w:rsidR="006365FC" w:rsidRPr="0050584D" w:rsidRDefault="006365FC" w:rsidP="000750AF">
      <w:pPr>
        <w:pStyle w:val="BodyText"/>
        <w:spacing w:after="0"/>
        <w:rPr>
          <w:sz w:val="24"/>
          <w:szCs w:val="24"/>
        </w:rPr>
      </w:pPr>
      <w:r w:rsidRPr="0050584D">
        <w:rPr>
          <w:sz w:val="24"/>
          <w:szCs w:val="24"/>
        </w:rPr>
        <w:t>6. Установленные границы охранных зон объектов инженерной инфраструктуры.</w:t>
      </w:r>
    </w:p>
    <w:p w:rsidR="006365FC" w:rsidRPr="0050584D" w:rsidRDefault="006365FC" w:rsidP="000750AF">
      <w:pPr>
        <w:pStyle w:val="16"/>
        <w:keepLines w:val="0"/>
        <w:spacing w:line="240" w:lineRule="auto"/>
        <w:rPr>
          <w:sz w:val="24"/>
          <w:szCs w:val="24"/>
        </w:rPr>
      </w:pPr>
      <w:r w:rsidRPr="0050584D">
        <w:rPr>
          <w:sz w:val="24"/>
          <w:szCs w:val="24"/>
          <w:lang w:eastAsia="ru-RU"/>
        </w:rPr>
        <w:t>7. Установленные и утвержденные в соответствующем порядке границы 1-го, 2-го, 3-го поясов зон санитарной охраны источников водоснабжения (водозаборных скважин)</w:t>
      </w:r>
      <w:r w:rsidRPr="0050584D">
        <w:rPr>
          <w:sz w:val="24"/>
          <w:szCs w:val="24"/>
        </w:rPr>
        <w:t xml:space="preserve"> Зоны установленные согласно Водному Кодексу РФ и Федеральному закону от 30 марта 1999г. № 52-ФЗ «О санитарном благополучии населения». Проекты зон санитарной охраны источников питьевого водоснабжения и разработанные в соответствии с СанПиН 2.1.4.1110-02 «Зоны санитарной охраны источников водоснабжения и водопроводов хозяйственно-питьевого назначения».</w:t>
      </w:r>
    </w:p>
    <w:p w:rsidR="006365FC" w:rsidRPr="0050584D" w:rsidRDefault="006365FC" w:rsidP="000750AF">
      <w:pPr>
        <w:pStyle w:val="16"/>
        <w:keepLines w:val="0"/>
        <w:spacing w:line="240" w:lineRule="auto"/>
        <w:rPr>
          <w:sz w:val="24"/>
          <w:szCs w:val="24"/>
        </w:rPr>
      </w:pPr>
      <w:r w:rsidRPr="0050584D">
        <w:rPr>
          <w:sz w:val="24"/>
          <w:szCs w:val="24"/>
        </w:rPr>
        <w:t>8. Установленные границы месторождений полезных ископаемых.</w:t>
      </w:r>
    </w:p>
    <w:p w:rsidR="006365FC" w:rsidRPr="0050584D" w:rsidRDefault="006365FC" w:rsidP="000750AF">
      <w:pPr>
        <w:pStyle w:val="16"/>
        <w:keepLines w:val="0"/>
        <w:spacing w:line="240" w:lineRule="auto"/>
        <w:rPr>
          <w:sz w:val="24"/>
          <w:szCs w:val="24"/>
        </w:rPr>
      </w:pPr>
      <w:r w:rsidRPr="0050584D">
        <w:rPr>
          <w:sz w:val="24"/>
          <w:szCs w:val="24"/>
        </w:rPr>
        <w:t>9. Границы рыбоохранных зон.</w:t>
      </w:r>
    </w:p>
    <w:p w:rsidR="006365FC" w:rsidRPr="0050584D" w:rsidRDefault="006365FC" w:rsidP="000750AF">
      <w:pPr>
        <w:pStyle w:val="16"/>
        <w:keepLines w:val="0"/>
        <w:spacing w:line="240" w:lineRule="auto"/>
        <w:rPr>
          <w:sz w:val="24"/>
          <w:szCs w:val="24"/>
        </w:rPr>
      </w:pPr>
      <w:r w:rsidRPr="0050584D">
        <w:rPr>
          <w:sz w:val="24"/>
          <w:szCs w:val="24"/>
        </w:rPr>
        <w:t>10. Границы зоны затопления</w:t>
      </w:r>
      <w:r>
        <w:rPr>
          <w:sz w:val="24"/>
          <w:szCs w:val="24"/>
        </w:rPr>
        <w:t>, подтопления</w:t>
      </w:r>
      <w:r w:rsidRPr="0050584D">
        <w:rPr>
          <w:sz w:val="24"/>
          <w:szCs w:val="24"/>
        </w:rPr>
        <w:t>.</w:t>
      </w:r>
    </w:p>
    <w:p w:rsidR="006365FC" w:rsidRPr="0050584D" w:rsidRDefault="006365FC" w:rsidP="007D46C7">
      <w:pPr>
        <w:pStyle w:val="Heading1"/>
        <w:rPr>
          <w:rFonts w:ascii="Times New Roman" w:hAnsi="Times New Roman" w:cs="Times New Roman"/>
          <w:sz w:val="28"/>
          <w:szCs w:val="28"/>
        </w:rPr>
        <w:sectPr w:rsidR="006365FC" w:rsidRPr="0050584D" w:rsidSect="00825C3A">
          <w:footerReference w:type="first" r:id="rId66"/>
          <w:pgSz w:w="11906" w:h="16838"/>
          <w:pgMar w:top="680" w:right="680" w:bottom="680" w:left="1418" w:header="709" w:footer="510" w:gutter="0"/>
          <w:pgNumType w:chapStyle="1"/>
          <w:cols w:space="708"/>
          <w:titlePg/>
          <w:docGrid w:linePitch="360"/>
        </w:sectPr>
      </w:pPr>
      <w:bookmarkStart w:id="388" w:name="_Toc2849254"/>
    </w:p>
    <w:p w:rsidR="006365FC" w:rsidRPr="0050584D" w:rsidRDefault="006365FC" w:rsidP="007D46C7">
      <w:pPr>
        <w:pStyle w:val="Heading1"/>
        <w:rPr>
          <w:rFonts w:ascii="Times New Roman" w:hAnsi="Times New Roman" w:cs="Times New Roman"/>
          <w:sz w:val="28"/>
          <w:szCs w:val="28"/>
        </w:rPr>
      </w:pPr>
      <w:bookmarkStart w:id="389" w:name="_Toc3399157"/>
      <w:r w:rsidRPr="0050584D">
        <w:rPr>
          <w:rFonts w:ascii="Times New Roman" w:hAnsi="Times New Roman" w:cs="Times New Roman"/>
          <w:sz w:val="28"/>
          <w:szCs w:val="28"/>
        </w:rPr>
        <w:t>ЧАСТЬ 3. ГРАДОСТРОИТЕЛЬНЫЕ РЕГЛАМЕНТЫ</w:t>
      </w:r>
      <w:bookmarkEnd w:id="388"/>
      <w:bookmarkEnd w:id="389"/>
    </w:p>
    <w:p w:rsidR="006365FC" w:rsidRPr="0050584D" w:rsidRDefault="006365FC" w:rsidP="007D46C7">
      <w:pPr>
        <w:pStyle w:val="Heading2"/>
        <w:spacing w:after="100"/>
        <w:rPr>
          <w:rFonts w:ascii="Times New Roman" w:hAnsi="Times New Roman" w:cs="Times New Roman"/>
          <w:color w:val="auto"/>
          <w:sz w:val="24"/>
          <w:szCs w:val="24"/>
        </w:rPr>
      </w:pPr>
      <w:bookmarkStart w:id="390" w:name="_Toc387084765"/>
      <w:bookmarkStart w:id="391" w:name="_Toc489643346"/>
      <w:bookmarkStart w:id="392" w:name="_Toc536808468"/>
      <w:bookmarkStart w:id="393" w:name="_Toc2849255"/>
      <w:bookmarkStart w:id="394" w:name="_Toc3399158"/>
      <w:r w:rsidRPr="0050584D">
        <w:rPr>
          <w:rFonts w:ascii="Times New Roman" w:hAnsi="Times New Roman" w:cs="Times New Roman"/>
          <w:color w:val="auto"/>
          <w:sz w:val="24"/>
          <w:szCs w:val="24"/>
        </w:rPr>
        <w:t>Статья 56. Виды территориальных зон, выделенных на картах градостроительного зонирования  Стародеревянковского сельского поселения</w:t>
      </w:r>
      <w:bookmarkEnd w:id="390"/>
      <w:bookmarkEnd w:id="391"/>
      <w:bookmarkEnd w:id="392"/>
      <w:bookmarkEnd w:id="393"/>
      <w:bookmarkEnd w:id="394"/>
    </w:p>
    <w:p w:rsidR="006365FC" w:rsidRPr="0050584D" w:rsidRDefault="006365FC" w:rsidP="007D46C7">
      <w:pPr>
        <w:rPr>
          <w:rFonts w:ascii="Times New Roman" w:hAnsi="Times New Roman" w:cs="Times New Roman"/>
          <w:sz w:val="24"/>
          <w:szCs w:val="24"/>
        </w:rPr>
      </w:pPr>
      <w:r w:rsidRPr="0050584D">
        <w:rPr>
          <w:rFonts w:ascii="Times New Roman" w:hAnsi="Times New Roman" w:cs="Times New Roman"/>
          <w:sz w:val="24"/>
          <w:szCs w:val="24"/>
        </w:rPr>
        <w:t>На картах градостроительного зонирования территории Стародеревянковского сельского поселения выделены следующие виды территориальных зон:</w:t>
      </w:r>
    </w:p>
    <w:tbl>
      <w:tblPr>
        <w:tblW w:w="9781" w:type="dxa"/>
        <w:tblInd w:w="2" w:type="dxa"/>
        <w:tblLayout w:type="fixed"/>
        <w:tblLook w:val="0000"/>
      </w:tblPr>
      <w:tblGrid>
        <w:gridCol w:w="1843"/>
        <w:gridCol w:w="7938"/>
      </w:tblGrid>
      <w:tr w:rsidR="006365FC" w:rsidRPr="005E075E">
        <w:trPr>
          <w:cantSplit/>
        </w:trPr>
        <w:tc>
          <w:tcPr>
            <w:tcW w:w="1843" w:type="dxa"/>
            <w:tcBorders>
              <w:top w:val="single" w:sz="4" w:space="0" w:color="000000"/>
              <w:left w:val="single" w:sz="4" w:space="0" w:color="000000"/>
              <w:bottom w:val="single" w:sz="4" w:space="0" w:color="000000"/>
            </w:tcBorders>
          </w:tcPr>
          <w:p w:rsidR="006365FC" w:rsidRPr="005E075E" w:rsidRDefault="006365FC" w:rsidP="009B6C4F">
            <w:pPr>
              <w:widowControl w:val="0"/>
              <w:snapToGrid w:val="0"/>
              <w:jc w:val="center"/>
              <w:rPr>
                <w:rFonts w:ascii="Times New Roman" w:hAnsi="Times New Roman" w:cs="Times New Roman"/>
                <w:sz w:val="24"/>
                <w:szCs w:val="24"/>
              </w:rPr>
            </w:pPr>
            <w:r w:rsidRPr="005E075E">
              <w:rPr>
                <w:rFonts w:ascii="Times New Roman" w:hAnsi="Times New Roman" w:cs="Times New Roman"/>
                <w:sz w:val="24"/>
                <w:szCs w:val="24"/>
              </w:rPr>
              <w:t>Кодовые обозначения территориальных зон</w:t>
            </w:r>
          </w:p>
        </w:tc>
        <w:tc>
          <w:tcPr>
            <w:tcW w:w="7938" w:type="dxa"/>
            <w:tcBorders>
              <w:top w:val="single" w:sz="4" w:space="0" w:color="000000"/>
              <w:left w:val="single" w:sz="4" w:space="0" w:color="000000"/>
              <w:bottom w:val="single" w:sz="4" w:space="0" w:color="000000"/>
              <w:right w:val="single" w:sz="4" w:space="0" w:color="000000"/>
            </w:tcBorders>
            <w:vAlign w:val="center"/>
          </w:tcPr>
          <w:p w:rsidR="006365FC" w:rsidRPr="005E075E" w:rsidRDefault="006365FC" w:rsidP="009B6C4F">
            <w:pPr>
              <w:widowControl w:val="0"/>
              <w:snapToGrid w:val="0"/>
              <w:jc w:val="center"/>
              <w:rPr>
                <w:rFonts w:ascii="Times New Roman" w:hAnsi="Times New Roman" w:cs="Times New Roman"/>
                <w:sz w:val="24"/>
                <w:szCs w:val="24"/>
              </w:rPr>
            </w:pPr>
            <w:r w:rsidRPr="005E075E">
              <w:rPr>
                <w:rFonts w:ascii="Times New Roman" w:hAnsi="Times New Roman" w:cs="Times New Roman"/>
                <w:sz w:val="24"/>
                <w:szCs w:val="24"/>
              </w:rPr>
              <w:t>Наименование территориальных зон</w:t>
            </w:r>
          </w:p>
        </w:tc>
      </w:tr>
      <w:tr w:rsidR="006365FC" w:rsidRPr="005E075E">
        <w:trPr>
          <w:cantSplit/>
        </w:trPr>
        <w:tc>
          <w:tcPr>
            <w:tcW w:w="9781" w:type="dxa"/>
            <w:gridSpan w:val="2"/>
            <w:tcBorders>
              <w:left w:val="single" w:sz="4" w:space="0" w:color="000000"/>
              <w:bottom w:val="single" w:sz="4" w:space="0" w:color="000000"/>
              <w:right w:val="single" w:sz="4" w:space="0" w:color="000000"/>
            </w:tcBorders>
            <w:vAlign w:val="center"/>
          </w:tcPr>
          <w:p w:rsidR="006365FC" w:rsidRPr="0050584D" w:rsidRDefault="006365FC" w:rsidP="009B6C4F">
            <w:pPr>
              <w:pStyle w:val="ac"/>
              <w:keepNext w:val="0"/>
              <w:widowControl w:val="0"/>
              <w:snapToGrid w:val="0"/>
              <w:jc w:val="center"/>
              <w:rPr>
                <w:caps/>
              </w:rPr>
            </w:pPr>
            <w:r w:rsidRPr="0050584D">
              <w:rPr>
                <w:caps/>
              </w:rPr>
              <w:t>Жилые зоны:</w:t>
            </w:r>
          </w:p>
        </w:tc>
      </w:tr>
      <w:tr w:rsidR="006365FC" w:rsidRPr="005E075E">
        <w:tc>
          <w:tcPr>
            <w:tcW w:w="1843" w:type="dxa"/>
            <w:tcBorders>
              <w:top w:val="single" w:sz="4" w:space="0" w:color="000000"/>
              <w:left w:val="single" w:sz="4" w:space="0" w:color="000000"/>
              <w:bottom w:val="single" w:sz="4" w:space="0" w:color="000000"/>
            </w:tcBorders>
          </w:tcPr>
          <w:p w:rsidR="006365FC" w:rsidRPr="005E075E" w:rsidRDefault="006365FC" w:rsidP="009B6C4F">
            <w:pPr>
              <w:jc w:val="center"/>
              <w:rPr>
                <w:rFonts w:ascii="Times New Roman" w:hAnsi="Times New Roman" w:cs="Times New Roman"/>
                <w:sz w:val="24"/>
                <w:szCs w:val="24"/>
              </w:rPr>
            </w:pPr>
            <w:bookmarkStart w:id="395" w:name="_GoBack"/>
            <w:bookmarkEnd w:id="395"/>
            <w:r w:rsidRPr="005E075E">
              <w:rPr>
                <w:rFonts w:ascii="Times New Roman" w:hAnsi="Times New Roman" w:cs="Times New Roman"/>
                <w:sz w:val="24"/>
                <w:szCs w:val="24"/>
              </w:rPr>
              <w:t xml:space="preserve">Ж – 1 </w:t>
            </w:r>
          </w:p>
        </w:tc>
        <w:tc>
          <w:tcPr>
            <w:tcW w:w="7938" w:type="dxa"/>
            <w:tcBorders>
              <w:top w:val="single" w:sz="4" w:space="0" w:color="000000"/>
              <w:left w:val="single" w:sz="4" w:space="0" w:color="000000"/>
              <w:bottom w:val="single" w:sz="4" w:space="0" w:color="000000"/>
              <w:right w:val="single" w:sz="4" w:space="0" w:color="000000"/>
            </w:tcBorders>
          </w:tcPr>
          <w:p w:rsidR="006365FC" w:rsidRPr="005E075E" w:rsidRDefault="006365FC" w:rsidP="009B6C4F">
            <w:pPr>
              <w:rPr>
                <w:rFonts w:ascii="Times New Roman" w:hAnsi="Times New Roman" w:cs="Times New Roman"/>
                <w:sz w:val="24"/>
                <w:szCs w:val="24"/>
              </w:rPr>
            </w:pPr>
            <w:r w:rsidRPr="005E075E">
              <w:rPr>
                <w:rFonts w:ascii="Times New Roman" w:hAnsi="Times New Roman" w:cs="Times New Roman"/>
                <w:sz w:val="24"/>
                <w:szCs w:val="24"/>
              </w:rPr>
              <w:t xml:space="preserve">Зона застройки индивидуальными жилыми домами </w:t>
            </w:r>
          </w:p>
        </w:tc>
      </w:tr>
      <w:tr w:rsidR="006365FC" w:rsidRPr="005E075E">
        <w:tc>
          <w:tcPr>
            <w:tcW w:w="1843" w:type="dxa"/>
            <w:tcBorders>
              <w:top w:val="single" w:sz="4" w:space="0" w:color="000000"/>
              <w:left w:val="single" w:sz="4" w:space="0" w:color="000000"/>
              <w:bottom w:val="single" w:sz="4" w:space="0" w:color="000000"/>
            </w:tcBorders>
          </w:tcPr>
          <w:p w:rsidR="006365FC" w:rsidRPr="005E075E" w:rsidRDefault="006365FC" w:rsidP="00C1426A">
            <w:pPr>
              <w:rPr>
                <w:rFonts w:ascii="Times New Roman" w:hAnsi="Times New Roman" w:cs="Times New Roman"/>
                <w:sz w:val="24"/>
                <w:szCs w:val="24"/>
              </w:rPr>
            </w:pPr>
            <w:r w:rsidRPr="005E075E">
              <w:rPr>
                <w:rFonts w:ascii="Times New Roman" w:hAnsi="Times New Roman" w:cs="Times New Roman"/>
                <w:sz w:val="24"/>
                <w:szCs w:val="24"/>
              </w:rPr>
              <w:t>Ж – 2</w:t>
            </w:r>
          </w:p>
        </w:tc>
        <w:tc>
          <w:tcPr>
            <w:tcW w:w="7938" w:type="dxa"/>
            <w:tcBorders>
              <w:top w:val="single" w:sz="4" w:space="0" w:color="000000"/>
              <w:left w:val="single" w:sz="4" w:space="0" w:color="000000"/>
              <w:bottom w:val="single" w:sz="4" w:space="0" w:color="000000"/>
              <w:right w:val="single" w:sz="4" w:space="0" w:color="000000"/>
            </w:tcBorders>
          </w:tcPr>
          <w:p w:rsidR="006365FC" w:rsidRPr="005E075E" w:rsidRDefault="006365FC" w:rsidP="00C1426A">
            <w:pPr>
              <w:widowControl w:val="0"/>
              <w:outlineLvl w:val="0"/>
              <w:rPr>
                <w:rFonts w:ascii="Times New Roman" w:hAnsi="Times New Roman" w:cs="Times New Roman"/>
                <w:sz w:val="24"/>
                <w:szCs w:val="24"/>
              </w:rPr>
            </w:pPr>
            <w:r w:rsidRPr="005E075E">
              <w:rPr>
                <w:rFonts w:ascii="Times New Roman" w:hAnsi="Times New Roman" w:cs="Times New Roman"/>
                <w:sz w:val="24"/>
                <w:szCs w:val="24"/>
              </w:rPr>
              <w:t>Зона смешанной застройки индивидуальными и квартирными жилыми домами с участками</w:t>
            </w:r>
          </w:p>
        </w:tc>
      </w:tr>
      <w:tr w:rsidR="006365FC" w:rsidRPr="005E075E">
        <w:tc>
          <w:tcPr>
            <w:tcW w:w="1843" w:type="dxa"/>
            <w:tcBorders>
              <w:top w:val="single" w:sz="4" w:space="0" w:color="000000"/>
              <w:left w:val="single" w:sz="4" w:space="0" w:color="000000"/>
              <w:bottom w:val="single" w:sz="4" w:space="0" w:color="000000"/>
            </w:tcBorders>
          </w:tcPr>
          <w:p w:rsidR="006365FC" w:rsidRPr="005E075E" w:rsidRDefault="006365FC" w:rsidP="00BB2225">
            <w:pPr>
              <w:spacing w:afterLines="20"/>
              <w:jc w:val="center"/>
              <w:rPr>
                <w:rFonts w:ascii="Times New Roman" w:hAnsi="Times New Roman" w:cs="Times New Roman"/>
                <w:sz w:val="24"/>
                <w:szCs w:val="24"/>
              </w:rPr>
            </w:pPr>
            <w:r w:rsidRPr="005E075E">
              <w:rPr>
                <w:rFonts w:ascii="Times New Roman" w:hAnsi="Times New Roman" w:cs="Times New Roman"/>
                <w:sz w:val="24"/>
                <w:szCs w:val="24"/>
              </w:rPr>
              <w:t>Ж – Р</w:t>
            </w:r>
          </w:p>
        </w:tc>
        <w:tc>
          <w:tcPr>
            <w:tcW w:w="7938" w:type="dxa"/>
            <w:tcBorders>
              <w:top w:val="single" w:sz="4" w:space="0" w:color="000000"/>
              <w:left w:val="single" w:sz="4" w:space="0" w:color="000000"/>
              <w:bottom w:val="single" w:sz="4" w:space="0" w:color="000000"/>
              <w:right w:val="single" w:sz="4" w:space="0" w:color="000000"/>
            </w:tcBorders>
          </w:tcPr>
          <w:p w:rsidR="006365FC" w:rsidRPr="005E075E" w:rsidRDefault="006365FC" w:rsidP="00BB2225">
            <w:pPr>
              <w:spacing w:afterLines="20"/>
              <w:rPr>
                <w:rFonts w:ascii="Times New Roman" w:hAnsi="Times New Roman" w:cs="Times New Roman"/>
                <w:sz w:val="24"/>
                <w:szCs w:val="24"/>
              </w:rPr>
            </w:pPr>
            <w:r w:rsidRPr="005E075E">
              <w:rPr>
                <w:rFonts w:ascii="Times New Roman" w:hAnsi="Times New Roman" w:cs="Times New Roman"/>
                <w:sz w:val="24"/>
                <w:szCs w:val="24"/>
              </w:rPr>
              <w:t xml:space="preserve">Зона развития застройки индивидуальными жилыми домами </w:t>
            </w:r>
          </w:p>
        </w:tc>
      </w:tr>
      <w:tr w:rsidR="006365FC" w:rsidRPr="005E075E">
        <w:trPr>
          <w:trHeight w:val="307"/>
        </w:trPr>
        <w:tc>
          <w:tcPr>
            <w:tcW w:w="9781" w:type="dxa"/>
            <w:gridSpan w:val="2"/>
            <w:tcBorders>
              <w:top w:val="single" w:sz="4" w:space="0" w:color="000000"/>
              <w:left w:val="single" w:sz="4" w:space="0" w:color="000000"/>
              <w:bottom w:val="single" w:sz="4" w:space="0" w:color="000000"/>
              <w:right w:val="single" w:sz="4" w:space="0" w:color="000000"/>
            </w:tcBorders>
            <w:vAlign w:val="center"/>
          </w:tcPr>
          <w:p w:rsidR="006365FC" w:rsidRPr="005E075E" w:rsidRDefault="006365FC" w:rsidP="009B6C4F">
            <w:pPr>
              <w:widowControl w:val="0"/>
              <w:snapToGrid w:val="0"/>
              <w:jc w:val="center"/>
              <w:rPr>
                <w:rFonts w:ascii="Times New Roman" w:hAnsi="Times New Roman" w:cs="Times New Roman"/>
                <w:caps/>
                <w:sz w:val="24"/>
                <w:szCs w:val="24"/>
              </w:rPr>
            </w:pPr>
            <w:r w:rsidRPr="005E075E">
              <w:rPr>
                <w:rFonts w:ascii="Times New Roman" w:hAnsi="Times New Roman" w:cs="Times New Roman"/>
                <w:caps/>
                <w:sz w:val="24"/>
                <w:szCs w:val="24"/>
              </w:rPr>
              <w:t>ОБЩЕСТВЕННО-ДЕЛОВЫЕ ЗОНЫ:</w:t>
            </w:r>
          </w:p>
        </w:tc>
      </w:tr>
      <w:tr w:rsidR="006365FC" w:rsidRPr="005E075E">
        <w:trPr>
          <w:trHeight w:val="307"/>
        </w:trPr>
        <w:tc>
          <w:tcPr>
            <w:tcW w:w="9781" w:type="dxa"/>
            <w:gridSpan w:val="2"/>
            <w:tcBorders>
              <w:top w:val="single" w:sz="4" w:space="0" w:color="000000"/>
              <w:left w:val="single" w:sz="4" w:space="0" w:color="000000"/>
              <w:bottom w:val="single" w:sz="4" w:space="0" w:color="000000"/>
              <w:right w:val="single" w:sz="4" w:space="0" w:color="000000"/>
            </w:tcBorders>
            <w:vAlign w:val="center"/>
          </w:tcPr>
          <w:p w:rsidR="006365FC" w:rsidRPr="005E075E" w:rsidRDefault="006365FC" w:rsidP="009B6C4F">
            <w:pPr>
              <w:widowControl w:val="0"/>
              <w:snapToGrid w:val="0"/>
              <w:jc w:val="center"/>
              <w:rPr>
                <w:rFonts w:ascii="Times New Roman" w:hAnsi="Times New Roman" w:cs="Times New Roman"/>
                <w:i/>
                <w:iCs/>
                <w:caps/>
                <w:sz w:val="24"/>
                <w:szCs w:val="24"/>
              </w:rPr>
            </w:pPr>
            <w:r w:rsidRPr="005E075E">
              <w:rPr>
                <w:rFonts w:ascii="Times New Roman" w:hAnsi="Times New Roman" w:cs="Times New Roman"/>
                <w:i/>
                <w:iCs/>
                <w:sz w:val="24"/>
                <w:szCs w:val="24"/>
              </w:rPr>
              <w:t>Многофункциональная общественно-деловая зона</w:t>
            </w:r>
          </w:p>
        </w:tc>
      </w:tr>
      <w:tr w:rsidR="006365FC" w:rsidRPr="005E075E">
        <w:tc>
          <w:tcPr>
            <w:tcW w:w="1843" w:type="dxa"/>
            <w:tcBorders>
              <w:top w:val="single" w:sz="4" w:space="0" w:color="000000"/>
              <w:left w:val="single" w:sz="4" w:space="0" w:color="000000"/>
              <w:bottom w:val="single" w:sz="4" w:space="0" w:color="000000"/>
            </w:tcBorders>
          </w:tcPr>
          <w:p w:rsidR="006365FC" w:rsidRPr="005E075E" w:rsidRDefault="006365FC" w:rsidP="009B6C4F">
            <w:pPr>
              <w:jc w:val="center"/>
              <w:rPr>
                <w:rFonts w:ascii="Times New Roman" w:hAnsi="Times New Roman" w:cs="Times New Roman"/>
                <w:sz w:val="24"/>
                <w:szCs w:val="24"/>
              </w:rPr>
            </w:pPr>
            <w:r w:rsidRPr="005E075E">
              <w:rPr>
                <w:rFonts w:ascii="Times New Roman" w:hAnsi="Times New Roman" w:cs="Times New Roman"/>
                <w:sz w:val="24"/>
                <w:szCs w:val="24"/>
              </w:rPr>
              <w:t xml:space="preserve">ОД - 1 </w:t>
            </w:r>
          </w:p>
        </w:tc>
        <w:tc>
          <w:tcPr>
            <w:tcW w:w="7938" w:type="dxa"/>
            <w:tcBorders>
              <w:top w:val="single" w:sz="4" w:space="0" w:color="000000"/>
              <w:left w:val="single" w:sz="4" w:space="0" w:color="000000"/>
              <w:bottom w:val="single" w:sz="4" w:space="0" w:color="000000"/>
              <w:right w:val="single" w:sz="4" w:space="0" w:color="000000"/>
            </w:tcBorders>
          </w:tcPr>
          <w:p w:rsidR="006365FC" w:rsidRPr="005E075E" w:rsidRDefault="006365FC" w:rsidP="009B6C4F">
            <w:pPr>
              <w:rPr>
                <w:rFonts w:ascii="Times New Roman" w:hAnsi="Times New Roman" w:cs="Times New Roman"/>
                <w:sz w:val="24"/>
                <w:szCs w:val="24"/>
              </w:rPr>
            </w:pPr>
            <w:r w:rsidRPr="005E075E">
              <w:rPr>
                <w:rFonts w:ascii="Times New Roman" w:hAnsi="Times New Roman" w:cs="Times New Roman"/>
                <w:sz w:val="24"/>
                <w:szCs w:val="24"/>
              </w:rPr>
              <w:t xml:space="preserve">Зона делового, общественного и коммерческого назначения </w:t>
            </w:r>
          </w:p>
        </w:tc>
      </w:tr>
      <w:tr w:rsidR="006365FC" w:rsidRPr="005E075E">
        <w:tc>
          <w:tcPr>
            <w:tcW w:w="1843" w:type="dxa"/>
            <w:tcBorders>
              <w:top w:val="single" w:sz="4" w:space="0" w:color="000000"/>
              <w:left w:val="single" w:sz="4" w:space="0" w:color="000000"/>
              <w:bottom w:val="single" w:sz="4" w:space="0" w:color="000000"/>
            </w:tcBorders>
          </w:tcPr>
          <w:p w:rsidR="006365FC" w:rsidRPr="005E075E" w:rsidRDefault="006365FC" w:rsidP="009B6C4F">
            <w:pPr>
              <w:jc w:val="center"/>
              <w:rPr>
                <w:rFonts w:ascii="Times New Roman" w:hAnsi="Times New Roman" w:cs="Times New Roman"/>
                <w:sz w:val="24"/>
                <w:szCs w:val="24"/>
              </w:rPr>
            </w:pPr>
          </w:p>
        </w:tc>
        <w:tc>
          <w:tcPr>
            <w:tcW w:w="7938" w:type="dxa"/>
            <w:tcBorders>
              <w:top w:val="single" w:sz="4" w:space="0" w:color="000000"/>
              <w:left w:val="single" w:sz="4" w:space="0" w:color="000000"/>
              <w:bottom w:val="single" w:sz="4" w:space="0" w:color="000000"/>
              <w:right w:val="single" w:sz="4" w:space="0" w:color="000000"/>
            </w:tcBorders>
          </w:tcPr>
          <w:p w:rsidR="006365FC" w:rsidRPr="005E075E" w:rsidRDefault="006365FC" w:rsidP="009B6C4F">
            <w:pPr>
              <w:rPr>
                <w:rFonts w:ascii="Times New Roman" w:hAnsi="Times New Roman" w:cs="Times New Roman"/>
                <w:sz w:val="24"/>
                <w:szCs w:val="24"/>
              </w:rPr>
            </w:pPr>
            <w:r w:rsidRPr="005E075E">
              <w:rPr>
                <w:rFonts w:ascii="Times New Roman" w:hAnsi="Times New Roman" w:cs="Times New Roman"/>
                <w:i/>
                <w:iCs/>
                <w:sz w:val="24"/>
                <w:szCs w:val="24"/>
              </w:rPr>
              <w:t>Зона специализированной общественной застройки</w:t>
            </w:r>
          </w:p>
        </w:tc>
      </w:tr>
      <w:tr w:rsidR="006365FC" w:rsidRPr="005E075E">
        <w:trPr>
          <w:cantSplit/>
        </w:trPr>
        <w:tc>
          <w:tcPr>
            <w:tcW w:w="1843" w:type="dxa"/>
            <w:tcBorders>
              <w:top w:val="single" w:sz="4" w:space="0" w:color="000000"/>
              <w:left w:val="single" w:sz="4" w:space="0" w:color="000000"/>
              <w:bottom w:val="single" w:sz="4" w:space="0" w:color="000000"/>
            </w:tcBorders>
          </w:tcPr>
          <w:p w:rsidR="006365FC" w:rsidRPr="005E075E" w:rsidRDefault="006365FC" w:rsidP="0082038E">
            <w:pPr>
              <w:jc w:val="center"/>
              <w:rPr>
                <w:rFonts w:ascii="Times New Roman" w:hAnsi="Times New Roman" w:cs="Times New Roman"/>
                <w:sz w:val="24"/>
                <w:szCs w:val="24"/>
              </w:rPr>
            </w:pPr>
            <w:r w:rsidRPr="005E075E">
              <w:rPr>
                <w:rFonts w:ascii="Times New Roman" w:hAnsi="Times New Roman" w:cs="Times New Roman"/>
                <w:sz w:val="24"/>
                <w:szCs w:val="24"/>
              </w:rPr>
              <w:t>ОД - 2</w:t>
            </w:r>
          </w:p>
        </w:tc>
        <w:tc>
          <w:tcPr>
            <w:tcW w:w="7938" w:type="dxa"/>
            <w:tcBorders>
              <w:top w:val="single" w:sz="4" w:space="0" w:color="000000"/>
              <w:left w:val="single" w:sz="4" w:space="0" w:color="000000"/>
              <w:bottom w:val="single" w:sz="4" w:space="0" w:color="000000"/>
              <w:right w:val="single" w:sz="4" w:space="0" w:color="000000"/>
            </w:tcBorders>
          </w:tcPr>
          <w:p w:rsidR="006365FC" w:rsidRPr="005E075E" w:rsidRDefault="006365FC" w:rsidP="0082038E">
            <w:pPr>
              <w:rPr>
                <w:rFonts w:ascii="Times New Roman" w:hAnsi="Times New Roman" w:cs="Times New Roman"/>
                <w:sz w:val="24"/>
                <w:szCs w:val="24"/>
              </w:rPr>
            </w:pPr>
            <w:r w:rsidRPr="005E075E">
              <w:rPr>
                <w:rFonts w:ascii="Times New Roman" w:hAnsi="Times New Roman" w:cs="Times New Roman"/>
                <w:sz w:val="24"/>
                <w:szCs w:val="24"/>
              </w:rPr>
              <w:t xml:space="preserve">Зона объектов образования </w:t>
            </w:r>
          </w:p>
        </w:tc>
      </w:tr>
      <w:tr w:rsidR="006365FC" w:rsidRPr="005E075E">
        <w:trPr>
          <w:cantSplit/>
        </w:trPr>
        <w:tc>
          <w:tcPr>
            <w:tcW w:w="1843" w:type="dxa"/>
            <w:tcBorders>
              <w:top w:val="single" w:sz="4" w:space="0" w:color="000000"/>
              <w:left w:val="single" w:sz="4" w:space="0" w:color="000000"/>
              <w:bottom w:val="single" w:sz="4" w:space="0" w:color="000000"/>
            </w:tcBorders>
          </w:tcPr>
          <w:p w:rsidR="006365FC" w:rsidRPr="005E075E" w:rsidRDefault="006365FC" w:rsidP="0082038E">
            <w:pPr>
              <w:jc w:val="center"/>
              <w:rPr>
                <w:rFonts w:ascii="Times New Roman" w:hAnsi="Times New Roman" w:cs="Times New Roman"/>
                <w:sz w:val="24"/>
                <w:szCs w:val="24"/>
              </w:rPr>
            </w:pPr>
            <w:r w:rsidRPr="005E075E">
              <w:rPr>
                <w:rFonts w:ascii="Times New Roman" w:hAnsi="Times New Roman" w:cs="Times New Roman"/>
                <w:sz w:val="24"/>
                <w:szCs w:val="24"/>
              </w:rPr>
              <w:t>ОД - 3</w:t>
            </w:r>
          </w:p>
        </w:tc>
        <w:tc>
          <w:tcPr>
            <w:tcW w:w="7938" w:type="dxa"/>
            <w:tcBorders>
              <w:top w:val="single" w:sz="4" w:space="0" w:color="000000"/>
              <w:left w:val="single" w:sz="4" w:space="0" w:color="000000"/>
              <w:bottom w:val="single" w:sz="4" w:space="0" w:color="000000"/>
              <w:right w:val="single" w:sz="4" w:space="0" w:color="000000"/>
            </w:tcBorders>
          </w:tcPr>
          <w:p w:rsidR="006365FC" w:rsidRPr="005E075E" w:rsidRDefault="006365FC" w:rsidP="009B6C4F">
            <w:pPr>
              <w:rPr>
                <w:rFonts w:ascii="Times New Roman" w:hAnsi="Times New Roman" w:cs="Times New Roman"/>
                <w:sz w:val="24"/>
                <w:szCs w:val="24"/>
              </w:rPr>
            </w:pPr>
            <w:r w:rsidRPr="005E075E">
              <w:rPr>
                <w:rFonts w:ascii="Times New Roman" w:hAnsi="Times New Roman" w:cs="Times New Roman"/>
                <w:sz w:val="24"/>
                <w:szCs w:val="24"/>
              </w:rPr>
              <w:t>Зона объектов здравоохранения</w:t>
            </w:r>
          </w:p>
        </w:tc>
      </w:tr>
      <w:tr w:rsidR="006365FC" w:rsidRPr="005E075E">
        <w:trPr>
          <w:cantSplit/>
        </w:trPr>
        <w:tc>
          <w:tcPr>
            <w:tcW w:w="1843" w:type="dxa"/>
            <w:tcBorders>
              <w:top w:val="single" w:sz="4" w:space="0" w:color="000000"/>
              <w:left w:val="single" w:sz="4" w:space="0" w:color="000000"/>
              <w:bottom w:val="single" w:sz="4" w:space="0" w:color="000000"/>
            </w:tcBorders>
          </w:tcPr>
          <w:p w:rsidR="006365FC" w:rsidRPr="005E075E" w:rsidRDefault="006365FC" w:rsidP="0082038E">
            <w:pPr>
              <w:jc w:val="center"/>
              <w:rPr>
                <w:rFonts w:ascii="Times New Roman" w:hAnsi="Times New Roman" w:cs="Times New Roman"/>
                <w:sz w:val="24"/>
                <w:szCs w:val="24"/>
              </w:rPr>
            </w:pPr>
            <w:r w:rsidRPr="005E075E">
              <w:rPr>
                <w:rFonts w:ascii="Times New Roman" w:hAnsi="Times New Roman" w:cs="Times New Roman"/>
                <w:sz w:val="24"/>
                <w:szCs w:val="24"/>
              </w:rPr>
              <w:t>ОД - 4</w:t>
            </w:r>
          </w:p>
        </w:tc>
        <w:tc>
          <w:tcPr>
            <w:tcW w:w="7938" w:type="dxa"/>
            <w:tcBorders>
              <w:top w:val="single" w:sz="4" w:space="0" w:color="000000"/>
              <w:left w:val="single" w:sz="4" w:space="0" w:color="000000"/>
              <w:bottom w:val="single" w:sz="4" w:space="0" w:color="000000"/>
              <w:right w:val="single" w:sz="4" w:space="0" w:color="000000"/>
            </w:tcBorders>
          </w:tcPr>
          <w:p w:rsidR="006365FC" w:rsidRPr="005E075E" w:rsidRDefault="006365FC" w:rsidP="009B6C4F">
            <w:pPr>
              <w:rPr>
                <w:rFonts w:ascii="Times New Roman" w:hAnsi="Times New Roman" w:cs="Times New Roman"/>
                <w:sz w:val="24"/>
                <w:szCs w:val="24"/>
              </w:rPr>
            </w:pPr>
            <w:r w:rsidRPr="005E075E">
              <w:rPr>
                <w:rFonts w:ascii="Times New Roman" w:hAnsi="Times New Roman" w:cs="Times New Roman"/>
                <w:sz w:val="24"/>
                <w:szCs w:val="24"/>
              </w:rPr>
              <w:t>Зона объектов физической культуры и спорта</w:t>
            </w:r>
          </w:p>
        </w:tc>
      </w:tr>
      <w:tr w:rsidR="006365FC" w:rsidRPr="005E075E">
        <w:trPr>
          <w:cantSplit/>
        </w:trPr>
        <w:tc>
          <w:tcPr>
            <w:tcW w:w="1843" w:type="dxa"/>
            <w:tcBorders>
              <w:top w:val="single" w:sz="4" w:space="0" w:color="000000"/>
              <w:left w:val="single" w:sz="4" w:space="0" w:color="000000"/>
              <w:bottom w:val="single" w:sz="4" w:space="0" w:color="000000"/>
            </w:tcBorders>
          </w:tcPr>
          <w:p w:rsidR="006365FC" w:rsidRPr="005E075E" w:rsidRDefault="006365FC" w:rsidP="0082038E">
            <w:pPr>
              <w:jc w:val="center"/>
              <w:rPr>
                <w:rFonts w:ascii="Times New Roman" w:hAnsi="Times New Roman" w:cs="Times New Roman"/>
                <w:sz w:val="24"/>
                <w:szCs w:val="24"/>
              </w:rPr>
            </w:pPr>
            <w:r w:rsidRPr="005E075E">
              <w:rPr>
                <w:rFonts w:ascii="Times New Roman" w:hAnsi="Times New Roman" w:cs="Times New Roman"/>
                <w:sz w:val="24"/>
                <w:szCs w:val="24"/>
              </w:rPr>
              <w:t xml:space="preserve">ОД – 5 </w:t>
            </w:r>
          </w:p>
        </w:tc>
        <w:tc>
          <w:tcPr>
            <w:tcW w:w="7938" w:type="dxa"/>
            <w:tcBorders>
              <w:top w:val="single" w:sz="4" w:space="0" w:color="000000"/>
              <w:left w:val="single" w:sz="4" w:space="0" w:color="000000"/>
              <w:bottom w:val="single" w:sz="4" w:space="0" w:color="000000"/>
              <w:right w:val="single" w:sz="4" w:space="0" w:color="000000"/>
            </w:tcBorders>
          </w:tcPr>
          <w:p w:rsidR="006365FC" w:rsidRPr="005E075E" w:rsidRDefault="006365FC" w:rsidP="009B6C4F">
            <w:pPr>
              <w:rPr>
                <w:rFonts w:ascii="Times New Roman" w:hAnsi="Times New Roman" w:cs="Times New Roman"/>
                <w:sz w:val="24"/>
                <w:szCs w:val="24"/>
              </w:rPr>
            </w:pPr>
            <w:r w:rsidRPr="005E075E">
              <w:rPr>
                <w:rFonts w:ascii="Times New Roman" w:hAnsi="Times New Roman" w:cs="Times New Roman"/>
                <w:sz w:val="24"/>
                <w:szCs w:val="24"/>
              </w:rPr>
              <w:t>Зона объектов религиозного назначения</w:t>
            </w:r>
          </w:p>
        </w:tc>
      </w:tr>
      <w:tr w:rsidR="006365FC" w:rsidRPr="005E075E">
        <w:trPr>
          <w:cantSplit/>
        </w:trPr>
        <w:tc>
          <w:tcPr>
            <w:tcW w:w="9781" w:type="dxa"/>
            <w:gridSpan w:val="2"/>
            <w:tcBorders>
              <w:top w:val="single" w:sz="4" w:space="0" w:color="000000"/>
              <w:left w:val="single" w:sz="4" w:space="0" w:color="000000"/>
              <w:bottom w:val="single" w:sz="4" w:space="0" w:color="000000"/>
              <w:right w:val="single" w:sz="4" w:space="0" w:color="000000"/>
            </w:tcBorders>
            <w:vAlign w:val="center"/>
          </w:tcPr>
          <w:p w:rsidR="006365FC" w:rsidRPr="005E075E" w:rsidRDefault="006365FC" w:rsidP="009B6C4F">
            <w:pPr>
              <w:snapToGrid w:val="0"/>
              <w:jc w:val="center"/>
              <w:rPr>
                <w:rFonts w:ascii="Times New Roman" w:hAnsi="Times New Roman" w:cs="Times New Roman"/>
                <w:caps/>
                <w:sz w:val="24"/>
                <w:szCs w:val="24"/>
              </w:rPr>
            </w:pPr>
            <w:r w:rsidRPr="005E075E">
              <w:rPr>
                <w:rFonts w:ascii="Times New Roman" w:hAnsi="Times New Roman" w:cs="Times New Roman"/>
                <w:caps/>
                <w:sz w:val="24"/>
                <w:szCs w:val="24"/>
              </w:rPr>
              <w:t xml:space="preserve">Производственные зоны, Зоны инженерной и транспортной инфраструктур: </w:t>
            </w:r>
          </w:p>
        </w:tc>
      </w:tr>
      <w:tr w:rsidR="006365FC" w:rsidRPr="005E075E">
        <w:trPr>
          <w:cantSplit/>
        </w:trPr>
        <w:tc>
          <w:tcPr>
            <w:tcW w:w="1843" w:type="dxa"/>
            <w:tcBorders>
              <w:top w:val="single" w:sz="4" w:space="0" w:color="000000"/>
              <w:left w:val="single" w:sz="4" w:space="0" w:color="000000"/>
              <w:bottom w:val="single" w:sz="4" w:space="0" w:color="000000"/>
            </w:tcBorders>
          </w:tcPr>
          <w:p w:rsidR="006365FC" w:rsidRPr="005E075E" w:rsidRDefault="006365FC" w:rsidP="009B6C4F">
            <w:pPr>
              <w:jc w:val="center"/>
              <w:rPr>
                <w:rFonts w:ascii="Times New Roman" w:hAnsi="Times New Roman" w:cs="Times New Roman"/>
                <w:sz w:val="24"/>
                <w:szCs w:val="24"/>
              </w:rPr>
            </w:pPr>
            <w:r w:rsidRPr="005E075E">
              <w:rPr>
                <w:rFonts w:ascii="Times New Roman" w:hAnsi="Times New Roman" w:cs="Times New Roman"/>
                <w:sz w:val="24"/>
                <w:szCs w:val="24"/>
              </w:rPr>
              <w:t>П -  1</w:t>
            </w:r>
          </w:p>
        </w:tc>
        <w:tc>
          <w:tcPr>
            <w:tcW w:w="7938" w:type="dxa"/>
            <w:tcBorders>
              <w:top w:val="single" w:sz="4" w:space="0" w:color="000000"/>
              <w:left w:val="single" w:sz="4" w:space="0" w:color="000000"/>
              <w:bottom w:val="single" w:sz="4" w:space="0" w:color="000000"/>
              <w:right w:val="single" w:sz="4" w:space="0" w:color="000000"/>
            </w:tcBorders>
          </w:tcPr>
          <w:p w:rsidR="006365FC" w:rsidRPr="005E075E" w:rsidRDefault="006365FC" w:rsidP="009B6C4F">
            <w:pPr>
              <w:rPr>
                <w:rFonts w:ascii="Times New Roman" w:hAnsi="Times New Roman" w:cs="Times New Roman"/>
                <w:sz w:val="24"/>
                <w:szCs w:val="24"/>
              </w:rPr>
            </w:pPr>
            <w:r w:rsidRPr="005E075E">
              <w:rPr>
                <w:rFonts w:ascii="Times New Roman" w:hAnsi="Times New Roman" w:cs="Times New Roman"/>
                <w:sz w:val="24"/>
                <w:szCs w:val="24"/>
              </w:rPr>
              <w:t xml:space="preserve">Зона размещения производственных объектов I класса опасности </w:t>
            </w:r>
          </w:p>
          <w:p w:rsidR="006365FC" w:rsidRPr="005E075E" w:rsidRDefault="006365FC" w:rsidP="009B6C4F">
            <w:pPr>
              <w:rPr>
                <w:rFonts w:ascii="Times New Roman" w:hAnsi="Times New Roman" w:cs="Times New Roman"/>
                <w:sz w:val="24"/>
                <w:szCs w:val="24"/>
              </w:rPr>
            </w:pPr>
            <w:r w:rsidRPr="005E075E">
              <w:rPr>
                <w:rFonts w:ascii="Times New Roman" w:hAnsi="Times New Roman" w:cs="Times New Roman"/>
                <w:sz w:val="24"/>
                <w:szCs w:val="24"/>
              </w:rPr>
              <w:t>(СЗЗ-1000м)</w:t>
            </w:r>
          </w:p>
        </w:tc>
      </w:tr>
      <w:tr w:rsidR="006365FC" w:rsidRPr="005E075E">
        <w:trPr>
          <w:cantSplit/>
        </w:trPr>
        <w:tc>
          <w:tcPr>
            <w:tcW w:w="1843" w:type="dxa"/>
            <w:tcBorders>
              <w:top w:val="single" w:sz="4" w:space="0" w:color="000000"/>
              <w:left w:val="single" w:sz="4" w:space="0" w:color="000000"/>
              <w:bottom w:val="single" w:sz="4" w:space="0" w:color="000000"/>
            </w:tcBorders>
          </w:tcPr>
          <w:p w:rsidR="006365FC" w:rsidRPr="005E075E" w:rsidRDefault="006365FC" w:rsidP="009B6C4F">
            <w:pPr>
              <w:jc w:val="center"/>
              <w:rPr>
                <w:rFonts w:ascii="Times New Roman" w:hAnsi="Times New Roman" w:cs="Times New Roman"/>
                <w:sz w:val="24"/>
                <w:szCs w:val="24"/>
              </w:rPr>
            </w:pPr>
            <w:r w:rsidRPr="005E075E">
              <w:rPr>
                <w:rFonts w:ascii="Times New Roman" w:hAnsi="Times New Roman" w:cs="Times New Roman"/>
                <w:sz w:val="24"/>
                <w:szCs w:val="24"/>
              </w:rPr>
              <w:t>П -  2</w:t>
            </w:r>
          </w:p>
        </w:tc>
        <w:tc>
          <w:tcPr>
            <w:tcW w:w="7938" w:type="dxa"/>
            <w:tcBorders>
              <w:top w:val="single" w:sz="4" w:space="0" w:color="000000"/>
              <w:left w:val="single" w:sz="4" w:space="0" w:color="000000"/>
              <w:bottom w:val="single" w:sz="4" w:space="0" w:color="000000"/>
              <w:right w:val="single" w:sz="4" w:space="0" w:color="000000"/>
            </w:tcBorders>
          </w:tcPr>
          <w:p w:rsidR="006365FC" w:rsidRPr="005E075E" w:rsidRDefault="006365FC" w:rsidP="0082038E">
            <w:pPr>
              <w:rPr>
                <w:rFonts w:ascii="Times New Roman" w:hAnsi="Times New Roman" w:cs="Times New Roman"/>
                <w:sz w:val="24"/>
                <w:szCs w:val="24"/>
              </w:rPr>
            </w:pPr>
            <w:r w:rsidRPr="005E075E">
              <w:rPr>
                <w:rFonts w:ascii="Times New Roman" w:hAnsi="Times New Roman" w:cs="Times New Roman"/>
                <w:sz w:val="24"/>
                <w:szCs w:val="24"/>
              </w:rPr>
              <w:t>Зона размещения производственных, коммунальных и складских объектов II класса опасности (СЗЗ-500м)</w:t>
            </w:r>
          </w:p>
        </w:tc>
      </w:tr>
      <w:tr w:rsidR="006365FC" w:rsidRPr="005E075E">
        <w:trPr>
          <w:cantSplit/>
        </w:trPr>
        <w:tc>
          <w:tcPr>
            <w:tcW w:w="1843" w:type="dxa"/>
            <w:tcBorders>
              <w:top w:val="single" w:sz="4" w:space="0" w:color="000000"/>
              <w:left w:val="single" w:sz="4" w:space="0" w:color="000000"/>
              <w:bottom w:val="single" w:sz="4" w:space="0" w:color="000000"/>
            </w:tcBorders>
          </w:tcPr>
          <w:p w:rsidR="006365FC" w:rsidRPr="005E075E" w:rsidRDefault="006365FC" w:rsidP="009B6C4F">
            <w:pPr>
              <w:jc w:val="center"/>
              <w:rPr>
                <w:rFonts w:ascii="Times New Roman" w:hAnsi="Times New Roman" w:cs="Times New Roman"/>
                <w:sz w:val="24"/>
                <w:szCs w:val="24"/>
              </w:rPr>
            </w:pPr>
            <w:r w:rsidRPr="005E075E">
              <w:rPr>
                <w:rFonts w:ascii="Times New Roman" w:hAnsi="Times New Roman" w:cs="Times New Roman"/>
                <w:sz w:val="24"/>
                <w:szCs w:val="24"/>
              </w:rPr>
              <w:t>П -  3</w:t>
            </w:r>
          </w:p>
        </w:tc>
        <w:tc>
          <w:tcPr>
            <w:tcW w:w="7938" w:type="dxa"/>
            <w:tcBorders>
              <w:top w:val="single" w:sz="4" w:space="0" w:color="000000"/>
              <w:left w:val="single" w:sz="4" w:space="0" w:color="000000"/>
              <w:bottom w:val="single" w:sz="4" w:space="0" w:color="000000"/>
              <w:right w:val="single" w:sz="4" w:space="0" w:color="000000"/>
            </w:tcBorders>
          </w:tcPr>
          <w:p w:rsidR="006365FC" w:rsidRPr="005E075E" w:rsidRDefault="006365FC" w:rsidP="009B6C4F">
            <w:pPr>
              <w:rPr>
                <w:rFonts w:ascii="Times New Roman" w:hAnsi="Times New Roman" w:cs="Times New Roman"/>
                <w:sz w:val="24"/>
                <w:szCs w:val="24"/>
              </w:rPr>
            </w:pPr>
            <w:r w:rsidRPr="005E075E">
              <w:rPr>
                <w:rFonts w:ascii="Times New Roman" w:hAnsi="Times New Roman" w:cs="Times New Roman"/>
                <w:sz w:val="24"/>
                <w:szCs w:val="24"/>
              </w:rPr>
              <w:t xml:space="preserve">Зона размещения производственных, коммунальных и складских объектов III класса вредности </w:t>
            </w:r>
          </w:p>
          <w:p w:rsidR="006365FC" w:rsidRPr="005E075E" w:rsidRDefault="006365FC" w:rsidP="009B6C4F">
            <w:pPr>
              <w:rPr>
                <w:rFonts w:ascii="Times New Roman" w:hAnsi="Times New Roman" w:cs="Times New Roman"/>
                <w:sz w:val="24"/>
                <w:szCs w:val="24"/>
              </w:rPr>
            </w:pPr>
            <w:r w:rsidRPr="005E075E">
              <w:rPr>
                <w:rFonts w:ascii="Times New Roman" w:hAnsi="Times New Roman" w:cs="Times New Roman"/>
                <w:sz w:val="24"/>
                <w:szCs w:val="24"/>
              </w:rPr>
              <w:t>(СЗЗ-300м)</w:t>
            </w:r>
          </w:p>
        </w:tc>
      </w:tr>
      <w:tr w:rsidR="006365FC" w:rsidRPr="005E075E">
        <w:trPr>
          <w:cantSplit/>
        </w:trPr>
        <w:tc>
          <w:tcPr>
            <w:tcW w:w="1843" w:type="dxa"/>
            <w:tcBorders>
              <w:top w:val="single" w:sz="4" w:space="0" w:color="000000"/>
              <w:left w:val="single" w:sz="4" w:space="0" w:color="000000"/>
              <w:bottom w:val="single" w:sz="4" w:space="0" w:color="000000"/>
            </w:tcBorders>
          </w:tcPr>
          <w:p w:rsidR="006365FC" w:rsidRPr="005E075E" w:rsidRDefault="006365FC" w:rsidP="009B6C4F">
            <w:pPr>
              <w:jc w:val="center"/>
              <w:rPr>
                <w:rFonts w:ascii="Times New Roman" w:hAnsi="Times New Roman" w:cs="Times New Roman"/>
                <w:sz w:val="24"/>
                <w:szCs w:val="24"/>
              </w:rPr>
            </w:pPr>
            <w:r w:rsidRPr="005E075E">
              <w:rPr>
                <w:rFonts w:ascii="Times New Roman" w:hAnsi="Times New Roman" w:cs="Times New Roman"/>
                <w:sz w:val="24"/>
                <w:szCs w:val="24"/>
              </w:rPr>
              <w:t xml:space="preserve">П -  4 </w:t>
            </w:r>
          </w:p>
        </w:tc>
        <w:tc>
          <w:tcPr>
            <w:tcW w:w="7938" w:type="dxa"/>
            <w:tcBorders>
              <w:top w:val="single" w:sz="4" w:space="0" w:color="000000"/>
              <w:left w:val="single" w:sz="4" w:space="0" w:color="000000"/>
              <w:bottom w:val="single" w:sz="4" w:space="0" w:color="000000"/>
              <w:right w:val="single" w:sz="4" w:space="0" w:color="000000"/>
            </w:tcBorders>
          </w:tcPr>
          <w:p w:rsidR="006365FC" w:rsidRPr="005E075E" w:rsidRDefault="006365FC" w:rsidP="0082038E">
            <w:pPr>
              <w:rPr>
                <w:rFonts w:ascii="Times New Roman" w:hAnsi="Times New Roman" w:cs="Times New Roman"/>
                <w:sz w:val="24"/>
                <w:szCs w:val="24"/>
              </w:rPr>
            </w:pPr>
            <w:r w:rsidRPr="005E075E">
              <w:rPr>
                <w:rFonts w:ascii="Times New Roman" w:hAnsi="Times New Roman" w:cs="Times New Roman"/>
                <w:sz w:val="24"/>
                <w:szCs w:val="24"/>
              </w:rPr>
              <w:t xml:space="preserve">Зона размещения производственных, коммунальных и складских объектов IV класса опасности (СЗЗ-100м) </w:t>
            </w:r>
          </w:p>
        </w:tc>
      </w:tr>
      <w:tr w:rsidR="006365FC" w:rsidRPr="005E075E">
        <w:trPr>
          <w:cantSplit/>
        </w:trPr>
        <w:tc>
          <w:tcPr>
            <w:tcW w:w="1843" w:type="dxa"/>
            <w:tcBorders>
              <w:top w:val="single" w:sz="4" w:space="0" w:color="000000"/>
              <w:left w:val="single" w:sz="4" w:space="0" w:color="000000"/>
              <w:bottom w:val="single" w:sz="4" w:space="0" w:color="000000"/>
            </w:tcBorders>
          </w:tcPr>
          <w:p w:rsidR="006365FC" w:rsidRPr="005E075E" w:rsidRDefault="006365FC" w:rsidP="009B6C4F">
            <w:pPr>
              <w:jc w:val="center"/>
              <w:rPr>
                <w:rFonts w:ascii="Times New Roman" w:hAnsi="Times New Roman" w:cs="Times New Roman"/>
                <w:sz w:val="24"/>
                <w:szCs w:val="24"/>
              </w:rPr>
            </w:pPr>
            <w:r w:rsidRPr="005E075E">
              <w:rPr>
                <w:rFonts w:ascii="Times New Roman" w:hAnsi="Times New Roman" w:cs="Times New Roman"/>
                <w:sz w:val="24"/>
                <w:szCs w:val="24"/>
              </w:rPr>
              <w:t>П -  5</w:t>
            </w:r>
          </w:p>
        </w:tc>
        <w:tc>
          <w:tcPr>
            <w:tcW w:w="7938" w:type="dxa"/>
            <w:tcBorders>
              <w:top w:val="single" w:sz="4" w:space="0" w:color="000000"/>
              <w:left w:val="single" w:sz="4" w:space="0" w:color="000000"/>
              <w:bottom w:val="single" w:sz="4" w:space="0" w:color="000000"/>
              <w:right w:val="single" w:sz="4" w:space="0" w:color="000000"/>
            </w:tcBorders>
          </w:tcPr>
          <w:p w:rsidR="006365FC" w:rsidRPr="005E075E" w:rsidRDefault="006365FC" w:rsidP="0082038E">
            <w:pPr>
              <w:rPr>
                <w:rFonts w:ascii="Times New Roman" w:hAnsi="Times New Roman" w:cs="Times New Roman"/>
                <w:sz w:val="24"/>
                <w:szCs w:val="24"/>
              </w:rPr>
            </w:pPr>
            <w:r w:rsidRPr="005E075E">
              <w:rPr>
                <w:rFonts w:ascii="Times New Roman" w:hAnsi="Times New Roman" w:cs="Times New Roman"/>
                <w:sz w:val="24"/>
                <w:szCs w:val="24"/>
              </w:rPr>
              <w:t>Зона размещения производственных, коммунальных и складских объектов V класса опасности (СЗЗ-50м)</w:t>
            </w:r>
          </w:p>
        </w:tc>
      </w:tr>
      <w:tr w:rsidR="006365FC" w:rsidRPr="005E075E">
        <w:trPr>
          <w:cantSplit/>
        </w:trPr>
        <w:tc>
          <w:tcPr>
            <w:tcW w:w="1843" w:type="dxa"/>
            <w:tcBorders>
              <w:top w:val="single" w:sz="4" w:space="0" w:color="000000"/>
              <w:left w:val="single" w:sz="4" w:space="0" w:color="000000"/>
              <w:bottom w:val="single" w:sz="4" w:space="0" w:color="000000"/>
            </w:tcBorders>
          </w:tcPr>
          <w:p w:rsidR="006365FC" w:rsidRPr="005E075E" w:rsidRDefault="006365FC" w:rsidP="009B6C4F">
            <w:pPr>
              <w:jc w:val="center"/>
              <w:rPr>
                <w:rFonts w:ascii="Times New Roman" w:hAnsi="Times New Roman" w:cs="Times New Roman"/>
                <w:sz w:val="24"/>
                <w:szCs w:val="24"/>
              </w:rPr>
            </w:pPr>
            <w:r w:rsidRPr="005E075E">
              <w:rPr>
                <w:rFonts w:ascii="Times New Roman" w:hAnsi="Times New Roman" w:cs="Times New Roman"/>
                <w:sz w:val="24"/>
                <w:szCs w:val="24"/>
              </w:rPr>
              <w:t>ИТ - 1</w:t>
            </w:r>
          </w:p>
        </w:tc>
        <w:tc>
          <w:tcPr>
            <w:tcW w:w="7938" w:type="dxa"/>
            <w:tcBorders>
              <w:top w:val="single" w:sz="4" w:space="0" w:color="000000"/>
              <w:left w:val="single" w:sz="4" w:space="0" w:color="000000"/>
              <w:bottom w:val="single" w:sz="4" w:space="0" w:color="000000"/>
              <w:right w:val="single" w:sz="4" w:space="0" w:color="000000"/>
            </w:tcBorders>
          </w:tcPr>
          <w:p w:rsidR="006365FC" w:rsidRPr="005E075E" w:rsidRDefault="006365FC" w:rsidP="009B6C4F">
            <w:pPr>
              <w:rPr>
                <w:rFonts w:ascii="Times New Roman" w:hAnsi="Times New Roman" w:cs="Times New Roman"/>
                <w:sz w:val="24"/>
                <w:szCs w:val="24"/>
              </w:rPr>
            </w:pPr>
            <w:r w:rsidRPr="005E075E">
              <w:rPr>
                <w:rFonts w:ascii="Times New Roman" w:hAnsi="Times New Roman" w:cs="Times New Roman"/>
                <w:sz w:val="24"/>
                <w:szCs w:val="24"/>
              </w:rPr>
              <w:t>Зона объектов инженерной инфраструктуры</w:t>
            </w:r>
          </w:p>
        </w:tc>
      </w:tr>
      <w:tr w:rsidR="006365FC" w:rsidRPr="005E075E">
        <w:trPr>
          <w:cantSplit/>
        </w:trPr>
        <w:tc>
          <w:tcPr>
            <w:tcW w:w="1843" w:type="dxa"/>
            <w:tcBorders>
              <w:top w:val="single" w:sz="4" w:space="0" w:color="000000"/>
              <w:left w:val="single" w:sz="4" w:space="0" w:color="000000"/>
              <w:bottom w:val="single" w:sz="4" w:space="0" w:color="000000"/>
            </w:tcBorders>
          </w:tcPr>
          <w:p w:rsidR="006365FC" w:rsidRPr="005E075E" w:rsidRDefault="006365FC" w:rsidP="009B6C4F">
            <w:pPr>
              <w:jc w:val="center"/>
              <w:rPr>
                <w:rFonts w:ascii="Times New Roman" w:hAnsi="Times New Roman" w:cs="Times New Roman"/>
                <w:sz w:val="24"/>
                <w:szCs w:val="24"/>
              </w:rPr>
            </w:pPr>
            <w:r w:rsidRPr="005E075E">
              <w:rPr>
                <w:rFonts w:ascii="Times New Roman" w:hAnsi="Times New Roman" w:cs="Times New Roman"/>
                <w:sz w:val="24"/>
                <w:szCs w:val="24"/>
              </w:rPr>
              <w:t>ИТ - 2</w:t>
            </w:r>
          </w:p>
        </w:tc>
        <w:tc>
          <w:tcPr>
            <w:tcW w:w="7938" w:type="dxa"/>
            <w:tcBorders>
              <w:top w:val="single" w:sz="4" w:space="0" w:color="000000"/>
              <w:left w:val="single" w:sz="4" w:space="0" w:color="000000"/>
              <w:bottom w:val="single" w:sz="4" w:space="0" w:color="000000"/>
              <w:right w:val="single" w:sz="4" w:space="0" w:color="000000"/>
            </w:tcBorders>
          </w:tcPr>
          <w:p w:rsidR="006365FC" w:rsidRPr="005E075E" w:rsidRDefault="006365FC" w:rsidP="009B6C4F">
            <w:pPr>
              <w:rPr>
                <w:rFonts w:ascii="Times New Roman" w:hAnsi="Times New Roman" w:cs="Times New Roman"/>
                <w:sz w:val="24"/>
                <w:szCs w:val="24"/>
              </w:rPr>
            </w:pPr>
            <w:r w:rsidRPr="005E075E">
              <w:rPr>
                <w:rFonts w:ascii="Times New Roman" w:hAnsi="Times New Roman" w:cs="Times New Roman"/>
                <w:sz w:val="24"/>
                <w:szCs w:val="24"/>
              </w:rPr>
              <w:t>Зона объектов транспортной инфраструктуры</w:t>
            </w:r>
          </w:p>
        </w:tc>
      </w:tr>
      <w:tr w:rsidR="006365FC" w:rsidRPr="005E075E">
        <w:trPr>
          <w:cantSplit/>
        </w:trPr>
        <w:tc>
          <w:tcPr>
            <w:tcW w:w="1843" w:type="dxa"/>
            <w:tcBorders>
              <w:top w:val="single" w:sz="4" w:space="0" w:color="000000"/>
              <w:left w:val="single" w:sz="4" w:space="0" w:color="000000"/>
              <w:bottom w:val="single" w:sz="4" w:space="0" w:color="000000"/>
            </w:tcBorders>
            <w:vAlign w:val="center"/>
          </w:tcPr>
          <w:p w:rsidR="006365FC" w:rsidRPr="005E075E" w:rsidRDefault="006365FC" w:rsidP="009B6C4F">
            <w:pPr>
              <w:widowControl w:val="0"/>
              <w:snapToGrid w:val="0"/>
              <w:jc w:val="center"/>
              <w:rPr>
                <w:rFonts w:ascii="Times New Roman" w:hAnsi="Times New Roman" w:cs="Times New Roman"/>
                <w:sz w:val="24"/>
                <w:szCs w:val="24"/>
              </w:rPr>
            </w:pPr>
          </w:p>
        </w:tc>
        <w:tc>
          <w:tcPr>
            <w:tcW w:w="7938" w:type="dxa"/>
            <w:tcBorders>
              <w:top w:val="single" w:sz="4" w:space="0" w:color="000000"/>
              <w:left w:val="single" w:sz="4" w:space="0" w:color="000000"/>
              <w:bottom w:val="single" w:sz="4" w:space="0" w:color="000000"/>
              <w:right w:val="single" w:sz="4" w:space="0" w:color="000000"/>
            </w:tcBorders>
          </w:tcPr>
          <w:p w:rsidR="006365FC" w:rsidRPr="005E075E" w:rsidRDefault="006365FC" w:rsidP="009B6C4F">
            <w:pPr>
              <w:snapToGrid w:val="0"/>
              <w:jc w:val="center"/>
              <w:rPr>
                <w:rFonts w:ascii="Times New Roman" w:hAnsi="Times New Roman" w:cs="Times New Roman"/>
                <w:caps/>
                <w:sz w:val="24"/>
                <w:szCs w:val="24"/>
              </w:rPr>
            </w:pPr>
            <w:r w:rsidRPr="005E075E">
              <w:rPr>
                <w:rFonts w:ascii="Times New Roman" w:hAnsi="Times New Roman" w:cs="Times New Roman"/>
                <w:caps/>
                <w:sz w:val="24"/>
                <w:szCs w:val="24"/>
              </w:rPr>
              <w:t>Зоны рекреационного назначения:</w:t>
            </w:r>
          </w:p>
        </w:tc>
      </w:tr>
      <w:tr w:rsidR="006365FC" w:rsidRPr="005E075E">
        <w:trPr>
          <w:cantSplit/>
        </w:trPr>
        <w:tc>
          <w:tcPr>
            <w:tcW w:w="1843" w:type="dxa"/>
            <w:tcBorders>
              <w:top w:val="single" w:sz="4" w:space="0" w:color="000000"/>
              <w:left w:val="single" w:sz="4" w:space="0" w:color="000000"/>
              <w:bottom w:val="single" w:sz="4" w:space="0" w:color="000000"/>
            </w:tcBorders>
          </w:tcPr>
          <w:p w:rsidR="006365FC" w:rsidRPr="005E075E" w:rsidRDefault="006365FC" w:rsidP="009B6C4F">
            <w:pPr>
              <w:jc w:val="center"/>
              <w:rPr>
                <w:rFonts w:ascii="Times New Roman" w:hAnsi="Times New Roman" w:cs="Times New Roman"/>
                <w:sz w:val="24"/>
                <w:szCs w:val="24"/>
              </w:rPr>
            </w:pPr>
            <w:r w:rsidRPr="005E075E">
              <w:rPr>
                <w:rFonts w:ascii="Times New Roman" w:hAnsi="Times New Roman" w:cs="Times New Roman"/>
                <w:sz w:val="24"/>
                <w:szCs w:val="24"/>
              </w:rPr>
              <w:t>Р - 1</w:t>
            </w:r>
          </w:p>
        </w:tc>
        <w:tc>
          <w:tcPr>
            <w:tcW w:w="7938" w:type="dxa"/>
            <w:tcBorders>
              <w:top w:val="single" w:sz="4" w:space="0" w:color="000000"/>
              <w:left w:val="single" w:sz="4" w:space="0" w:color="000000"/>
              <w:bottom w:val="single" w:sz="4" w:space="0" w:color="000000"/>
              <w:right w:val="single" w:sz="4" w:space="0" w:color="000000"/>
            </w:tcBorders>
          </w:tcPr>
          <w:p w:rsidR="006365FC" w:rsidRPr="005E075E" w:rsidRDefault="006365FC" w:rsidP="0082038E">
            <w:pPr>
              <w:rPr>
                <w:rFonts w:ascii="Times New Roman" w:hAnsi="Times New Roman" w:cs="Times New Roman"/>
                <w:sz w:val="24"/>
                <w:szCs w:val="24"/>
              </w:rPr>
            </w:pPr>
            <w:r w:rsidRPr="005E075E">
              <w:rPr>
                <w:rFonts w:ascii="Times New Roman" w:hAnsi="Times New Roman" w:cs="Times New Roman"/>
                <w:sz w:val="24"/>
                <w:szCs w:val="24"/>
              </w:rPr>
              <w:t xml:space="preserve">Зона озелененных территорий общего пользования (парки, скверы, бульвары) </w:t>
            </w:r>
          </w:p>
        </w:tc>
      </w:tr>
      <w:tr w:rsidR="006365FC" w:rsidRPr="005E075E">
        <w:trPr>
          <w:cantSplit/>
        </w:trPr>
        <w:tc>
          <w:tcPr>
            <w:tcW w:w="1843" w:type="dxa"/>
            <w:tcBorders>
              <w:top w:val="single" w:sz="4" w:space="0" w:color="000000"/>
              <w:left w:val="single" w:sz="4" w:space="0" w:color="000000"/>
              <w:bottom w:val="single" w:sz="4" w:space="0" w:color="000000"/>
            </w:tcBorders>
          </w:tcPr>
          <w:p w:rsidR="006365FC" w:rsidRPr="005E075E" w:rsidRDefault="006365FC" w:rsidP="009B6C4F">
            <w:pPr>
              <w:jc w:val="center"/>
              <w:rPr>
                <w:rFonts w:ascii="Times New Roman" w:hAnsi="Times New Roman" w:cs="Times New Roman"/>
                <w:sz w:val="24"/>
                <w:szCs w:val="24"/>
              </w:rPr>
            </w:pPr>
            <w:r w:rsidRPr="005E075E">
              <w:rPr>
                <w:rFonts w:ascii="Times New Roman" w:hAnsi="Times New Roman" w:cs="Times New Roman"/>
                <w:sz w:val="24"/>
                <w:szCs w:val="24"/>
              </w:rPr>
              <w:t>Р - 2</w:t>
            </w:r>
          </w:p>
        </w:tc>
        <w:tc>
          <w:tcPr>
            <w:tcW w:w="7938" w:type="dxa"/>
            <w:tcBorders>
              <w:top w:val="single" w:sz="4" w:space="0" w:color="000000"/>
              <w:left w:val="single" w:sz="4" w:space="0" w:color="000000"/>
              <w:bottom w:val="single" w:sz="4" w:space="0" w:color="000000"/>
              <w:right w:val="single" w:sz="4" w:space="0" w:color="000000"/>
            </w:tcBorders>
          </w:tcPr>
          <w:p w:rsidR="006365FC" w:rsidRPr="005E075E" w:rsidRDefault="006365FC" w:rsidP="0082038E">
            <w:pPr>
              <w:rPr>
                <w:rFonts w:ascii="Times New Roman" w:hAnsi="Times New Roman" w:cs="Times New Roman"/>
                <w:sz w:val="24"/>
                <w:szCs w:val="24"/>
              </w:rPr>
            </w:pPr>
            <w:r w:rsidRPr="005E075E">
              <w:rPr>
                <w:rFonts w:ascii="Times New Roman" w:hAnsi="Times New Roman" w:cs="Times New Roman"/>
                <w:sz w:val="24"/>
                <w:szCs w:val="24"/>
              </w:rPr>
              <w:t>Зона отдыха</w:t>
            </w:r>
          </w:p>
        </w:tc>
      </w:tr>
      <w:tr w:rsidR="006365FC" w:rsidRPr="005E075E">
        <w:trPr>
          <w:cantSplit/>
        </w:trPr>
        <w:tc>
          <w:tcPr>
            <w:tcW w:w="1843" w:type="dxa"/>
            <w:tcBorders>
              <w:top w:val="single" w:sz="4" w:space="0" w:color="000000"/>
              <w:left w:val="single" w:sz="4" w:space="0" w:color="000000"/>
              <w:bottom w:val="single" w:sz="4" w:space="0" w:color="000000"/>
            </w:tcBorders>
            <w:vAlign w:val="center"/>
          </w:tcPr>
          <w:p w:rsidR="006365FC" w:rsidRPr="005E075E" w:rsidRDefault="006365FC" w:rsidP="009B6C4F">
            <w:pPr>
              <w:widowControl w:val="0"/>
              <w:snapToGrid w:val="0"/>
              <w:jc w:val="center"/>
              <w:rPr>
                <w:rFonts w:ascii="Times New Roman" w:hAnsi="Times New Roman" w:cs="Times New Roman"/>
                <w:sz w:val="24"/>
                <w:szCs w:val="24"/>
              </w:rPr>
            </w:pPr>
          </w:p>
        </w:tc>
        <w:tc>
          <w:tcPr>
            <w:tcW w:w="7938" w:type="dxa"/>
            <w:tcBorders>
              <w:top w:val="single" w:sz="4" w:space="0" w:color="000000"/>
              <w:left w:val="single" w:sz="4" w:space="0" w:color="000000"/>
              <w:bottom w:val="single" w:sz="4" w:space="0" w:color="000000"/>
              <w:right w:val="single" w:sz="4" w:space="0" w:color="000000"/>
            </w:tcBorders>
          </w:tcPr>
          <w:p w:rsidR="006365FC" w:rsidRPr="005E075E" w:rsidRDefault="006365FC" w:rsidP="009B6C4F">
            <w:pPr>
              <w:snapToGrid w:val="0"/>
              <w:jc w:val="center"/>
              <w:rPr>
                <w:rFonts w:ascii="Times New Roman" w:hAnsi="Times New Roman" w:cs="Times New Roman"/>
                <w:caps/>
                <w:sz w:val="24"/>
                <w:szCs w:val="24"/>
              </w:rPr>
            </w:pPr>
            <w:r w:rsidRPr="005E075E">
              <w:rPr>
                <w:rFonts w:ascii="Times New Roman" w:hAnsi="Times New Roman" w:cs="Times New Roman"/>
                <w:caps/>
                <w:sz w:val="24"/>
                <w:szCs w:val="24"/>
              </w:rPr>
              <w:t>ЗонЫ сельскохозяйственного ИСПОЛЬЗОВАНИЯ:</w:t>
            </w:r>
          </w:p>
        </w:tc>
      </w:tr>
      <w:tr w:rsidR="006365FC" w:rsidRPr="005E075E">
        <w:trPr>
          <w:cantSplit/>
        </w:trPr>
        <w:tc>
          <w:tcPr>
            <w:tcW w:w="1843" w:type="dxa"/>
            <w:tcBorders>
              <w:top w:val="single" w:sz="4" w:space="0" w:color="000000"/>
              <w:left w:val="single" w:sz="4" w:space="0" w:color="000000"/>
              <w:bottom w:val="single" w:sz="4" w:space="0" w:color="000000"/>
            </w:tcBorders>
          </w:tcPr>
          <w:p w:rsidR="006365FC" w:rsidRPr="005E075E" w:rsidRDefault="006365FC" w:rsidP="009B6C4F">
            <w:pPr>
              <w:jc w:val="center"/>
              <w:rPr>
                <w:rFonts w:ascii="Times New Roman" w:hAnsi="Times New Roman" w:cs="Times New Roman"/>
                <w:sz w:val="24"/>
                <w:szCs w:val="24"/>
              </w:rPr>
            </w:pPr>
            <w:r w:rsidRPr="005E075E">
              <w:rPr>
                <w:rFonts w:ascii="Times New Roman" w:hAnsi="Times New Roman" w:cs="Times New Roman"/>
                <w:sz w:val="24"/>
                <w:szCs w:val="24"/>
              </w:rPr>
              <w:t>СХ - 1</w:t>
            </w:r>
          </w:p>
        </w:tc>
        <w:tc>
          <w:tcPr>
            <w:tcW w:w="7938" w:type="dxa"/>
            <w:tcBorders>
              <w:top w:val="single" w:sz="4" w:space="0" w:color="000000"/>
              <w:left w:val="single" w:sz="4" w:space="0" w:color="000000"/>
              <w:bottom w:val="single" w:sz="4" w:space="0" w:color="000000"/>
              <w:right w:val="single" w:sz="4" w:space="0" w:color="000000"/>
            </w:tcBorders>
          </w:tcPr>
          <w:p w:rsidR="006365FC" w:rsidRPr="005E075E" w:rsidRDefault="006365FC" w:rsidP="009B6C4F">
            <w:pPr>
              <w:rPr>
                <w:rFonts w:ascii="Times New Roman" w:hAnsi="Times New Roman" w:cs="Times New Roman"/>
                <w:sz w:val="24"/>
                <w:szCs w:val="24"/>
              </w:rPr>
            </w:pPr>
            <w:r w:rsidRPr="005E075E">
              <w:rPr>
                <w:rFonts w:ascii="Times New Roman" w:hAnsi="Times New Roman" w:cs="Times New Roman"/>
                <w:sz w:val="24"/>
                <w:szCs w:val="24"/>
              </w:rPr>
              <w:t>Зона сельскохозяйственных угодий</w:t>
            </w:r>
          </w:p>
        </w:tc>
      </w:tr>
      <w:tr w:rsidR="006365FC" w:rsidRPr="005E075E">
        <w:trPr>
          <w:cantSplit/>
        </w:trPr>
        <w:tc>
          <w:tcPr>
            <w:tcW w:w="1843" w:type="dxa"/>
            <w:tcBorders>
              <w:top w:val="single" w:sz="4" w:space="0" w:color="000000"/>
              <w:left w:val="single" w:sz="4" w:space="0" w:color="000000"/>
              <w:bottom w:val="single" w:sz="4" w:space="0" w:color="000000"/>
            </w:tcBorders>
          </w:tcPr>
          <w:p w:rsidR="006365FC" w:rsidRPr="005E075E" w:rsidRDefault="006365FC" w:rsidP="009B6C4F">
            <w:pPr>
              <w:jc w:val="center"/>
              <w:rPr>
                <w:rFonts w:ascii="Times New Roman" w:hAnsi="Times New Roman" w:cs="Times New Roman"/>
                <w:sz w:val="24"/>
                <w:szCs w:val="24"/>
              </w:rPr>
            </w:pPr>
            <w:r w:rsidRPr="005E075E">
              <w:rPr>
                <w:rFonts w:ascii="Times New Roman" w:hAnsi="Times New Roman" w:cs="Times New Roman"/>
                <w:sz w:val="24"/>
                <w:szCs w:val="24"/>
              </w:rPr>
              <w:t>СХ - 2</w:t>
            </w:r>
          </w:p>
        </w:tc>
        <w:tc>
          <w:tcPr>
            <w:tcW w:w="7938" w:type="dxa"/>
            <w:tcBorders>
              <w:top w:val="single" w:sz="4" w:space="0" w:color="000000"/>
              <w:left w:val="single" w:sz="4" w:space="0" w:color="000000"/>
              <w:bottom w:val="single" w:sz="4" w:space="0" w:color="000000"/>
              <w:right w:val="single" w:sz="4" w:space="0" w:color="000000"/>
            </w:tcBorders>
          </w:tcPr>
          <w:p w:rsidR="006365FC" w:rsidRPr="005E075E" w:rsidRDefault="006365FC" w:rsidP="009B6C4F">
            <w:pPr>
              <w:rPr>
                <w:rFonts w:ascii="Times New Roman" w:hAnsi="Times New Roman" w:cs="Times New Roman"/>
                <w:sz w:val="24"/>
                <w:szCs w:val="24"/>
              </w:rPr>
            </w:pPr>
            <w:r w:rsidRPr="005E075E">
              <w:rPr>
                <w:rFonts w:ascii="Times New Roman" w:hAnsi="Times New Roman" w:cs="Times New Roman"/>
                <w:sz w:val="24"/>
                <w:szCs w:val="24"/>
              </w:rPr>
              <w:t>Производственная зона сельскохозяйственных предприятий</w:t>
            </w:r>
          </w:p>
        </w:tc>
      </w:tr>
      <w:tr w:rsidR="006365FC" w:rsidRPr="005E075E">
        <w:trPr>
          <w:cantSplit/>
        </w:trPr>
        <w:tc>
          <w:tcPr>
            <w:tcW w:w="1843" w:type="dxa"/>
            <w:tcBorders>
              <w:top w:val="single" w:sz="4" w:space="0" w:color="000000"/>
              <w:left w:val="single" w:sz="4" w:space="0" w:color="000000"/>
              <w:bottom w:val="single" w:sz="4" w:space="0" w:color="000000"/>
            </w:tcBorders>
          </w:tcPr>
          <w:p w:rsidR="006365FC" w:rsidRPr="005E075E" w:rsidRDefault="006365FC" w:rsidP="009B6C4F">
            <w:pPr>
              <w:jc w:val="center"/>
              <w:rPr>
                <w:rFonts w:ascii="Times New Roman" w:hAnsi="Times New Roman" w:cs="Times New Roman"/>
                <w:sz w:val="24"/>
                <w:szCs w:val="24"/>
              </w:rPr>
            </w:pPr>
            <w:r w:rsidRPr="005E075E">
              <w:rPr>
                <w:rFonts w:ascii="Times New Roman" w:hAnsi="Times New Roman" w:cs="Times New Roman"/>
                <w:sz w:val="24"/>
                <w:szCs w:val="24"/>
              </w:rPr>
              <w:t>СХ - 3</w:t>
            </w:r>
          </w:p>
        </w:tc>
        <w:tc>
          <w:tcPr>
            <w:tcW w:w="7938" w:type="dxa"/>
            <w:tcBorders>
              <w:top w:val="single" w:sz="4" w:space="0" w:color="000000"/>
              <w:left w:val="single" w:sz="4" w:space="0" w:color="000000"/>
              <w:bottom w:val="single" w:sz="4" w:space="0" w:color="000000"/>
              <w:right w:val="single" w:sz="4" w:space="0" w:color="000000"/>
            </w:tcBorders>
          </w:tcPr>
          <w:p w:rsidR="006365FC" w:rsidRPr="005E075E" w:rsidRDefault="006365FC" w:rsidP="0082038E">
            <w:pPr>
              <w:rPr>
                <w:rFonts w:ascii="Times New Roman" w:hAnsi="Times New Roman" w:cs="Times New Roman"/>
                <w:sz w:val="24"/>
                <w:szCs w:val="24"/>
              </w:rPr>
            </w:pPr>
            <w:r w:rsidRPr="005E075E">
              <w:rPr>
                <w:rFonts w:ascii="Times New Roman" w:hAnsi="Times New Roman" w:cs="Times New Roman"/>
                <w:sz w:val="24"/>
                <w:szCs w:val="24"/>
              </w:rPr>
              <w:t>Зона садоводческих, огороднических или дачных некоммерческих объединений граждан</w:t>
            </w:r>
          </w:p>
        </w:tc>
      </w:tr>
      <w:tr w:rsidR="006365FC" w:rsidRPr="005E075E">
        <w:trPr>
          <w:cantSplit/>
        </w:trPr>
        <w:tc>
          <w:tcPr>
            <w:tcW w:w="1843" w:type="dxa"/>
            <w:tcBorders>
              <w:top w:val="single" w:sz="4" w:space="0" w:color="000000"/>
              <w:left w:val="single" w:sz="4" w:space="0" w:color="000000"/>
              <w:bottom w:val="single" w:sz="4" w:space="0" w:color="000000"/>
            </w:tcBorders>
            <w:vAlign w:val="center"/>
          </w:tcPr>
          <w:p w:rsidR="006365FC" w:rsidRPr="005E075E" w:rsidRDefault="006365FC" w:rsidP="009B6C4F">
            <w:pPr>
              <w:widowControl w:val="0"/>
              <w:snapToGrid w:val="0"/>
              <w:jc w:val="center"/>
              <w:rPr>
                <w:rFonts w:ascii="Times New Roman" w:hAnsi="Times New Roman" w:cs="Times New Roman"/>
                <w:sz w:val="24"/>
                <w:szCs w:val="24"/>
              </w:rPr>
            </w:pPr>
          </w:p>
        </w:tc>
        <w:tc>
          <w:tcPr>
            <w:tcW w:w="7938" w:type="dxa"/>
            <w:tcBorders>
              <w:top w:val="single" w:sz="4" w:space="0" w:color="000000"/>
              <w:left w:val="single" w:sz="4" w:space="0" w:color="000000"/>
              <w:bottom w:val="single" w:sz="4" w:space="0" w:color="000000"/>
              <w:right w:val="single" w:sz="4" w:space="0" w:color="000000"/>
            </w:tcBorders>
          </w:tcPr>
          <w:p w:rsidR="006365FC" w:rsidRPr="005E075E" w:rsidRDefault="006365FC" w:rsidP="009B6C4F">
            <w:pPr>
              <w:snapToGrid w:val="0"/>
              <w:jc w:val="center"/>
              <w:rPr>
                <w:rFonts w:ascii="Times New Roman" w:hAnsi="Times New Roman" w:cs="Times New Roman"/>
                <w:caps/>
                <w:sz w:val="24"/>
                <w:szCs w:val="24"/>
              </w:rPr>
            </w:pPr>
            <w:r w:rsidRPr="005E075E">
              <w:rPr>
                <w:rFonts w:ascii="Times New Roman" w:hAnsi="Times New Roman" w:cs="Times New Roman"/>
                <w:caps/>
                <w:sz w:val="24"/>
                <w:szCs w:val="24"/>
              </w:rPr>
              <w:t>Зоны специального назначения:</w:t>
            </w:r>
          </w:p>
        </w:tc>
      </w:tr>
      <w:tr w:rsidR="006365FC" w:rsidRPr="005E075E">
        <w:trPr>
          <w:cantSplit/>
        </w:trPr>
        <w:tc>
          <w:tcPr>
            <w:tcW w:w="1843" w:type="dxa"/>
            <w:tcBorders>
              <w:top w:val="single" w:sz="4" w:space="0" w:color="000000"/>
              <w:left w:val="single" w:sz="4" w:space="0" w:color="000000"/>
              <w:bottom w:val="single" w:sz="4" w:space="0" w:color="000000"/>
            </w:tcBorders>
          </w:tcPr>
          <w:p w:rsidR="006365FC" w:rsidRPr="005E075E" w:rsidRDefault="006365FC" w:rsidP="009B6C4F">
            <w:pPr>
              <w:jc w:val="center"/>
              <w:rPr>
                <w:rFonts w:ascii="Times New Roman" w:hAnsi="Times New Roman" w:cs="Times New Roman"/>
                <w:sz w:val="24"/>
                <w:szCs w:val="24"/>
              </w:rPr>
            </w:pPr>
            <w:r w:rsidRPr="005E075E">
              <w:rPr>
                <w:rFonts w:ascii="Times New Roman" w:hAnsi="Times New Roman" w:cs="Times New Roman"/>
                <w:sz w:val="24"/>
                <w:szCs w:val="24"/>
              </w:rPr>
              <w:t>СН - 1</w:t>
            </w:r>
          </w:p>
        </w:tc>
        <w:tc>
          <w:tcPr>
            <w:tcW w:w="7938" w:type="dxa"/>
            <w:tcBorders>
              <w:top w:val="single" w:sz="4" w:space="0" w:color="000000"/>
              <w:left w:val="single" w:sz="4" w:space="0" w:color="000000"/>
              <w:bottom w:val="single" w:sz="4" w:space="0" w:color="000000"/>
              <w:right w:val="single" w:sz="4" w:space="0" w:color="000000"/>
            </w:tcBorders>
          </w:tcPr>
          <w:p w:rsidR="006365FC" w:rsidRPr="005E075E" w:rsidRDefault="006365FC" w:rsidP="009B6C4F">
            <w:pPr>
              <w:rPr>
                <w:rFonts w:ascii="Times New Roman" w:hAnsi="Times New Roman" w:cs="Times New Roman"/>
                <w:sz w:val="24"/>
                <w:szCs w:val="24"/>
              </w:rPr>
            </w:pPr>
            <w:r w:rsidRPr="005E075E">
              <w:rPr>
                <w:rFonts w:ascii="Times New Roman" w:hAnsi="Times New Roman" w:cs="Times New Roman"/>
                <w:sz w:val="24"/>
                <w:szCs w:val="24"/>
              </w:rPr>
              <w:t>Зона кладбищ</w:t>
            </w:r>
          </w:p>
        </w:tc>
      </w:tr>
      <w:tr w:rsidR="006365FC" w:rsidRPr="005E075E">
        <w:tc>
          <w:tcPr>
            <w:tcW w:w="9781" w:type="dxa"/>
            <w:gridSpan w:val="2"/>
            <w:tcBorders>
              <w:top w:val="single" w:sz="4" w:space="0" w:color="auto"/>
              <w:left w:val="single" w:sz="4" w:space="0" w:color="000000"/>
              <w:bottom w:val="single" w:sz="4" w:space="0" w:color="auto"/>
              <w:right w:val="single" w:sz="4" w:space="0" w:color="000000"/>
            </w:tcBorders>
            <w:vAlign w:val="center"/>
          </w:tcPr>
          <w:p w:rsidR="006365FC" w:rsidRPr="005E075E" w:rsidRDefault="006365FC" w:rsidP="009B6C4F">
            <w:pPr>
              <w:widowControl w:val="0"/>
              <w:snapToGrid w:val="0"/>
              <w:jc w:val="center"/>
              <w:rPr>
                <w:rFonts w:ascii="Times New Roman" w:hAnsi="Times New Roman" w:cs="Times New Roman"/>
                <w:caps/>
                <w:sz w:val="24"/>
                <w:szCs w:val="24"/>
                <w:lang w:val="en-US"/>
              </w:rPr>
            </w:pPr>
            <w:r w:rsidRPr="005E075E">
              <w:rPr>
                <w:rFonts w:ascii="Times New Roman" w:hAnsi="Times New Roman" w:cs="Times New Roman"/>
                <w:caps/>
                <w:sz w:val="24"/>
                <w:szCs w:val="24"/>
              </w:rPr>
              <w:t>иные виды территориальных зон:</w:t>
            </w:r>
          </w:p>
        </w:tc>
      </w:tr>
      <w:tr w:rsidR="006365FC" w:rsidRPr="005E075E">
        <w:tc>
          <w:tcPr>
            <w:tcW w:w="1843" w:type="dxa"/>
            <w:tcBorders>
              <w:top w:val="single" w:sz="4" w:space="0" w:color="auto"/>
              <w:left w:val="single" w:sz="4" w:space="0" w:color="000000"/>
              <w:bottom w:val="single" w:sz="4" w:space="0" w:color="auto"/>
            </w:tcBorders>
          </w:tcPr>
          <w:p w:rsidR="006365FC" w:rsidRPr="005E075E" w:rsidRDefault="006365FC" w:rsidP="009B6C4F">
            <w:pPr>
              <w:jc w:val="center"/>
              <w:rPr>
                <w:rFonts w:ascii="Times New Roman" w:hAnsi="Times New Roman" w:cs="Times New Roman"/>
                <w:sz w:val="24"/>
                <w:szCs w:val="24"/>
              </w:rPr>
            </w:pPr>
            <w:r w:rsidRPr="005E075E">
              <w:rPr>
                <w:rFonts w:ascii="Times New Roman" w:hAnsi="Times New Roman" w:cs="Times New Roman"/>
                <w:sz w:val="24"/>
                <w:szCs w:val="24"/>
              </w:rPr>
              <w:t>ИВ-1</w:t>
            </w:r>
          </w:p>
        </w:tc>
        <w:tc>
          <w:tcPr>
            <w:tcW w:w="7938" w:type="dxa"/>
            <w:tcBorders>
              <w:top w:val="single" w:sz="4" w:space="0" w:color="auto"/>
              <w:left w:val="single" w:sz="4" w:space="0" w:color="000000"/>
              <w:bottom w:val="single" w:sz="4" w:space="0" w:color="auto"/>
              <w:right w:val="single" w:sz="4" w:space="0" w:color="000000"/>
            </w:tcBorders>
          </w:tcPr>
          <w:p w:rsidR="006365FC" w:rsidRPr="005E075E" w:rsidRDefault="006365FC" w:rsidP="009B6C4F">
            <w:pPr>
              <w:rPr>
                <w:rFonts w:ascii="Times New Roman" w:hAnsi="Times New Roman" w:cs="Times New Roman"/>
                <w:sz w:val="24"/>
                <w:szCs w:val="24"/>
              </w:rPr>
            </w:pPr>
            <w:r w:rsidRPr="005E075E">
              <w:rPr>
                <w:rFonts w:ascii="Times New Roman" w:hAnsi="Times New Roman" w:cs="Times New Roman"/>
                <w:sz w:val="24"/>
                <w:szCs w:val="24"/>
              </w:rPr>
              <w:t>Зона озеленения специального назначения</w:t>
            </w:r>
          </w:p>
        </w:tc>
      </w:tr>
    </w:tbl>
    <w:p w:rsidR="006365FC" w:rsidRPr="0050584D" w:rsidRDefault="006365FC" w:rsidP="007D46C7">
      <w:pPr>
        <w:rPr>
          <w:rFonts w:ascii="Times New Roman" w:hAnsi="Times New Roman" w:cs="Times New Roman"/>
          <w:sz w:val="24"/>
          <w:szCs w:val="24"/>
        </w:rPr>
      </w:pPr>
    </w:p>
    <w:p w:rsidR="006365FC" w:rsidRPr="0050584D" w:rsidRDefault="006365FC" w:rsidP="000750AF">
      <w:pPr>
        <w:pStyle w:val="16"/>
        <w:keepLines w:val="0"/>
        <w:spacing w:line="240" w:lineRule="auto"/>
        <w:rPr>
          <w:sz w:val="24"/>
          <w:szCs w:val="24"/>
        </w:rPr>
      </w:pPr>
    </w:p>
    <w:p w:rsidR="006365FC" w:rsidRPr="0050584D" w:rsidRDefault="006365FC" w:rsidP="009B6C4F">
      <w:pPr>
        <w:pStyle w:val="Heading2"/>
        <w:spacing w:after="100"/>
        <w:rPr>
          <w:rFonts w:ascii="Times New Roman" w:hAnsi="Times New Roman" w:cs="Times New Roman"/>
          <w:color w:val="auto"/>
          <w:sz w:val="24"/>
          <w:szCs w:val="24"/>
        </w:rPr>
      </w:pPr>
      <w:bookmarkStart w:id="396" w:name="_Toc486964611"/>
      <w:bookmarkStart w:id="397" w:name="_Toc3399159"/>
      <w:r w:rsidRPr="0050584D">
        <w:rPr>
          <w:rFonts w:ascii="Times New Roman" w:hAnsi="Times New Roman" w:cs="Times New Roman"/>
          <w:color w:val="auto"/>
          <w:sz w:val="24"/>
          <w:szCs w:val="24"/>
        </w:rPr>
        <w:t>Статья 57. Виды разрешенного использования земельных участков и объектов капитального строительства на территории Стародеревянковского сельского поселения</w:t>
      </w:r>
      <w:bookmarkEnd w:id="396"/>
      <w:bookmarkEnd w:id="397"/>
    </w:p>
    <w:p w:rsidR="006365FC" w:rsidRPr="0050584D" w:rsidRDefault="006365FC" w:rsidP="00265E12">
      <w:pPr>
        <w:pStyle w:val="ConsPlusNormal"/>
        <w:rPr>
          <w:rFonts w:ascii="Times New Roman" w:hAnsi="Times New Roman" w:cs="Times New Roman"/>
          <w:sz w:val="24"/>
          <w:szCs w:val="24"/>
          <w:lang w:eastAsia="en-US"/>
        </w:rPr>
      </w:pPr>
      <w:r w:rsidRPr="0050584D">
        <w:rPr>
          <w:rFonts w:ascii="Times New Roman" w:hAnsi="Times New Roman" w:cs="Times New Roman"/>
          <w:sz w:val="24"/>
          <w:szCs w:val="24"/>
        </w:rPr>
        <w:t xml:space="preserve">Данной статьей определены описания видов разрешенного использования земельных участков и объектов капитального строительства, установленным к территориальным зонам на территории Стародеревянковского сельского поселения. Виды разрешенного использования земельных участков и объектов капитального строительства соответствуют "Классификатору видов разрешенного использования земельных участков", утвержденному приказом </w:t>
      </w:r>
      <w:r>
        <w:rPr>
          <w:rFonts w:ascii="Times New Roman" w:hAnsi="Times New Roman" w:cs="Times New Roman"/>
          <w:sz w:val="24"/>
          <w:szCs w:val="24"/>
        </w:rPr>
        <w:t>Ф</w:t>
      </w:r>
      <w:r w:rsidRPr="00265E12">
        <w:rPr>
          <w:rFonts w:ascii="Times New Roman" w:hAnsi="Times New Roman" w:cs="Times New Roman"/>
          <w:sz w:val="24"/>
          <w:szCs w:val="24"/>
        </w:rPr>
        <w:t>едеральн</w:t>
      </w:r>
      <w:r>
        <w:rPr>
          <w:rFonts w:ascii="Times New Roman" w:hAnsi="Times New Roman" w:cs="Times New Roman"/>
          <w:sz w:val="24"/>
          <w:szCs w:val="24"/>
        </w:rPr>
        <w:t>ой</w:t>
      </w:r>
      <w:r w:rsidRPr="00265E12">
        <w:rPr>
          <w:rFonts w:ascii="Times New Roman" w:hAnsi="Times New Roman" w:cs="Times New Roman"/>
          <w:sz w:val="24"/>
          <w:szCs w:val="24"/>
        </w:rPr>
        <w:t xml:space="preserve"> служб</w:t>
      </w:r>
      <w:r>
        <w:rPr>
          <w:rFonts w:ascii="Times New Roman" w:hAnsi="Times New Roman" w:cs="Times New Roman"/>
          <w:sz w:val="24"/>
          <w:szCs w:val="24"/>
        </w:rPr>
        <w:t>ы</w:t>
      </w:r>
      <w:r w:rsidRPr="00265E12">
        <w:rPr>
          <w:rFonts w:ascii="Times New Roman" w:hAnsi="Times New Roman" w:cs="Times New Roman"/>
          <w:sz w:val="24"/>
          <w:szCs w:val="24"/>
        </w:rPr>
        <w:t xml:space="preserve"> государственной регистрации,</w:t>
      </w:r>
      <w:r>
        <w:rPr>
          <w:rFonts w:ascii="Times New Roman" w:hAnsi="Times New Roman" w:cs="Times New Roman"/>
          <w:sz w:val="24"/>
          <w:szCs w:val="24"/>
        </w:rPr>
        <w:t xml:space="preserve"> </w:t>
      </w:r>
      <w:r w:rsidRPr="00265E12">
        <w:rPr>
          <w:rFonts w:ascii="Times New Roman" w:hAnsi="Times New Roman" w:cs="Times New Roman"/>
          <w:sz w:val="24"/>
          <w:szCs w:val="24"/>
        </w:rPr>
        <w:t>кадастра и картографии</w:t>
      </w:r>
      <w:r>
        <w:rPr>
          <w:rFonts w:ascii="Times New Roman" w:hAnsi="Times New Roman" w:cs="Times New Roman"/>
          <w:sz w:val="24"/>
          <w:szCs w:val="24"/>
        </w:rPr>
        <w:t xml:space="preserve"> от 10 ноября 2020 г. № П</w:t>
      </w:r>
      <w:r w:rsidRPr="00265E12">
        <w:rPr>
          <w:rFonts w:ascii="Times New Roman" w:hAnsi="Times New Roman" w:cs="Times New Roman"/>
          <w:sz w:val="24"/>
          <w:szCs w:val="24"/>
        </w:rPr>
        <w:t>/0412</w:t>
      </w:r>
      <w:r>
        <w:rPr>
          <w:rFonts w:ascii="Times New Roman" w:hAnsi="Times New Roman" w:cs="Times New Roman"/>
          <w:sz w:val="24"/>
          <w:szCs w:val="24"/>
        </w:rPr>
        <w:t>.</w:t>
      </w:r>
    </w:p>
    <w:p w:rsidR="006365FC" w:rsidRPr="0050584D" w:rsidRDefault="006365FC" w:rsidP="00265E12">
      <w:pPr>
        <w:pStyle w:val="ConsPlusNormal"/>
        <w:rPr>
          <w:rFonts w:ascii="Times New Roman" w:hAnsi="Times New Roman" w:cs="Times New Roman"/>
          <w:sz w:val="24"/>
          <w:szCs w:val="24"/>
          <w:lang w:eastAsia="en-US"/>
        </w:rPr>
      </w:pPr>
      <w:r w:rsidRPr="0050584D">
        <w:rPr>
          <w:rFonts w:ascii="Times New Roman" w:hAnsi="Times New Roman" w:cs="Times New Roman"/>
          <w:sz w:val="24"/>
          <w:szCs w:val="24"/>
          <w:lang w:eastAsia="en-US"/>
        </w:rPr>
        <w:t>Текстовое наименование вида разрешенного использования земельного участка и его код (числовое обозначение) являются равнозначными.</w:t>
      </w:r>
    </w:p>
    <w:p w:rsidR="006365FC" w:rsidRPr="0050584D" w:rsidRDefault="006365FC" w:rsidP="009B6C4F">
      <w:pPr>
        <w:rPr>
          <w:rFonts w:ascii="Times New Roman" w:hAnsi="Times New Roman" w:cs="Times New Roman"/>
          <w:sz w:val="24"/>
          <w:szCs w:val="24"/>
        </w:rPr>
      </w:pPr>
      <w:r w:rsidRPr="0050584D">
        <w:rPr>
          <w:rFonts w:ascii="Times New Roman" w:hAnsi="Times New Roman" w:cs="Times New Roman"/>
          <w:sz w:val="24"/>
          <w:szCs w:val="24"/>
        </w:rPr>
        <w:t>Содержание видов разрешенного использования допускает без отдельного указания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6365FC" w:rsidRDefault="006365FC" w:rsidP="000750AF">
      <w:pPr>
        <w:rPr>
          <w:rFonts w:ascii="Times New Roman" w:hAnsi="Times New Roman" w:cs="Times New Roman"/>
          <w:sz w:val="24"/>
          <w:szCs w:val="24"/>
        </w:rPr>
      </w:pPr>
    </w:p>
    <w:tbl>
      <w:tblPr>
        <w:tblW w:w="0" w:type="auto"/>
        <w:tblInd w:w="2" w:type="dxa"/>
        <w:tblLayout w:type="fixed"/>
        <w:tblCellMar>
          <w:top w:w="102" w:type="dxa"/>
          <w:left w:w="62" w:type="dxa"/>
          <w:bottom w:w="102" w:type="dxa"/>
          <w:right w:w="62" w:type="dxa"/>
        </w:tblCellMar>
        <w:tblLook w:val="0000"/>
      </w:tblPr>
      <w:tblGrid>
        <w:gridCol w:w="2551"/>
        <w:gridCol w:w="4962"/>
        <w:gridCol w:w="2211"/>
      </w:tblGrid>
      <w:tr w:rsidR="006365FC" w:rsidRPr="005E075E">
        <w:trPr>
          <w:tblHeader/>
        </w:trPr>
        <w:tc>
          <w:tcPr>
            <w:tcW w:w="2551" w:type="dxa"/>
            <w:tcBorders>
              <w:top w:val="single" w:sz="4" w:space="0" w:color="auto"/>
              <w:left w:val="single" w:sz="4" w:space="0" w:color="auto"/>
              <w:bottom w:val="single" w:sz="4" w:space="0" w:color="auto"/>
              <w:right w:val="single" w:sz="4" w:space="0" w:color="auto"/>
            </w:tcBorders>
          </w:tcPr>
          <w:p w:rsidR="006365FC" w:rsidRPr="00CC64E2" w:rsidRDefault="006365FC" w:rsidP="00265E12">
            <w:pPr>
              <w:widowControl w:val="0"/>
              <w:autoSpaceDE w:val="0"/>
              <w:autoSpaceDN w:val="0"/>
              <w:adjustRightInd w:val="0"/>
              <w:ind w:firstLine="0"/>
              <w:jc w:val="center"/>
              <w:rPr>
                <w:rFonts w:ascii="Times New Roman" w:hAnsi="Times New Roman" w:cs="Times New Roman"/>
                <w:b/>
                <w:bCs/>
                <w:lang w:eastAsia="ru-RU"/>
              </w:rPr>
            </w:pPr>
            <w:r w:rsidRPr="00CC64E2">
              <w:rPr>
                <w:rFonts w:ascii="Times New Roman" w:hAnsi="Times New Roman" w:cs="Times New Roman"/>
                <w:b/>
                <w:bCs/>
                <w:lang w:eastAsia="ru-RU"/>
              </w:rPr>
              <w:t xml:space="preserve">Наименование вида разрешенного использования земельного участка </w:t>
            </w:r>
            <w:hyperlink w:anchor="Par570" w:tooltip="&lt;1&gt; В скобках указаны иные равнозначные наименования." w:history="1">
              <w:r w:rsidRPr="00CC64E2">
                <w:rPr>
                  <w:rFonts w:ascii="Times New Roman" w:hAnsi="Times New Roman" w:cs="Times New Roman"/>
                  <w:b/>
                  <w:bCs/>
                  <w:lang w:eastAsia="ru-RU"/>
                </w:rPr>
                <w:t>&lt;1&gt;</w:t>
              </w:r>
            </w:hyperlink>
          </w:p>
        </w:tc>
        <w:tc>
          <w:tcPr>
            <w:tcW w:w="4962" w:type="dxa"/>
            <w:tcBorders>
              <w:top w:val="single" w:sz="4" w:space="0" w:color="auto"/>
              <w:left w:val="single" w:sz="4" w:space="0" w:color="auto"/>
              <w:bottom w:val="single" w:sz="4" w:space="0" w:color="auto"/>
              <w:right w:val="single" w:sz="4" w:space="0" w:color="auto"/>
            </w:tcBorders>
          </w:tcPr>
          <w:p w:rsidR="006365FC" w:rsidRPr="00CC64E2" w:rsidRDefault="006365FC" w:rsidP="00265E12">
            <w:pPr>
              <w:widowControl w:val="0"/>
              <w:autoSpaceDE w:val="0"/>
              <w:autoSpaceDN w:val="0"/>
              <w:adjustRightInd w:val="0"/>
              <w:ind w:firstLine="0"/>
              <w:jc w:val="center"/>
              <w:rPr>
                <w:rFonts w:ascii="Times New Roman" w:hAnsi="Times New Roman" w:cs="Times New Roman"/>
                <w:b/>
                <w:bCs/>
                <w:lang w:eastAsia="ru-RU"/>
              </w:rPr>
            </w:pPr>
            <w:r w:rsidRPr="00CC64E2">
              <w:rPr>
                <w:rFonts w:ascii="Times New Roman" w:hAnsi="Times New Roman" w:cs="Times New Roman"/>
                <w:b/>
                <w:bCs/>
                <w:lang w:eastAsia="ru-RU"/>
              </w:rPr>
              <w:t xml:space="preserve">Описание вида разрешенного использования земельного участка </w:t>
            </w:r>
            <w:hyperlink w:anchor="Par571" w:tooltip="&lt;2&gt;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 w:history="1">
              <w:r w:rsidRPr="00CC64E2">
                <w:rPr>
                  <w:rFonts w:ascii="Times New Roman" w:hAnsi="Times New Roman" w:cs="Times New Roman"/>
                  <w:b/>
                  <w:bCs/>
                  <w:lang w:eastAsia="ru-RU"/>
                </w:rPr>
                <w:t>&lt;2&gt;</w:t>
              </w:r>
            </w:hyperlink>
          </w:p>
        </w:tc>
        <w:tc>
          <w:tcPr>
            <w:tcW w:w="2211" w:type="dxa"/>
            <w:tcBorders>
              <w:top w:val="single" w:sz="4" w:space="0" w:color="auto"/>
              <w:left w:val="single" w:sz="4" w:space="0" w:color="auto"/>
              <w:bottom w:val="single" w:sz="4" w:space="0" w:color="auto"/>
              <w:right w:val="single" w:sz="4" w:space="0" w:color="auto"/>
            </w:tcBorders>
          </w:tcPr>
          <w:p w:rsidR="006365FC" w:rsidRPr="00CC64E2" w:rsidRDefault="006365FC" w:rsidP="00265E12">
            <w:pPr>
              <w:widowControl w:val="0"/>
              <w:autoSpaceDE w:val="0"/>
              <w:autoSpaceDN w:val="0"/>
              <w:adjustRightInd w:val="0"/>
              <w:ind w:firstLine="0"/>
              <w:jc w:val="center"/>
              <w:rPr>
                <w:rFonts w:ascii="Times New Roman" w:hAnsi="Times New Roman" w:cs="Times New Roman"/>
                <w:b/>
                <w:bCs/>
                <w:lang w:eastAsia="ru-RU"/>
              </w:rPr>
            </w:pPr>
            <w:r w:rsidRPr="00CC64E2">
              <w:rPr>
                <w:rFonts w:ascii="Times New Roman" w:hAnsi="Times New Roman" w:cs="Times New Roman"/>
                <w:b/>
                <w:bCs/>
                <w:lang w:eastAsia="ru-RU"/>
              </w:rPr>
              <w:t xml:space="preserve">Код (числовое обозначение) вида разрешенного использования земельного участка </w:t>
            </w:r>
            <w:hyperlink w:anchor="Par572" w:tooltip="&lt;3&gt; Текстовое наименование вида разрешенного использования земельного участка и его код (числовое обозначение) являются равнозначными." w:history="1">
              <w:r w:rsidRPr="00CC64E2">
                <w:rPr>
                  <w:rFonts w:ascii="Times New Roman" w:hAnsi="Times New Roman" w:cs="Times New Roman"/>
                  <w:b/>
                  <w:bCs/>
                  <w:lang w:eastAsia="ru-RU"/>
                </w:rPr>
                <w:t>&lt;3&gt;</w:t>
              </w:r>
            </w:hyperlink>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1</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2</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3</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Сельскохозяйственное использование</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 xml:space="preserve">Ведение сельского хозяйства. Содержание данного вида разрешенного использования включает в себя содержание видов разрешенного использования с </w:t>
            </w:r>
            <w:hyperlink w:anchor="Par45" w:tooltip="1.1" w:history="1">
              <w:r w:rsidRPr="00265E12">
                <w:rPr>
                  <w:rFonts w:ascii="Times New Roman" w:hAnsi="Times New Roman" w:cs="Times New Roman"/>
                  <w:lang w:eastAsia="ru-RU"/>
                </w:rPr>
                <w:t>кодами 1.1</w:t>
              </w:r>
            </w:hyperlink>
            <w:r w:rsidRPr="00265E12">
              <w:rPr>
                <w:rFonts w:ascii="Times New Roman" w:hAnsi="Times New Roman" w:cs="Times New Roman"/>
                <w:lang w:eastAsia="ru-RU"/>
              </w:rPr>
              <w:t xml:space="preserve"> - </w:t>
            </w:r>
            <w:hyperlink w:anchor="Par116" w:tooltip="1.20" w:history="1">
              <w:r w:rsidRPr="00265E12">
                <w:rPr>
                  <w:rFonts w:ascii="Times New Roman" w:hAnsi="Times New Roman" w:cs="Times New Roman"/>
                  <w:lang w:eastAsia="ru-RU"/>
                </w:rPr>
                <w:t>1.20</w:t>
              </w:r>
            </w:hyperlink>
            <w:r w:rsidRPr="00265E12">
              <w:rPr>
                <w:rFonts w:ascii="Times New Roman" w:hAnsi="Times New Roman" w:cs="Times New Roman"/>
                <w:lang w:eastAsia="ru-RU"/>
              </w:rPr>
              <w:t>, в том числе размещение зданий и сооружений, используемых для хранения и переработки сельскохозяйственной продукции</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1.0</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Растениеводство</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Осуществление хозяйственной деятельности, связанной с выращиванием сельскохозяйственных культур.</w:t>
            </w:r>
          </w:p>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 xml:space="preserve">Содержание данного вида разрешенного использования включает в себя содержание видов разрешенного использования с </w:t>
            </w:r>
            <w:hyperlink w:anchor="Par48" w:tooltip="1.2" w:history="1">
              <w:r w:rsidRPr="00265E12">
                <w:rPr>
                  <w:rFonts w:ascii="Times New Roman" w:hAnsi="Times New Roman" w:cs="Times New Roman"/>
                  <w:lang w:eastAsia="ru-RU"/>
                </w:rPr>
                <w:t>кодами 1.2</w:t>
              </w:r>
            </w:hyperlink>
            <w:r w:rsidRPr="00265E12">
              <w:rPr>
                <w:rFonts w:ascii="Times New Roman" w:hAnsi="Times New Roman" w:cs="Times New Roman"/>
                <w:lang w:eastAsia="ru-RU"/>
              </w:rPr>
              <w:t xml:space="preserve"> - </w:t>
            </w:r>
            <w:hyperlink w:anchor="Par60" w:tooltip="1.6" w:history="1">
              <w:r w:rsidRPr="00265E12">
                <w:rPr>
                  <w:rFonts w:ascii="Times New Roman" w:hAnsi="Times New Roman" w:cs="Times New Roman"/>
                  <w:lang w:eastAsia="ru-RU"/>
                </w:rPr>
                <w:t>1.6</w:t>
              </w:r>
            </w:hyperlink>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bookmarkStart w:id="398" w:name="Par45"/>
            <w:bookmarkEnd w:id="398"/>
            <w:r w:rsidRPr="00265E12">
              <w:rPr>
                <w:rFonts w:ascii="Times New Roman" w:hAnsi="Times New Roman" w:cs="Times New Roman"/>
                <w:lang w:eastAsia="ru-RU"/>
              </w:rPr>
              <w:t>1.1</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Выращивание зерновых и иных сельскохозяйственных культур</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bookmarkStart w:id="399" w:name="Par48"/>
            <w:bookmarkEnd w:id="399"/>
            <w:r w:rsidRPr="00265E12">
              <w:rPr>
                <w:rFonts w:ascii="Times New Roman" w:hAnsi="Times New Roman" w:cs="Times New Roman"/>
                <w:lang w:eastAsia="ru-RU"/>
              </w:rPr>
              <w:t>1.2</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Овощеводство</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1.3</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Выращивание тонизирующих, лекарственных, цветочных культур</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1.4</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Садоводство</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1.5</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Выращивание льна и конопли</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Осуществление хозяйственной деятельности, в том числе на сельскохозяйственных угодьях, связанной с выращиванием льна, конопли</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bookmarkStart w:id="400" w:name="Par60"/>
            <w:bookmarkEnd w:id="400"/>
            <w:r w:rsidRPr="00265E12">
              <w:rPr>
                <w:rFonts w:ascii="Times New Roman" w:hAnsi="Times New Roman" w:cs="Times New Roman"/>
                <w:lang w:eastAsia="ru-RU"/>
              </w:rPr>
              <w:t>1.6</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Животноводство</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 xml:space="preserve">Содержание данного вида разрешенного использования включает в себя содержание видов разрешенного использования с </w:t>
            </w:r>
            <w:hyperlink w:anchor="Par69" w:tooltip="1.8" w:history="1">
              <w:r w:rsidRPr="00265E12">
                <w:rPr>
                  <w:rFonts w:ascii="Times New Roman" w:hAnsi="Times New Roman" w:cs="Times New Roman"/>
                  <w:lang w:eastAsia="ru-RU"/>
                </w:rPr>
                <w:t>кодами 1.8</w:t>
              </w:r>
            </w:hyperlink>
            <w:r w:rsidRPr="00265E12">
              <w:rPr>
                <w:rFonts w:ascii="Times New Roman" w:hAnsi="Times New Roman" w:cs="Times New Roman"/>
                <w:lang w:eastAsia="ru-RU"/>
              </w:rPr>
              <w:t xml:space="preserve"> - </w:t>
            </w:r>
            <w:hyperlink w:anchor="Par84" w:tooltip="1.11" w:history="1">
              <w:r w:rsidRPr="00265E12">
                <w:rPr>
                  <w:rFonts w:ascii="Times New Roman" w:hAnsi="Times New Roman" w:cs="Times New Roman"/>
                  <w:lang w:eastAsia="ru-RU"/>
                </w:rPr>
                <w:t>1.11</w:t>
              </w:r>
            </w:hyperlink>
            <w:r w:rsidRPr="00265E12">
              <w:rPr>
                <w:rFonts w:ascii="Times New Roman" w:hAnsi="Times New Roman" w:cs="Times New Roman"/>
                <w:lang w:eastAsia="ru-RU"/>
              </w:rPr>
              <w:t xml:space="preserve">, </w:t>
            </w:r>
            <w:hyperlink w:anchor="Par100" w:tooltip="1.15" w:history="1">
              <w:r w:rsidRPr="00265E12">
                <w:rPr>
                  <w:rFonts w:ascii="Times New Roman" w:hAnsi="Times New Roman" w:cs="Times New Roman"/>
                  <w:lang w:eastAsia="ru-RU"/>
                </w:rPr>
                <w:t>1.15</w:t>
              </w:r>
            </w:hyperlink>
            <w:r w:rsidRPr="00265E12">
              <w:rPr>
                <w:rFonts w:ascii="Times New Roman" w:hAnsi="Times New Roman" w:cs="Times New Roman"/>
                <w:lang w:eastAsia="ru-RU"/>
              </w:rPr>
              <w:t xml:space="preserve">, </w:t>
            </w:r>
            <w:hyperlink w:anchor="Par113" w:tooltip="1.19" w:history="1">
              <w:r w:rsidRPr="00265E12">
                <w:rPr>
                  <w:rFonts w:ascii="Times New Roman" w:hAnsi="Times New Roman" w:cs="Times New Roman"/>
                  <w:lang w:eastAsia="ru-RU"/>
                </w:rPr>
                <w:t>1.19</w:t>
              </w:r>
            </w:hyperlink>
            <w:r w:rsidRPr="00265E12">
              <w:rPr>
                <w:rFonts w:ascii="Times New Roman" w:hAnsi="Times New Roman" w:cs="Times New Roman"/>
                <w:lang w:eastAsia="ru-RU"/>
              </w:rPr>
              <w:t xml:space="preserve">, </w:t>
            </w:r>
            <w:hyperlink w:anchor="Par116" w:tooltip="1.20" w:history="1">
              <w:r w:rsidRPr="00265E12">
                <w:rPr>
                  <w:rFonts w:ascii="Times New Roman" w:hAnsi="Times New Roman" w:cs="Times New Roman"/>
                  <w:lang w:eastAsia="ru-RU"/>
                </w:rPr>
                <w:t>1.20</w:t>
              </w:r>
            </w:hyperlink>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1.7</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Скотоводство</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разведение племенных животных, производство и использование племенной продукции (материала)</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bookmarkStart w:id="401" w:name="Par69"/>
            <w:bookmarkEnd w:id="401"/>
            <w:r w:rsidRPr="00265E12">
              <w:rPr>
                <w:rFonts w:ascii="Times New Roman" w:hAnsi="Times New Roman" w:cs="Times New Roman"/>
                <w:lang w:eastAsia="ru-RU"/>
              </w:rPr>
              <w:t>1.8</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Звероводство</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Осуществление хозяйственной деятельности, связанной с разведением в неволе ценных пушных зверей;</w:t>
            </w:r>
          </w:p>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разведение племенных животных, производство и использование племенной продукции (материала)</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1.9</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Птицеводство</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Осуществление хозяйственной деятельности, связанной с разведением домашних пород птиц, в том числе водоплавающих;</w:t>
            </w:r>
          </w:p>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разведение племенных животных, производство и использование племенной продукции (материала)</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1.10</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Свиноводство</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Осуществление хозяйственной деятельности, связанной с разведением свиней;</w:t>
            </w:r>
          </w:p>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разведение племенных животных, производство и использование племенной продукции (материала)</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bookmarkStart w:id="402" w:name="Par84"/>
            <w:bookmarkEnd w:id="402"/>
            <w:r w:rsidRPr="00265E12">
              <w:rPr>
                <w:rFonts w:ascii="Times New Roman" w:hAnsi="Times New Roman" w:cs="Times New Roman"/>
                <w:lang w:eastAsia="ru-RU"/>
              </w:rPr>
              <w:t>1.11</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Пчеловодство</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ульев, иных объектов и оборудования, необходимого для пчеловодства и разведениях иных полезных насекомых;</w:t>
            </w:r>
          </w:p>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сооружений, используемых для хранения и первичной переработки продукции пчеловодства</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1.12</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Рыбоводство</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Осуществление хозяйственной деятельности, связанной с разведением и (или) содержанием, выращиванием объектов рыбоводства (аквакультуры);</w:t>
            </w:r>
          </w:p>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зданий, сооружений, оборудования, необходимых для осуществления рыбоводства (аквакультуры)</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1.13</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Научное обеспечение сельского хозяйства</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коллекций генетических ресурсов растений</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1.14</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Хранение и переработка сельскохозяйственной продукции</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bookmarkStart w:id="403" w:name="Par100"/>
            <w:bookmarkEnd w:id="403"/>
            <w:r w:rsidRPr="00265E12">
              <w:rPr>
                <w:rFonts w:ascii="Times New Roman" w:hAnsi="Times New Roman" w:cs="Times New Roman"/>
                <w:lang w:eastAsia="ru-RU"/>
              </w:rPr>
              <w:t>1.15</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Ведение личного подсобного хозяйства на полевых участках</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Производство сельскохозяйственной продукции без права возведения объектов капитального строительства</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1.16</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Питомники</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сооружений, необходимых для указанных видов сельскохозяйственного производства</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1.17</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Обеспечение сельскохозяйственного производства</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1.18</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Сенокошение</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Кошение трав, сбор и заготовка сена</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bookmarkStart w:id="404" w:name="Par113"/>
            <w:bookmarkEnd w:id="404"/>
            <w:r w:rsidRPr="00265E12">
              <w:rPr>
                <w:rFonts w:ascii="Times New Roman" w:hAnsi="Times New Roman" w:cs="Times New Roman"/>
                <w:lang w:eastAsia="ru-RU"/>
              </w:rPr>
              <w:t>1.19</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Выпас сельскохозяйственных животных</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Выпас сельскохозяйственных животных</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bookmarkStart w:id="405" w:name="Par116"/>
            <w:bookmarkEnd w:id="405"/>
            <w:r w:rsidRPr="00265E12">
              <w:rPr>
                <w:rFonts w:ascii="Times New Roman" w:hAnsi="Times New Roman" w:cs="Times New Roman"/>
                <w:lang w:eastAsia="ru-RU"/>
              </w:rPr>
              <w:t>1.20</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Жилая застройка</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жилых помещений различного вида и обеспечение проживания в них.</w:t>
            </w:r>
          </w:p>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К жилой застройке относятся здания (помещения в них), предназначенные для проживания человека, за исключением зданий (помещений), используемых:</w:t>
            </w:r>
          </w:p>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 как способ обеспечения непрерывности производства (вахтовые помещения, служебные жилые помещения на производственных объектах);</w:t>
            </w:r>
          </w:p>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 как способ обеспечения деятельности режимного учреждения (казармы, караульные помещения, места лишения свободы, содержания под стражей).</w:t>
            </w:r>
          </w:p>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 xml:space="preserve">Содержание данного вида разрешенного использования включает в себя содержание видов разрешенного использования с </w:t>
            </w:r>
            <w:hyperlink w:anchor="Par130" w:tooltip="2.1" w:history="1">
              <w:r w:rsidRPr="00265E12">
                <w:rPr>
                  <w:rFonts w:ascii="Times New Roman" w:hAnsi="Times New Roman" w:cs="Times New Roman"/>
                  <w:lang w:eastAsia="ru-RU"/>
                </w:rPr>
                <w:t>кодами 2.1</w:t>
              </w:r>
            </w:hyperlink>
            <w:r w:rsidRPr="00265E12">
              <w:rPr>
                <w:rFonts w:ascii="Times New Roman" w:hAnsi="Times New Roman" w:cs="Times New Roman"/>
                <w:lang w:eastAsia="ru-RU"/>
              </w:rPr>
              <w:t xml:space="preserve"> - </w:t>
            </w:r>
            <w:hyperlink w:anchor="Par147" w:tooltip="2.3" w:history="1">
              <w:r w:rsidRPr="00265E12">
                <w:rPr>
                  <w:rFonts w:ascii="Times New Roman" w:hAnsi="Times New Roman" w:cs="Times New Roman"/>
                  <w:lang w:eastAsia="ru-RU"/>
                </w:rPr>
                <w:t>2.3</w:t>
              </w:r>
            </w:hyperlink>
            <w:r w:rsidRPr="00265E12">
              <w:rPr>
                <w:rFonts w:ascii="Times New Roman" w:hAnsi="Times New Roman" w:cs="Times New Roman"/>
                <w:lang w:eastAsia="ru-RU"/>
              </w:rPr>
              <w:t xml:space="preserve">, </w:t>
            </w:r>
            <w:hyperlink w:anchor="Par157" w:tooltip="2.5" w:history="1">
              <w:r w:rsidRPr="00265E12">
                <w:rPr>
                  <w:rFonts w:ascii="Times New Roman" w:hAnsi="Times New Roman" w:cs="Times New Roman"/>
                  <w:lang w:eastAsia="ru-RU"/>
                </w:rPr>
                <w:t>2.5</w:t>
              </w:r>
            </w:hyperlink>
            <w:r w:rsidRPr="00265E12">
              <w:rPr>
                <w:rFonts w:ascii="Times New Roman" w:hAnsi="Times New Roman" w:cs="Times New Roman"/>
                <w:lang w:eastAsia="ru-RU"/>
              </w:rPr>
              <w:t xml:space="preserve"> - </w:t>
            </w:r>
            <w:hyperlink w:anchor="Par168" w:tooltip="2.7.1" w:history="1">
              <w:r w:rsidRPr="00265E12">
                <w:rPr>
                  <w:rFonts w:ascii="Times New Roman" w:hAnsi="Times New Roman" w:cs="Times New Roman"/>
                  <w:lang w:eastAsia="ru-RU"/>
                </w:rPr>
                <w:t>2.7.1</w:t>
              </w:r>
            </w:hyperlink>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2.0</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Для индивидуального жилищного строительства</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выращивание сельскохозяйственных культур;</w:t>
            </w:r>
          </w:p>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индивидуальных гаражей и хозяйственных построек</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bookmarkStart w:id="406" w:name="Par130"/>
            <w:bookmarkEnd w:id="406"/>
            <w:r w:rsidRPr="00265E12">
              <w:rPr>
                <w:rFonts w:ascii="Times New Roman" w:hAnsi="Times New Roman" w:cs="Times New Roman"/>
                <w:lang w:eastAsia="ru-RU"/>
              </w:rPr>
              <w:t>2.1</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Малоэтажная многоквартирная жилая застройка</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малоэтажных многоквартирных домов (многоквартирные дома высотой до 4 этажей, включая мансардный);</w:t>
            </w:r>
          </w:p>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обустройство спортивных и детских площадок, площадок для отдыха;</w:t>
            </w:r>
          </w:p>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2.1.1</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Для ведения личного подсобного хозяйства (приусадебный земельный участок)</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 xml:space="preserve">Размещение жилого дома, указанного в описании вида разрешенного использования с </w:t>
            </w:r>
            <w:hyperlink w:anchor="Par130" w:tooltip="2.1" w:history="1">
              <w:r w:rsidRPr="00265E12">
                <w:rPr>
                  <w:rFonts w:ascii="Times New Roman" w:hAnsi="Times New Roman" w:cs="Times New Roman"/>
                  <w:lang w:eastAsia="ru-RU"/>
                </w:rPr>
                <w:t>кодом 2.1</w:t>
              </w:r>
            </w:hyperlink>
            <w:r w:rsidRPr="00265E12">
              <w:rPr>
                <w:rFonts w:ascii="Times New Roman" w:hAnsi="Times New Roman" w:cs="Times New Roman"/>
                <w:lang w:eastAsia="ru-RU"/>
              </w:rPr>
              <w:t>;</w:t>
            </w:r>
          </w:p>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производство сельскохозяйственной продукции;</w:t>
            </w:r>
          </w:p>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гаража и иных вспомогательных сооружений;</w:t>
            </w:r>
          </w:p>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содержание сельскохозяйственных животных</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2.2</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Блокированная жилая застройка</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разведение декоративных и плодовых деревьев, овощных и ягодных культур;</w:t>
            </w:r>
          </w:p>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индивидуальных гаражей и иных вспомогательных сооружений;</w:t>
            </w:r>
          </w:p>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обустройство спортивных и детских площадок, площадок для отдыха</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bookmarkStart w:id="407" w:name="Par147"/>
            <w:bookmarkEnd w:id="407"/>
            <w:r w:rsidRPr="00265E12">
              <w:rPr>
                <w:rFonts w:ascii="Times New Roman" w:hAnsi="Times New Roman" w:cs="Times New Roman"/>
                <w:lang w:eastAsia="ru-RU"/>
              </w:rPr>
              <w:t>2.3</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Передвижное жилье</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2.4</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Среднеэтажная жилая застройка</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многоквартирных домов этажностью не выше восьми этажей;</w:t>
            </w:r>
          </w:p>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благоустройство и озеленение;</w:t>
            </w:r>
          </w:p>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подземных гаражей и автостоянок;</w:t>
            </w:r>
          </w:p>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обустройство спортивных и детских площадок, площадок для отдыха;</w:t>
            </w:r>
          </w:p>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bookmarkStart w:id="408" w:name="Par157"/>
            <w:bookmarkEnd w:id="408"/>
            <w:r w:rsidRPr="00265E12">
              <w:rPr>
                <w:rFonts w:ascii="Times New Roman" w:hAnsi="Times New Roman" w:cs="Times New Roman"/>
                <w:lang w:eastAsia="ru-RU"/>
              </w:rPr>
              <w:t>2.5</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Многоэтажная жилая застройка (высотная застройка)</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многоквартирных домов этажностью девять этажей и выше;</w:t>
            </w:r>
          </w:p>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благоустройство и озеленение придомовых территорий;</w:t>
            </w:r>
          </w:p>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обустройство спортивных и детских площадок, хозяйственных площадок и площадок для отдыха; 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2.6</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Обслуживание жилой застройки</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 xml:space="preserve">Размещение объектов капитального строительства, размещение которых предусмотрено видами разрешенного использования с </w:t>
            </w:r>
            <w:hyperlink w:anchor="Par175" w:tooltip="3.1" w:history="1">
              <w:r w:rsidRPr="00265E12">
                <w:rPr>
                  <w:rFonts w:ascii="Times New Roman" w:hAnsi="Times New Roman" w:cs="Times New Roman"/>
                  <w:lang w:eastAsia="ru-RU"/>
                </w:rPr>
                <w:t>кодами 3.1</w:t>
              </w:r>
            </w:hyperlink>
            <w:r w:rsidRPr="00265E12">
              <w:rPr>
                <w:rFonts w:ascii="Times New Roman" w:hAnsi="Times New Roman" w:cs="Times New Roman"/>
                <w:lang w:eastAsia="ru-RU"/>
              </w:rPr>
              <w:t xml:space="preserve">, </w:t>
            </w:r>
            <w:hyperlink w:anchor="Par184" w:tooltip="3.2" w:history="1">
              <w:r w:rsidRPr="00265E12">
                <w:rPr>
                  <w:rFonts w:ascii="Times New Roman" w:hAnsi="Times New Roman" w:cs="Times New Roman"/>
                  <w:lang w:eastAsia="ru-RU"/>
                </w:rPr>
                <w:t>3.2</w:t>
              </w:r>
            </w:hyperlink>
            <w:r w:rsidRPr="00265E12">
              <w:rPr>
                <w:rFonts w:ascii="Times New Roman" w:hAnsi="Times New Roman" w:cs="Times New Roman"/>
                <w:lang w:eastAsia="ru-RU"/>
              </w:rPr>
              <w:t xml:space="preserve">, </w:t>
            </w:r>
            <w:hyperlink w:anchor="Par201" w:tooltip="3.3" w:history="1">
              <w:r w:rsidRPr="00265E12">
                <w:rPr>
                  <w:rFonts w:ascii="Times New Roman" w:hAnsi="Times New Roman" w:cs="Times New Roman"/>
                  <w:lang w:eastAsia="ru-RU"/>
                </w:rPr>
                <w:t>3.3</w:t>
              </w:r>
            </w:hyperlink>
            <w:r w:rsidRPr="00265E12">
              <w:rPr>
                <w:rFonts w:ascii="Times New Roman" w:hAnsi="Times New Roman" w:cs="Times New Roman"/>
                <w:lang w:eastAsia="ru-RU"/>
              </w:rPr>
              <w:t xml:space="preserve">, </w:t>
            </w:r>
            <w:hyperlink w:anchor="Par204" w:tooltip="3.4" w:history="1">
              <w:r w:rsidRPr="00265E12">
                <w:rPr>
                  <w:rFonts w:ascii="Times New Roman" w:hAnsi="Times New Roman" w:cs="Times New Roman"/>
                  <w:lang w:eastAsia="ru-RU"/>
                </w:rPr>
                <w:t>3.4</w:t>
              </w:r>
            </w:hyperlink>
            <w:r w:rsidRPr="00265E12">
              <w:rPr>
                <w:rFonts w:ascii="Times New Roman" w:hAnsi="Times New Roman" w:cs="Times New Roman"/>
                <w:lang w:eastAsia="ru-RU"/>
              </w:rPr>
              <w:t xml:space="preserve">, </w:t>
            </w:r>
            <w:hyperlink w:anchor="Par207" w:tooltip="3.4.1" w:history="1">
              <w:r w:rsidRPr="00265E12">
                <w:rPr>
                  <w:rFonts w:ascii="Times New Roman" w:hAnsi="Times New Roman" w:cs="Times New Roman"/>
                  <w:lang w:eastAsia="ru-RU"/>
                </w:rPr>
                <w:t>3.4.1</w:t>
              </w:r>
            </w:hyperlink>
            <w:r w:rsidRPr="00265E12">
              <w:rPr>
                <w:rFonts w:ascii="Times New Roman" w:hAnsi="Times New Roman" w:cs="Times New Roman"/>
                <w:lang w:eastAsia="ru-RU"/>
              </w:rPr>
              <w:t xml:space="preserve">, </w:t>
            </w:r>
            <w:hyperlink w:anchor="Par221" w:tooltip="3.5.1" w:history="1">
              <w:r w:rsidRPr="00265E12">
                <w:rPr>
                  <w:rFonts w:ascii="Times New Roman" w:hAnsi="Times New Roman" w:cs="Times New Roman"/>
                  <w:lang w:eastAsia="ru-RU"/>
                </w:rPr>
                <w:t>3.5.1</w:t>
              </w:r>
            </w:hyperlink>
            <w:r w:rsidRPr="00265E12">
              <w:rPr>
                <w:rFonts w:ascii="Times New Roman" w:hAnsi="Times New Roman" w:cs="Times New Roman"/>
                <w:lang w:eastAsia="ru-RU"/>
              </w:rPr>
              <w:t xml:space="preserve">, </w:t>
            </w:r>
            <w:hyperlink w:anchor="Par227" w:tooltip="3.6" w:history="1">
              <w:r w:rsidRPr="00265E12">
                <w:rPr>
                  <w:rFonts w:ascii="Times New Roman" w:hAnsi="Times New Roman" w:cs="Times New Roman"/>
                  <w:lang w:eastAsia="ru-RU"/>
                </w:rPr>
                <w:t>3.6</w:t>
              </w:r>
            </w:hyperlink>
            <w:r w:rsidRPr="00265E12">
              <w:rPr>
                <w:rFonts w:ascii="Times New Roman" w:hAnsi="Times New Roman" w:cs="Times New Roman"/>
                <w:lang w:eastAsia="ru-RU"/>
              </w:rPr>
              <w:t xml:space="preserve">, </w:t>
            </w:r>
            <w:hyperlink w:anchor="Par239" w:tooltip="3.7" w:history="1">
              <w:r w:rsidRPr="00265E12">
                <w:rPr>
                  <w:rFonts w:ascii="Times New Roman" w:hAnsi="Times New Roman" w:cs="Times New Roman"/>
                  <w:lang w:eastAsia="ru-RU"/>
                </w:rPr>
                <w:t>3.7</w:t>
              </w:r>
            </w:hyperlink>
            <w:r w:rsidRPr="00265E12">
              <w:rPr>
                <w:rFonts w:ascii="Times New Roman" w:hAnsi="Times New Roman" w:cs="Times New Roman"/>
                <w:lang w:eastAsia="ru-RU"/>
              </w:rPr>
              <w:t xml:space="preserve">, </w:t>
            </w:r>
            <w:hyperlink w:anchor="Par272" w:tooltip="3.10.1" w:history="1">
              <w:r w:rsidRPr="00265E12">
                <w:rPr>
                  <w:rFonts w:ascii="Times New Roman" w:hAnsi="Times New Roman" w:cs="Times New Roman"/>
                  <w:lang w:eastAsia="ru-RU"/>
                </w:rPr>
                <w:t>3.10.1</w:t>
              </w:r>
            </w:hyperlink>
            <w:r w:rsidRPr="00265E12">
              <w:rPr>
                <w:rFonts w:ascii="Times New Roman" w:hAnsi="Times New Roman" w:cs="Times New Roman"/>
                <w:lang w:eastAsia="ru-RU"/>
              </w:rPr>
              <w:t xml:space="preserve">, </w:t>
            </w:r>
            <w:hyperlink w:anchor="Par283" w:tooltip="4.1" w:history="1">
              <w:r w:rsidRPr="00265E12">
                <w:rPr>
                  <w:rFonts w:ascii="Times New Roman" w:hAnsi="Times New Roman" w:cs="Times New Roman"/>
                  <w:lang w:eastAsia="ru-RU"/>
                </w:rPr>
                <w:t>4.1</w:t>
              </w:r>
            </w:hyperlink>
            <w:r w:rsidRPr="00265E12">
              <w:rPr>
                <w:rFonts w:ascii="Times New Roman" w:hAnsi="Times New Roman" w:cs="Times New Roman"/>
                <w:lang w:eastAsia="ru-RU"/>
              </w:rPr>
              <w:t xml:space="preserve">, </w:t>
            </w:r>
            <w:hyperlink w:anchor="Par290" w:tooltip="4.3" w:history="1">
              <w:r w:rsidRPr="00265E12">
                <w:rPr>
                  <w:rFonts w:ascii="Times New Roman" w:hAnsi="Times New Roman" w:cs="Times New Roman"/>
                  <w:lang w:eastAsia="ru-RU"/>
                </w:rPr>
                <w:t>4.3</w:t>
              </w:r>
            </w:hyperlink>
            <w:r w:rsidRPr="00265E12">
              <w:rPr>
                <w:rFonts w:ascii="Times New Roman" w:hAnsi="Times New Roman" w:cs="Times New Roman"/>
                <w:lang w:eastAsia="ru-RU"/>
              </w:rPr>
              <w:t xml:space="preserve">, </w:t>
            </w:r>
            <w:hyperlink w:anchor="Par293" w:tooltip="4.4" w:history="1">
              <w:r w:rsidRPr="00265E12">
                <w:rPr>
                  <w:rFonts w:ascii="Times New Roman" w:hAnsi="Times New Roman" w:cs="Times New Roman"/>
                  <w:lang w:eastAsia="ru-RU"/>
                </w:rPr>
                <w:t>4.4</w:t>
              </w:r>
            </w:hyperlink>
            <w:r w:rsidRPr="00265E12">
              <w:rPr>
                <w:rFonts w:ascii="Times New Roman" w:hAnsi="Times New Roman" w:cs="Times New Roman"/>
                <w:lang w:eastAsia="ru-RU"/>
              </w:rPr>
              <w:t xml:space="preserve">, </w:t>
            </w:r>
            <w:hyperlink w:anchor="Par299" w:tooltip="4.6" w:history="1">
              <w:r w:rsidRPr="00265E12">
                <w:rPr>
                  <w:rFonts w:ascii="Times New Roman" w:hAnsi="Times New Roman" w:cs="Times New Roman"/>
                  <w:lang w:eastAsia="ru-RU"/>
                </w:rPr>
                <w:t>4.6</w:t>
              </w:r>
            </w:hyperlink>
            <w:r w:rsidRPr="00265E12">
              <w:rPr>
                <w:rFonts w:ascii="Times New Roman" w:hAnsi="Times New Roman" w:cs="Times New Roman"/>
                <w:lang w:eastAsia="ru-RU"/>
              </w:rPr>
              <w:t xml:space="preserve">, </w:t>
            </w:r>
            <w:hyperlink w:anchor="Par347" w:tooltip="5.1.2" w:history="1">
              <w:r w:rsidRPr="00265E12">
                <w:rPr>
                  <w:rFonts w:ascii="Times New Roman" w:hAnsi="Times New Roman" w:cs="Times New Roman"/>
                  <w:lang w:eastAsia="ru-RU"/>
                </w:rPr>
                <w:t>5.1.2</w:t>
              </w:r>
            </w:hyperlink>
            <w:r w:rsidRPr="00265E12">
              <w:rPr>
                <w:rFonts w:ascii="Times New Roman" w:hAnsi="Times New Roman" w:cs="Times New Roman"/>
                <w:lang w:eastAsia="ru-RU"/>
              </w:rPr>
              <w:t xml:space="preserve">, </w:t>
            </w:r>
            <w:hyperlink w:anchor="Par350" w:tooltip="5.1.3" w:history="1">
              <w:r w:rsidRPr="00265E12">
                <w:rPr>
                  <w:rFonts w:ascii="Times New Roman" w:hAnsi="Times New Roman" w:cs="Times New Roman"/>
                  <w:lang w:eastAsia="ru-RU"/>
                </w:rPr>
                <w:t>5.1.3</w:t>
              </w:r>
            </w:hyperlink>
            <w:r w:rsidRPr="00265E12">
              <w:rPr>
                <w:rFonts w:ascii="Times New Roman" w:hAnsi="Times New Roman" w:cs="Times New Roman"/>
                <w:lang w:eastAsia="ru-RU"/>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2.7</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Хранение автотранспорта</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ar317" w:tooltip="4.9" w:history="1">
              <w:r w:rsidRPr="00265E12">
                <w:rPr>
                  <w:rFonts w:ascii="Times New Roman" w:hAnsi="Times New Roman" w:cs="Times New Roman"/>
                  <w:lang w:eastAsia="ru-RU"/>
                </w:rPr>
                <w:t>кодом 4.9</w:t>
              </w:r>
            </w:hyperlink>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bookmarkStart w:id="409" w:name="Par168"/>
            <w:bookmarkEnd w:id="409"/>
            <w:r w:rsidRPr="00265E12">
              <w:rPr>
                <w:rFonts w:ascii="Times New Roman" w:hAnsi="Times New Roman" w:cs="Times New Roman"/>
                <w:lang w:eastAsia="ru-RU"/>
              </w:rPr>
              <w:t>2.7.1</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Общественное использование объектов капитального строительства</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объектов капитального строительства в целях обеспечения удовлетворения бытовых, социальных и духовных потребностей человека.</w:t>
            </w:r>
          </w:p>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 xml:space="preserve">Содержание данного вида разрешенного использования включает в себя содержание видов разрешенного использования с </w:t>
            </w:r>
            <w:hyperlink w:anchor="Par175" w:tooltip="3.1" w:history="1">
              <w:r w:rsidRPr="00265E12">
                <w:rPr>
                  <w:rFonts w:ascii="Times New Roman" w:hAnsi="Times New Roman" w:cs="Times New Roman"/>
                  <w:lang w:eastAsia="ru-RU"/>
                </w:rPr>
                <w:t>кодами 3.1</w:t>
              </w:r>
            </w:hyperlink>
            <w:r w:rsidRPr="00265E12">
              <w:rPr>
                <w:rFonts w:ascii="Times New Roman" w:hAnsi="Times New Roman" w:cs="Times New Roman"/>
                <w:lang w:eastAsia="ru-RU"/>
              </w:rPr>
              <w:t xml:space="preserve"> - </w:t>
            </w:r>
            <w:hyperlink w:anchor="Par277" w:tooltip="3.10.2" w:history="1">
              <w:r w:rsidRPr="00265E12">
                <w:rPr>
                  <w:rFonts w:ascii="Times New Roman" w:hAnsi="Times New Roman" w:cs="Times New Roman"/>
                  <w:lang w:eastAsia="ru-RU"/>
                </w:rPr>
                <w:t>3.10.2</w:t>
              </w:r>
            </w:hyperlink>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bookmarkStart w:id="410" w:name="Par172"/>
            <w:bookmarkEnd w:id="410"/>
            <w:r w:rsidRPr="00265E12">
              <w:rPr>
                <w:rFonts w:ascii="Times New Roman" w:hAnsi="Times New Roman" w:cs="Times New Roman"/>
                <w:lang w:eastAsia="ru-RU"/>
              </w:rPr>
              <w:t>3.0</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Коммунальное обслуживание</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178" w:tooltip="3.1.1" w:history="1">
              <w:r w:rsidRPr="00265E12">
                <w:rPr>
                  <w:rFonts w:ascii="Times New Roman" w:hAnsi="Times New Roman" w:cs="Times New Roman"/>
                  <w:lang w:eastAsia="ru-RU"/>
                </w:rPr>
                <w:t>кодами 3.1.1</w:t>
              </w:r>
            </w:hyperlink>
            <w:r w:rsidRPr="00265E12">
              <w:rPr>
                <w:rFonts w:ascii="Times New Roman" w:hAnsi="Times New Roman" w:cs="Times New Roman"/>
                <w:lang w:eastAsia="ru-RU"/>
              </w:rPr>
              <w:t xml:space="preserve"> - </w:t>
            </w:r>
            <w:hyperlink w:anchor="Par181" w:tooltip="3.1.2" w:history="1">
              <w:r w:rsidRPr="00265E12">
                <w:rPr>
                  <w:rFonts w:ascii="Times New Roman" w:hAnsi="Times New Roman" w:cs="Times New Roman"/>
                  <w:lang w:eastAsia="ru-RU"/>
                </w:rPr>
                <w:t>3.1.2</w:t>
              </w:r>
            </w:hyperlink>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bookmarkStart w:id="411" w:name="Par175"/>
            <w:bookmarkEnd w:id="411"/>
            <w:r w:rsidRPr="00265E12">
              <w:rPr>
                <w:rFonts w:ascii="Times New Roman" w:hAnsi="Times New Roman" w:cs="Times New Roman"/>
                <w:lang w:eastAsia="ru-RU"/>
              </w:rPr>
              <w:t>3.1</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Предоставление коммунальных услуг</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bookmarkStart w:id="412" w:name="Par178"/>
            <w:bookmarkEnd w:id="412"/>
            <w:r w:rsidRPr="00265E12">
              <w:rPr>
                <w:rFonts w:ascii="Times New Roman" w:hAnsi="Times New Roman" w:cs="Times New Roman"/>
                <w:lang w:eastAsia="ru-RU"/>
              </w:rPr>
              <w:t>3.1.1</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Административные здания организаций, обеспечивающих предоставление коммунальных услуг</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bookmarkStart w:id="413" w:name="Par181"/>
            <w:bookmarkEnd w:id="413"/>
            <w:r w:rsidRPr="00265E12">
              <w:rPr>
                <w:rFonts w:ascii="Times New Roman" w:hAnsi="Times New Roman" w:cs="Times New Roman"/>
                <w:lang w:eastAsia="ru-RU"/>
              </w:rPr>
              <w:t>3.1.2</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Социальное обслуживание</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Par188" w:tooltip="3.2.1" w:history="1">
              <w:r w:rsidRPr="00265E12">
                <w:rPr>
                  <w:rFonts w:ascii="Times New Roman" w:hAnsi="Times New Roman" w:cs="Times New Roman"/>
                  <w:lang w:eastAsia="ru-RU"/>
                </w:rPr>
                <w:t>кодами 3.2.1</w:t>
              </w:r>
            </w:hyperlink>
            <w:r w:rsidRPr="00265E12">
              <w:rPr>
                <w:rFonts w:ascii="Times New Roman" w:hAnsi="Times New Roman" w:cs="Times New Roman"/>
                <w:lang w:eastAsia="ru-RU"/>
              </w:rPr>
              <w:t xml:space="preserve"> - </w:t>
            </w:r>
            <w:hyperlink w:anchor="Par198" w:tooltip="3.2.4" w:history="1">
              <w:r w:rsidRPr="00265E12">
                <w:rPr>
                  <w:rFonts w:ascii="Times New Roman" w:hAnsi="Times New Roman" w:cs="Times New Roman"/>
                  <w:lang w:eastAsia="ru-RU"/>
                </w:rPr>
                <w:t>3.2.4</w:t>
              </w:r>
            </w:hyperlink>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bookmarkStart w:id="414" w:name="Par184"/>
            <w:bookmarkEnd w:id="414"/>
            <w:r w:rsidRPr="00265E12">
              <w:rPr>
                <w:rFonts w:ascii="Times New Roman" w:hAnsi="Times New Roman" w:cs="Times New Roman"/>
                <w:lang w:eastAsia="ru-RU"/>
              </w:rPr>
              <w:t>3.2</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Дома социального обслуживания</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зданий, предназначенных для размещения домов престарелых, домов ребенка, детских домов, пунктов ночлега для бездомных граждан;</w:t>
            </w:r>
          </w:p>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объектов капитального строительства для временного размещения вынужденных переселенцев, лиц, признанных беженцами</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bookmarkStart w:id="415" w:name="Par188"/>
            <w:bookmarkEnd w:id="415"/>
            <w:r w:rsidRPr="00265E12">
              <w:rPr>
                <w:rFonts w:ascii="Times New Roman" w:hAnsi="Times New Roman" w:cs="Times New Roman"/>
                <w:lang w:eastAsia="ru-RU"/>
              </w:rPr>
              <w:t>3.2.1</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Оказание социальной помощи населению</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некоммерческих фондов, благотворительных организаций, клубов по интересам</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3.2.2</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Оказание услуг связи</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bookmarkStart w:id="416" w:name="Par195"/>
            <w:bookmarkEnd w:id="416"/>
            <w:r w:rsidRPr="00265E12">
              <w:rPr>
                <w:rFonts w:ascii="Times New Roman" w:hAnsi="Times New Roman" w:cs="Times New Roman"/>
                <w:lang w:eastAsia="ru-RU"/>
              </w:rPr>
              <w:t>3.2.3</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Общежития</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ar302" w:tooltip="4.7" w:history="1">
              <w:r w:rsidRPr="00265E12">
                <w:rPr>
                  <w:rFonts w:ascii="Times New Roman" w:hAnsi="Times New Roman" w:cs="Times New Roman"/>
                  <w:lang w:eastAsia="ru-RU"/>
                </w:rPr>
                <w:t>кодом 4.7</w:t>
              </w:r>
            </w:hyperlink>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bookmarkStart w:id="417" w:name="Par198"/>
            <w:bookmarkEnd w:id="417"/>
            <w:r w:rsidRPr="00265E12">
              <w:rPr>
                <w:rFonts w:ascii="Times New Roman" w:hAnsi="Times New Roman" w:cs="Times New Roman"/>
                <w:lang w:eastAsia="ru-RU"/>
              </w:rPr>
              <w:t>3.2.4</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Бытовое обслуживание</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bookmarkStart w:id="418" w:name="Par201"/>
            <w:bookmarkEnd w:id="418"/>
            <w:r w:rsidRPr="00265E12">
              <w:rPr>
                <w:rFonts w:ascii="Times New Roman" w:hAnsi="Times New Roman" w:cs="Times New Roman"/>
                <w:lang w:eastAsia="ru-RU"/>
              </w:rPr>
              <w:t>3.3</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Здравоохранение</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Par207" w:tooltip="3.4.1" w:history="1">
              <w:r w:rsidRPr="00265E12">
                <w:rPr>
                  <w:rFonts w:ascii="Times New Roman" w:hAnsi="Times New Roman" w:cs="Times New Roman"/>
                  <w:lang w:eastAsia="ru-RU"/>
                </w:rPr>
                <w:t>кодами 3.4.1</w:t>
              </w:r>
            </w:hyperlink>
            <w:r w:rsidRPr="00265E12">
              <w:rPr>
                <w:rFonts w:ascii="Times New Roman" w:hAnsi="Times New Roman" w:cs="Times New Roman"/>
                <w:lang w:eastAsia="ru-RU"/>
              </w:rPr>
              <w:t xml:space="preserve"> - </w:t>
            </w:r>
            <w:hyperlink w:anchor="Par212" w:tooltip="3.4.2" w:history="1">
              <w:r w:rsidRPr="00265E12">
                <w:rPr>
                  <w:rFonts w:ascii="Times New Roman" w:hAnsi="Times New Roman" w:cs="Times New Roman"/>
                  <w:lang w:eastAsia="ru-RU"/>
                </w:rPr>
                <w:t>3.4.2</w:t>
              </w:r>
            </w:hyperlink>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bookmarkStart w:id="419" w:name="Par204"/>
            <w:bookmarkEnd w:id="419"/>
            <w:r w:rsidRPr="00265E12">
              <w:rPr>
                <w:rFonts w:ascii="Times New Roman" w:hAnsi="Times New Roman" w:cs="Times New Roman"/>
                <w:lang w:eastAsia="ru-RU"/>
              </w:rPr>
              <w:t>3.4</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Амбулаторно-поликлиническое обслуживание</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bookmarkStart w:id="420" w:name="Par207"/>
            <w:bookmarkEnd w:id="420"/>
            <w:r w:rsidRPr="00265E12">
              <w:rPr>
                <w:rFonts w:ascii="Times New Roman" w:hAnsi="Times New Roman" w:cs="Times New Roman"/>
                <w:lang w:eastAsia="ru-RU"/>
              </w:rPr>
              <w:t>3.4.1</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Стационарное медицинское обслуживание</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станций скорой помощи;</w:t>
            </w:r>
          </w:p>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площадок санитарной авиации</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bookmarkStart w:id="421" w:name="Par212"/>
            <w:bookmarkEnd w:id="421"/>
            <w:r w:rsidRPr="00265E12">
              <w:rPr>
                <w:rFonts w:ascii="Times New Roman" w:hAnsi="Times New Roman" w:cs="Times New Roman"/>
                <w:lang w:eastAsia="ru-RU"/>
              </w:rPr>
              <w:t>3.4.2</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Медицинские организации особого назначения</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3.4.3</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Образование и просвещение</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Par221" w:tooltip="3.5.1" w:history="1">
              <w:r w:rsidRPr="00265E12">
                <w:rPr>
                  <w:rFonts w:ascii="Times New Roman" w:hAnsi="Times New Roman" w:cs="Times New Roman"/>
                  <w:lang w:eastAsia="ru-RU"/>
                </w:rPr>
                <w:t>кодами 3.5.1</w:t>
              </w:r>
            </w:hyperlink>
            <w:r w:rsidRPr="00265E12">
              <w:rPr>
                <w:rFonts w:ascii="Times New Roman" w:hAnsi="Times New Roman" w:cs="Times New Roman"/>
                <w:lang w:eastAsia="ru-RU"/>
              </w:rPr>
              <w:t xml:space="preserve"> - </w:t>
            </w:r>
            <w:hyperlink w:anchor="Par224" w:tooltip="3.5.2" w:history="1">
              <w:r w:rsidRPr="00265E12">
                <w:rPr>
                  <w:rFonts w:ascii="Times New Roman" w:hAnsi="Times New Roman" w:cs="Times New Roman"/>
                  <w:lang w:eastAsia="ru-RU"/>
                </w:rPr>
                <w:t>3.5.2</w:t>
              </w:r>
            </w:hyperlink>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3.5</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Дошкольное, начальное и среднее общее образование</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3.5.1</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Среднее и высшее профессиональное образование</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bookmarkStart w:id="422" w:name="Par224"/>
            <w:bookmarkEnd w:id="422"/>
            <w:r w:rsidRPr="00265E12">
              <w:rPr>
                <w:rFonts w:ascii="Times New Roman" w:hAnsi="Times New Roman" w:cs="Times New Roman"/>
                <w:lang w:eastAsia="ru-RU"/>
              </w:rPr>
              <w:t>3.5.2</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Культурное развитие</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ar230" w:tooltip="3.6.1" w:history="1">
              <w:r w:rsidRPr="00265E12">
                <w:rPr>
                  <w:rFonts w:ascii="Times New Roman" w:hAnsi="Times New Roman" w:cs="Times New Roman"/>
                  <w:lang w:eastAsia="ru-RU"/>
                </w:rPr>
                <w:t>кодами 3.6.1</w:t>
              </w:r>
            </w:hyperlink>
            <w:r w:rsidRPr="00265E12">
              <w:rPr>
                <w:rFonts w:ascii="Times New Roman" w:hAnsi="Times New Roman" w:cs="Times New Roman"/>
                <w:lang w:eastAsia="ru-RU"/>
              </w:rPr>
              <w:t xml:space="preserve"> - </w:t>
            </w:r>
            <w:hyperlink w:anchor="Par236" w:tooltip="3.6.3" w:history="1">
              <w:r w:rsidRPr="00265E12">
                <w:rPr>
                  <w:rFonts w:ascii="Times New Roman" w:hAnsi="Times New Roman" w:cs="Times New Roman"/>
                  <w:lang w:eastAsia="ru-RU"/>
                </w:rPr>
                <w:t>3.6.3</w:t>
              </w:r>
            </w:hyperlink>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3.6</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Объекты культурно-досуговой деятельности</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3.6.1</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Парки культуры и отдыха</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парков культуры и отдыха</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3.6.2</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Цирки и зверинцы</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left"/>
              <w:rPr>
                <w:rFonts w:ascii="Times New Roman" w:hAnsi="Times New Roman" w:cs="Times New Roman"/>
                <w:lang w:eastAsia="ru-RU"/>
              </w:rPr>
            </w:pPr>
            <w:r w:rsidRPr="00265E12">
              <w:rPr>
                <w:rFonts w:ascii="Times New Roman" w:hAnsi="Times New Roman" w:cs="Times New Roman"/>
                <w:lang w:eastAsia="ru-RU"/>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bookmarkStart w:id="423" w:name="Par236"/>
            <w:bookmarkEnd w:id="423"/>
            <w:r w:rsidRPr="00265E12">
              <w:rPr>
                <w:rFonts w:ascii="Times New Roman" w:hAnsi="Times New Roman" w:cs="Times New Roman"/>
                <w:lang w:eastAsia="ru-RU"/>
              </w:rPr>
              <w:t>3.6.3</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Религиозное использование</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ar242" w:tooltip="3.7.1" w:history="1">
              <w:r w:rsidRPr="00265E12">
                <w:rPr>
                  <w:rFonts w:ascii="Times New Roman" w:hAnsi="Times New Roman" w:cs="Times New Roman"/>
                  <w:lang w:eastAsia="ru-RU"/>
                </w:rPr>
                <w:t>кодами 3.7.1</w:t>
              </w:r>
            </w:hyperlink>
            <w:r w:rsidRPr="00265E12">
              <w:rPr>
                <w:rFonts w:ascii="Times New Roman" w:hAnsi="Times New Roman" w:cs="Times New Roman"/>
                <w:lang w:eastAsia="ru-RU"/>
              </w:rPr>
              <w:t xml:space="preserve"> - </w:t>
            </w:r>
            <w:hyperlink w:anchor="Par245" w:tooltip="3.7.2" w:history="1">
              <w:r w:rsidRPr="00265E12">
                <w:rPr>
                  <w:rFonts w:ascii="Times New Roman" w:hAnsi="Times New Roman" w:cs="Times New Roman"/>
                  <w:lang w:eastAsia="ru-RU"/>
                </w:rPr>
                <w:t>3.7.2</w:t>
              </w:r>
            </w:hyperlink>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bookmarkStart w:id="424" w:name="Par239"/>
            <w:bookmarkEnd w:id="424"/>
            <w:r w:rsidRPr="00265E12">
              <w:rPr>
                <w:rFonts w:ascii="Times New Roman" w:hAnsi="Times New Roman" w:cs="Times New Roman"/>
                <w:lang w:eastAsia="ru-RU"/>
              </w:rPr>
              <w:t>3.7</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Осуществление религиозных обрядов</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bookmarkStart w:id="425" w:name="Par242"/>
            <w:bookmarkEnd w:id="425"/>
            <w:r w:rsidRPr="00265E12">
              <w:rPr>
                <w:rFonts w:ascii="Times New Roman" w:hAnsi="Times New Roman" w:cs="Times New Roman"/>
                <w:lang w:eastAsia="ru-RU"/>
              </w:rPr>
              <w:t>3.7.1</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Религиозное управление и образование</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bookmarkStart w:id="426" w:name="Par245"/>
            <w:bookmarkEnd w:id="426"/>
            <w:r w:rsidRPr="00265E12">
              <w:rPr>
                <w:rFonts w:ascii="Times New Roman" w:hAnsi="Times New Roman" w:cs="Times New Roman"/>
                <w:lang w:eastAsia="ru-RU"/>
              </w:rPr>
              <w:t>3.7.2</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Общественное управление</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Par251" w:tooltip="3.8.1" w:history="1">
              <w:r w:rsidRPr="00265E12">
                <w:rPr>
                  <w:rFonts w:ascii="Times New Roman" w:hAnsi="Times New Roman" w:cs="Times New Roman"/>
                  <w:lang w:eastAsia="ru-RU"/>
                </w:rPr>
                <w:t>кодами 3.8.1</w:t>
              </w:r>
            </w:hyperlink>
            <w:r w:rsidRPr="00265E12">
              <w:rPr>
                <w:rFonts w:ascii="Times New Roman" w:hAnsi="Times New Roman" w:cs="Times New Roman"/>
                <w:lang w:eastAsia="ru-RU"/>
              </w:rPr>
              <w:t xml:space="preserve"> - </w:t>
            </w:r>
            <w:hyperlink w:anchor="Par254" w:tooltip="3.8.2" w:history="1">
              <w:r w:rsidRPr="00265E12">
                <w:rPr>
                  <w:rFonts w:ascii="Times New Roman" w:hAnsi="Times New Roman" w:cs="Times New Roman"/>
                  <w:lang w:eastAsia="ru-RU"/>
                </w:rPr>
                <w:t>3.8.2</w:t>
              </w:r>
            </w:hyperlink>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3.8</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Государственное управление</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3.8.1</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Представительская деятельность</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bookmarkStart w:id="427" w:name="Par254"/>
            <w:bookmarkEnd w:id="427"/>
            <w:r w:rsidRPr="00265E12">
              <w:rPr>
                <w:rFonts w:ascii="Times New Roman" w:hAnsi="Times New Roman" w:cs="Times New Roman"/>
                <w:lang w:eastAsia="ru-RU"/>
              </w:rPr>
              <w:t>3.8.2</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Обеспечение научной деятельности</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w:anchor="Par260" w:tooltip="3.9.1" w:history="1">
              <w:r w:rsidRPr="00265E12">
                <w:rPr>
                  <w:rFonts w:ascii="Times New Roman" w:hAnsi="Times New Roman" w:cs="Times New Roman"/>
                  <w:lang w:eastAsia="ru-RU"/>
                </w:rPr>
                <w:t>кодами 3.9.1</w:t>
              </w:r>
            </w:hyperlink>
            <w:r w:rsidRPr="00265E12">
              <w:rPr>
                <w:rFonts w:ascii="Times New Roman" w:hAnsi="Times New Roman" w:cs="Times New Roman"/>
                <w:lang w:eastAsia="ru-RU"/>
              </w:rPr>
              <w:t xml:space="preserve"> - </w:t>
            </w:r>
            <w:hyperlink w:anchor="Par266" w:tooltip="3.9.3" w:history="1">
              <w:r w:rsidRPr="00265E12">
                <w:rPr>
                  <w:rFonts w:ascii="Times New Roman" w:hAnsi="Times New Roman" w:cs="Times New Roman"/>
                  <w:lang w:eastAsia="ru-RU"/>
                </w:rPr>
                <w:t>3.9.3</w:t>
              </w:r>
            </w:hyperlink>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3.9</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Обеспечение деятельности в области гидрометеорологии и смежных с ней областях</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bookmarkStart w:id="428" w:name="Par260"/>
            <w:bookmarkEnd w:id="428"/>
            <w:r w:rsidRPr="00265E12">
              <w:rPr>
                <w:rFonts w:ascii="Times New Roman" w:hAnsi="Times New Roman" w:cs="Times New Roman"/>
                <w:lang w:eastAsia="ru-RU"/>
              </w:rPr>
              <w:t>3.9.1</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Проведение научных исследований</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3.9.2</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Проведение научных испытаний</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bookmarkStart w:id="429" w:name="Par266"/>
            <w:bookmarkEnd w:id="429"/>
            <w:r w:rsidRPr="00265E12">
              <w:rPr>
                <w:rFonts w:ascii="Times New Roman" w:hAnsi="Times New Roman" w:cs="Times New Roman"/>
                <w:lang w:eastAsia="ru-RU"/>
              </w:rPr>
              <w:t>3.9.3</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Ветеринарное обслуживание</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Par272" w:tooltip="3.10.1" w:history="1">
              <w:r w:rsidRPr="00265E12">
                <w:rPr>
                  <w:rFonts w:ascii="Times New Roman" w:hAnsi="Times New Roman" w:cs="Times New Roman"/>
                  <w:lang w:eastAsia="ru-RU"/>
                </w:rPr>
                <w:t>кодами 3.10.1</w:t>
              </w:r>
            </w:hyperlink>
            <w:r w:rsidRPr="00265E12">
              <w:rPr>
                <w:rFonts w:ascii="Times New Roman" w:hAnsi="Times New Roman" w:cs="Times New Roman"/>
                <w:lang w:eastAsia="ru-RU"/>
              </w:rPr>
              <w:t xml:space="preserve"> - </w:t>
            </w:r>
            <w:hyperlink w:anchor="Par277" w:tooltip="3.10.2" w:history="1">
              <w:r w:rsidRPr="00265E12">
                <w:rPr>
                  <w:rFonts w:ascii="Times New Roman" w:hAnsi="Times New Roman" w:cs="Times New Roman"/>
                  <w:lang w:eastAsia="ru-RU"/>
                </w:rPr>
                <w:t>3.10.2</w:t>
              </w:r>
            </w:hyperlink>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3.10</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Амбулаторное ветеринарное обслуживание</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bookmarkStart w:id="430" w:name="Par272"/>
            <w:bookmarkEnd w:id="430"/>
            <w:r w:rsidRPr="00265E12">
              <w:rPr>
                <w:rFonts w:ascii="Times New Roman" w:hAnsi="Times New Roman" w:cs="Times New Roman"/>
                <w:lang w:eastAsia="ru-RU"/>
              </w:rPr>
              <w:t>3.10.1</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Приюты для животных</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объектов капитального строительства, предназначенных для оказания ветеринарных услуг в стационаре;</w:t>
            </w:r>
          </w:p>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объектов капитального строительства, предназначенных для организации гостиниц для животных</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bookmarkStart w:id="431" w:name="Par277"/>
            <w:bookmarkEnd w:id="431"/>
            <w:r w:rsidRPr="00265E12">
              <w:rPr>
                <w:rFonts w:ascii="Times New Roman" w:hAnsi="Times New Roman" w:cs="Times New Roman"/>
                <w:lang w:eastAsia="ru-RU"/>
              </w:rPr>
              <w:t>3.10.2</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Предпринимательство</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w:anchor="Par283" w:tooltip="4.1" w:history="1">
              <w:r w:rsidRPr="00265E12">
                <w:rPr>
                  <w:rFonts w:ascii="Times New Roman" w:hAnsi="Times New Roman" w:cs="Times New Roman"/>
                  <w:lang w:eastAsia="ru-RU"/>
                </w:rPr>
                <w:t>кодами 4.1</w:t>
              </w:r>
            </w:hyperlink>
            <w:r w:rsidRPr="00265E12">
              <w:rPr>
                <w:rFonts w:ascii="Times New Roman" w:hAnsi="Times New Roman" w:cs="Times New Roman"/>
                <w:lang w:eastAsia="ru-RU"/>
              </w:rPr>
              <w:t xml:space="preserve"> - </w:t>
            </w:r>
            <w:hyperlink w:anchor="Par335" w:tooltip="4.10" w:history="1">
              <w:r w:rsidRPr="00265E12">
                <w:rPr>
                  <w:rFonts w:ascii="Times New Roman" w:hAnsi="Times New Roman" w:cs="Times New Roman"/>
                  <w:lang w:eastAsia="ru-RU"/>
                </w:rPr>
                <w:t>4.10</w:t>
              </w:r>
            </w:hyperlink>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bookmarkStart w:id="432" w:name="Par280"/>
            <w:bookmarkEnd w:id="432"/>
            <w:r w:rsidRPr="00265E12">
              <w:rPr>
                <w:rFonts w:ascii="Times New Roman" w:hAnsi="Times New Roman" w:cs="Times New Roman"/>
                <w:lang w:eastAsia="ru-RU"/>
              </w:rPr>
              <w:t>4.0</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Деловое управление</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bookmarkStart w:id="433" w:name="Par283"/>
            <w:bookmarkEnd w:id="433"/>
            <w:r w:rsidRPr="00265E12">
              <w:rPr>
                <w:rFonts w:ascii="Times New Roman" w:hAnsi="Times New Roman" w:cs="Times New Roman"/>
                <w:lang w:eastAsia="ru-RU"/>
              </w:rPr>
              <w:t>4.1</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Объекты торговли (торговые центры, торгово-развлекательные центры (комплексы)</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ar296" w:tooltip="4.5" w:history="1">
              <w:r w:rsidRPr="00265E12">
                <w:rPr>
                  <w:rFonts w:ascii="Times New Roman" w:hAnsi="Times New Roman" w:cs="Times New Roman"/>
                  <w:lang w:eastAsia="ru-RU"/>
                </w:rPr>
                <w:t>кодами 4.5</w:t>
              </w:r>
            </w:hyperlink>
            <w:r w:rsidRPr="00265E12">
              <w:rPr>
                <w:rFonts w:ascii="Times New Roman" w:hAnsi="Times New Roman" w:cs="Times New Roman"/>
                <w:lang w:eastAsia="ru-RU"/>
              </w:rPr>
              <w:t xml:space="preserve"> - </w:t>
            </w:r>
            <w:hyperlink w:anchor="Par311" w:tooltip="4.8.2" w:history="1">
              <w:r w:rsidRPr="00265E12">
                <w:rPr>
                  <w:rFonts w:ascii="Times New Roman" w:hAnsi="Times New Roman" w:cs="Times New Roman"/>
                  <w:lang w:eastAsia="ru-RU"/>
                </w:rPr>
                <w:t>4.8.2</w:t>
              </w:r>
            </w:hyperlink>
            <w:r w:rsidRPr="00265E12">
              <w:rPr>
                <w:rFonts w:ascii="Times New Roman" w:hAnsi="Times New Roman" w:cs="Times New Roman"/>
                <w:lang w:eastAsia="ru-RU"/>
              </w:rPr>
              <w:t>; размещение гаражей и (или) стоянок для автомобилей сотрудников и посетителей торгового центра</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4.2</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Рынки</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гаражей и (или) стоянок для автомобилей сотрудников и посетителей рынка</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bookmarkStart w:id="434" w:name="Par290"/>
            <w:bookmarkEnd w:id="434"/>
            <w:r w:rsidRPr="00265E12">
              <w:rPr>
                <w:rFonts w:ascii="Times New Roman" w:hAnsi="Times New Roman" w:cs="Times New Roman"/>
                <w:lang w:eastAsia="ru-RU"/>
              </w:rPr>
              <w:t>4.3</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Магазины</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bookmarkStart w:id="435" w:name="Par293"/>
            <w:bookmarkEnd w:id="435"/>
            <w:r w:rsidRPr="00265E12">
              <w:rPr>
                <w:rFonts w:ascii="Times New Roman" w:hAnsi="Times New Roman" w:cs="Times New Roman"/>
                <w:lang w:eastAsia="ru-RU"/>
              </w:rPr>
              <w:t>4.4</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Банковская и страховая деятельность</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bookmarkStart w:id="436" w:name="Par296"/>
            <w:bookmarkEnd w:id="436"/>
            <w:r w:rsidRPr="00265E12">
              <w:rPr>
                <w:rFonts w:ascii="Times New Roman" w:hAnsi="Times New Roman" w:cs="Times New Roman"/>
                <w:lang w:eastAsia="ru-RU"/>
              </w:rPr>
              <w:t>4.5</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Общественное питание</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bookmarkStart w:id="437" w:name="Par299"/>
            <w:bookmarkEnd w:id="437"/>
            <w:r w:rsidRPr="00265E12">
              <w:rPr>
                <w:rFonts w:ascii="Times New Roman" w:hAnsi="Times New Roman" w:cs="Times New Roman"/>
                <w:lang w:eastAsia="ru-RU"/>
              </w:rPr>
              <w:t>4.6</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Гостиничное обслуживание</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bookmarkStart w:id="438" w:name="Par302"/>
            <w:bookmarkEnd w:id="438"/>
            <w:r w:rsidRPr="00265E12">
              <w:rPr>
                <w:rFonts w:ascii="Times New Roman" w:hAnsi="Times New Roman" w:cs="Times New Roman"/>
                <w:lang w:eastAsia="ru-RU"/>
              </w:rPr>
              <w:t>4.7</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Развлечение</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w:t>
            </w:r>
            <w:hyperlink w:anchor="Par308" w:tooltip="4.8.1" w:history="1">
              <w:r w:rsidRPr="00265E12">
                <w:rPr>
                  <w:rFonts w:ascii="Times New Roman" w:hAnsi="Times New Roman" w:cs="Times New Roman"/>
                  <w:lang w:eastAsia="ru-RU"/>
                </w:rPr>
                <w:t>кодами 4.8.1</w:t>
              </w:r>
            </w:hyperlink>
            <w:r w:rsidRPr="00265E12">
              <w:rPr>
                <w:rFonts w:ascii="Times New Roman" w:hAnsi="Times New Roman" w:cs="Times New Roman"/>
                <w:lang w:eastAsia="ru-RU"/>
              </w:rPr>
              <w:t xml:space="preserve"> - </w:t>
            </w:r>
            <w:hyperlink w:anchor="Par314" w:tooltip="4.8.3" w:history="1">
              <w:r w:rsidRPr="00265E12">
                <w:rPr>
                  <w:rFonts w:ascii="Times New Roman" w:hAnsi="Times New Roman" w:cs="Times New Roman"/>
                  <w:lang w:eastAsia="ru-RU"/>
                </w:rPr>
                <w:t>4.8.3</w:t>
              </w:r>
            </w:hyperlink>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4.8</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Развлекательные мероприятия</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bookmarkStart w:id="439" w:name="Par308"/>
            <w:bookmarkEnd w:id="439"/>
            <w:r w:rsidRPr="00265E12">
              <w:rPr>
                <w:rFonts w:ascii="Times New Roman" w:hAnsi="Times New Roman" w:cs="Times New Roman"/>
                <w:lang w:eastAsia="ru-RU"/>
              </w:rPr>
              <w:t>4.8.1</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Проведение азартных игр</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bookmarkStart w:id="440" w:name="Par311"/>
            <w:bookmarkEnd w:id="440"/>
            <w:r w:rsidRPr="00265E12">
              <w:rPr>
                <w:rFonts w:ascii="Times New Roman" w:hAnsi="Times New Roman" w:cs="Times New Roman"/>
                <w:lang w:eastAsia="ru-RU"/>
              </w:rPr>
              <w:t>4.8.2</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Проведение азартных игр в игорных зонах</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bookmarkStart w:id="441" w:name="Par314"/>
            <w:bookmarkEnd w:id="441"/>
            <w:r w:rsidRPr="00265E12">
              <w:rPr>
                <w:rFonts w:ascii="Times New Roman" w:hAnsi="Times New Roman" w:cs="Times New Roman"/>
                <w:lang w:eastAsia="ru-RU"/>
              </w:rPr>
              <w:t>4.8.3</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Служебные гаражи</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72" w:tooltip="3.0" w:history="1">
              <w:r w:rsidRPr="00265E12">
                <w:rPr>
                  <w:rFonts w:ascii="Times New Roman" w:hAnsi="Times New Roman" w:cs="Times New Roman"/>
                  <w:lang w:eastAsia="ru-RU"/>
                </w:rPr>
                <w:t>кодами 3.0</w:t>
              </w:r>
            </w:hyperlink>
            <w:r w:rsidRPr="00265E12">
              <w:rPr>
                <w:rFonts w:ascii="Times New Roman" w:hAnsi="Times New Roman" w:cs="Times New Roman"/>
                <w:lang w:eastAsia="ru-RU"/>
              </w:rPr>
              <w:t xml:space="preserve">, </w:t>
            </w:r>
            <w:hyperlink w:anchor="Par280" w:tooltip="4.0" w:history="1">
              <w:r w:rsidRPr="00265E12">
                <w:rPr>
                  <w:rFonts w:ascii="Times New Roman" w:hAnsi="Times New Roman" w:cs="Times New Roman"/>
                  <w:lang w:eastAsia="ru-RU"/>
                </w:rPr>
                <w:t>4.0</w:t>
              </w:r>
            </w:hyperlink>
            <w:r w:rsidRPr="00265E12">
              <w:rPr>
                <w:rFonts w:ascii="Times New Roman" w:hAnsi="Times New Roman" w:cs="Times New Roman"/>
                <w:lang w:eastAsia="ru-RU"/>
              </w:rPr>
              <w:t>, а также для стоянки и хранения транспортных средств общего пользования, в том числе в депо</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bookmarkStart w:id="442" w:name="Par317"/>
            <w:bookmarkEnd w:id="442"/>
            <w:r w:rsidRPr="00265E12">
              <w:rPr>
                <w:rFonts w:ascii="Times New Roman" w:hAnsi="Times New Roman" w:cs="Times New Roman"/>
                <w:lang w:eastAsia="ru-RU"/>
              </w:rPr>
              <w:t>4.9</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Объекты дорожного сервиса</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ar323" w:tooltip="4.9.1.1" w:history="1">
              <w:r w:rsidRPr="00265E12">
                <w:rPr>
                  <w:rFonts w:ascii="Times New Roman" w:hAnsi="Times New Roman" w:cs="Times New Roman"/>
                  <w:lang w:eastAsia="ru-RU"/>
                </w:rPr>
                <w:t>кодами 4.9.1.1</w:t>
              </w:r>
            </w:hyperlink>
            <w:r w:rsidRPr="00265E12">
              <w:rPr>
                <w:rFonts w:ascii="Times New Roman" w:hAnsi="Times New Roman" w:cs="Times New Roman"/>
                <w:lang w:eastAsia="ru-RU"/>
              </w:rPr>
              <w:t xml:space="preserve"> - </w:t>
            </w:r>
            <w:hyperlink w:anchor="Par332" w:tooltip="4.9.1.4" w:history="1">
              <w:r w:rsidRPr="00265E12">
                <w:rPr>
                  <w:rFonts w:ascii="Times New Roman" w:hAnsi="Times New Roman" w:cs="Times New Roman"/>
                  <w:lang w:eastAsia="ru-RU"/>
                </w:rPr>
                <w:t>4.9.1.4</w:t>
              </w:r>
            </w:hyperlink>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4.9.1</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Заправка транспортных средств</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bookmarkStart w:id="443" w:name="Par323"/>
            <w:bookmarkEnd w:id="443"/>
            <w:r w:rsidRPr="00265E12">
              <w:rPr>
                <w:rFonts w:ascii="Times New Roman" w:hAnsi="Times New Roman" w:cs="Times New Roman"/>
                <w:lang w:eastAsia="ru-RU"/>
              </w:rPr>
              <w:t>4.9.1.1</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Обеспечение дорожного отдыха</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4.9.1.2</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Автомобильные мойки</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автомобильных моек, а также размещение магазинов сопутствующей торговли</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4.9.1.3</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Ремонт автомобилей</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bookmarkStart w:id="444" w:name="Par332"/>
            <w:bookmarkEnd w:id="444"/>
            <w:r w:rsidRPr="00265E12">
              <w:rPr>
                <w:rFonts w:ascii="Times New Roman" w:hAnsi="Times New Roman" w:cs="Times New Roman"/>
                <w:lang w:eastAsia="ru-RU"/>
              </w:rPr>
              <w:t>4.9.1.4</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Выставочно-ярмарочная деятельность</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bookmarkStart w:id="445" w:name="Par335"/>
            <w:bookmarkEnd w:id="445"/>
            <w:r w:rsidRPr="00265E12">
              <w:rPr>
                <w:rFonts w:ascii="Times New Roman" w:hAnsi="Times New Roman" w:cs="Times New Roman"/>
                <w:lang w:eastAsia="ru-RU"/>
              </w:rPr>
              <w:t>4.10</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Отдых (рекреация)</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 xml:space="preserve">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w:t>
            </w:r>
            <w:hyperlink w:anchor="Par341" w:tooltip="5.1" w:history="1">
              <w:r w:rsidRPr="00265E12">
                <w:rPr>
                  <w:rFonts w:ascii="Times New Roman" w:hAnsi="Times New Roman" w:cs="Times New Roman"/>
                  <w:lang w:eastAsia="ru-RU"/>
                </w:rPr>
                <w:t>кодами 5.1</w:t>
              </w:r>
            </w:hyperlink>
            <w:r w:rsidRPr="00265E12">
              <w:rPr>
                <w:rFonts w:ascii="Times New Roman" w:hAnsi="Times New Roman" w:cs="Times New Roman"/>
                <w:lang w:eastAsia="ru-RU"/>
              </w:rPr>
              <w:t xml:space="preserve"> - </w:t>
            </w:r>
            <w:hyperlink w:anchor="Par379" w:tooltip="5.5" w:history="1">
              <w:r w:rsidRPr="00265E12">
                <w:rPr>
                  <w:rFonts w:ascii="Times New Roman" w:hAnsi="Times New Roman" w:cs="Times New Roman"/>
                  <w:lang w:eastAsia="ru-RU"/>
                </w:rPr>
                <w:t>5.5</w:t>
              </w:r>
            </w:hyperlink>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5.0</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Спорт</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ar344" w:tooltip="5.1.1" w:history="1">
              <w:r w:rsidRPr="00265E12">
                <w:rPr>
                  <w:rFonts w:ascii="Times New Roman" w:hAnsi="Times New Roman" w:cs="Times New Roman"/>
                  <w:lang w:eastAsia="ru-RU"/>
                </w:rPr>
                <w:t>кодами 5.1.1</w:t>
              </w:r>
            </w:hyperlink>
            <w:r w:rsidRPr="00265E12">
              <w:rPr>
                <w:rFonts w:ascii="Times New Roman" w:hAnsi="Times New Roman" w:cs="Times New Roman"/>
                <w:lang w:eastAsia="ru-RU"/>
              </w:rPr>
              <w:t xml:space="preserve"> - </w:t>
            </w:r>
            <w:hyperlink w:anchor="Par362" w:tooltip="5.1.7" w:history="1">
              <w:r w:rsidRPr="00265E12">
                <w:rPr>
                  <w:rFonts w:ascii="Times New Roman" w:hAnsi="Times New Roman" w:cs="Times New Roman"/>
                  <w:lang w:eastAsia="ru-RU"/>
                </w:rPr>
                <w:t>5.1.7</w:t>
              </w:r>
            </w:hyperlink>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bookmarkStart w:id="446" w:name="Par341"/>
            <w:bookmarkEnd w:id="446"/>
            <w:r w:rsidRPr="00265E12">
              <w:rPr>
                <w:rFonts w:ascii="Times New Roman" w:hAnsi="Times New Roman" w:cs="Times New Roman"/>
                <w:lang w:eastAsia="ru-RU"/>
              </w:rPr>
              <w:t>5.1</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Обеспечение спортивно-зрелищных мероприятий</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bookmarkStart w:id="447" w:name="Par344"/>
            <w:bookmarkEnd w:id="447"/>
            <w:r w:rsidRPr="00265E12">
              <w:rPr>
                <w:rFonts w:ascii="Times New Roman" w:hAnsi="Times New Roman" w:cs="Times New Roman"/>
                <w:lang w:eastAsia="ru-RU"/>
              </w:rPr>
              <w:t>5.1.1</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Обеспечение занятий спортом в помещениях</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спортивных клубов, спортивных залов, бассейнов, физкультурно-оздоровительных комплексов в зданиях и сооружениях</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bookmarkStart w:id="448" w:name="Par347"/>
            <w:bookmarkEnd w:id="448"/>
            <w:r w:rsidRPr="00265E12">
              <w:rPr>
                <w:rFonts w:ascii="Times New Roman" w:hAnsi="Times New Roman" w:cs="Times New Roman"/>
                <w:lang w:eastAsia="ru-RU"/>
              </w:rPr>
              <w:t>5.1.2</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Площадки для занятий спортом</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bookmarkStart w:id="449" w:name="Par350"/>
            <w:bookmarkEnd w:id="449"/>
            <w:r w:rsidRPr="00265E12">
              <w:rPr>
                <w:rFonts w:ascii="Times New Roman" w:hAnsi="Times New Roman" w:cs="Times New Roman"/>
                <w:lang w:eastAsia="ru-RU"/>
              </w:rPr>
              <w:t>5.1.3</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Оборудованные площадки для занятий спортом</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5.1.4</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Водный спорт</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5.1.5</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Авиационный спорт</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5.1.6</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Спортивные базы</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спортивных баз и лагерей, в которых осуществляется спортивная подготовка длительно проживающих в них лиц</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bookmarkStart w:id="450" w:name="Par362"/>
            <w:bookmarkEnd w:id="450"/>
            <w:r w:rsidRPr="00265E12">
              <w:rPr>
                <w:rFonts w:ascii="Times New Roman" w:hAnsi="Times New Roman" w:cs="Times New Roman"/>
                <w:lang w:eastAsia="ru-RU"/>
              </w:rPr>
              <w:t>5.1.7</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Природно-познавательный туризм</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5.2</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Туристическое обслуживание</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детских лагерей</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5.2.1</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Охота и рыбалка</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5.3</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Причалы для маломерных судов</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сооружений, предназначенных для причаливания, хранения и обслуживания яхт, катеров, лодок и других маломерных судов</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5.4</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Поля для гольфа или конных прогулок</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конноспортивных манежей, не предусматривающих устройство трибун</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bookmarkStart w:id="451" w:name="Par379"/>
            <w:bookmarkEnd w:id="451"/>
            <w:r w:rsidRPr="00265E12">
              <w:rPr>
                <w:rFonts w:ascii="Times New Roman" w:hAnsi="Times New Roman" w:cs="Times New Roman"/>
                <w:lang w:eastAsia="ru-RU"/>
              </w:rPr>
              <w:t>5.5</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Производственная деятельность</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6.0</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Недропользование</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w:t>
            </w:r>
          </w:p>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объектов капитального строительства, необходимых для подготовки сырья к транспортировке и (или) промышленной переработке;</w:t>
            </w:r>
          </w:p>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6.1</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Тяжелая промышленность</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6.2</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Автомобилестроительная промышленность</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6.2.1</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Легкая промышленность</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объектов капитального строительства, предназначенных для текстильной, фарфоро-фаянсовой, электронной промышленности</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6.3</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Фармацевтическая промышленность</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6.3.1</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Пищевая промышленность</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6.4</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Нефтехимическая промышленность</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6.5</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Строительная промышленность</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6.6</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Энергетика</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ar175" w:tooltip="3.1" w:history="1">
              <w:r w:rsidRPr="00265E12">
                <w:rPr>
                  <w:rFonts w:ascii="Times New Roman" w:hAnsi="Times New Roman" w:cs="Times New Roman"/>
                  <w:lang w:eastAsia="ru-RU"/>
                </w:rPr>
                <w:t>кодом 3.1</w:t>
              </w:r>
            </w:hyperlink>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6.7</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Атомная энергетика</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6.7.1</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Связь</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78" w:tooltip="3.1.1" w:history="1">
              <w:r w:rsidRPr="00265E12">
                <w:rPr>
                  <w:rFonts w:ascii="Times New Roman" w:hAnsi="Times New Roman" w:cs="Times New Roman"/>
                  <w:lang w:eastAsia="ru-RU"/>
                </w:rPr>
                <w:t>кодами 3.1.1</w:t>
              </w:r>
            </w:hyperlink>
            <w:r w:rsidRPr="00265E12">
              <w:rPr>
                <w:rFonts w:ascii="Times New Roman" w:hAnsi="Times New Roman" w:cs="Times New Roman"/>
                <w:lang w:eastAsia="ru-RU"/>
              </w:rPr>
              <w:t xml:space="preserve">, </w:t>
            </w:r>
            <w:hyperlink w:anchor="Par195" w:tooltip="3.2.3" w:history="1">
              <w:r w:rsidRPr="00265E12">
                <w:rPr>
                  <w:rFonts w:ascii="Times New Roman" w:hAnsi="Times New Roman" w:cs="Times New Roman"/>
                  <w:lang w:eastAsia="ru-RU"/>
                </w:rPr>
                <w:t>3.2.3</w:t>
              </w:r>
            </w:hyperlink>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6.8</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Склад</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6.9</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Складские площадки</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Временное хранение, распределение и перевалка грузов (за исключением хранения стратегических запасов) на открытом воздухе</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6.9.1</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Обеспечение космической деятельности</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6.10</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Целлюлозно-бумажная промышленность</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6.11</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Научно-производственная деятельность</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технологических, промышленных, агропромышленных парков, бизнес-инкубаторов</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6.12</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Транспорт</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 xml:space="preserve">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w:t>
            </w:r>
            <w:hyperlink w:anchor="Par439" w:tooltip="7.1" w:history="1">
              <w:r w:rsidRPr="00265E12">
                <w:rPr>
                  <w:rFonts w:ascii="Times New Roman" w:hAnsi="Times New Roman" w:cs="Times New Roman"/>
                  <w:lang w:eastAsia="ru-RU"/>
                </w:rPr>
                <w:t>кодами 7.1</w:t>
              </w:r>
            </w:hyperlink>
            <w:r w:rsidRPr="00265E12">
              <w:rPr>
                <w:rFonts w:ascii="Times New Roman" w:hAnsi="Times New Roman" w:cs="Times New Roman"/>
                <w:lang w:eastAsia="ru-RU"/>
              </w:rPr>
              <w:t xml:space="preserve"> - </w:t>
            </w:r>
            <w:hyperlink w:anchor="Par467" w:tooltip="7.5" w:history="1">
              <w:r w:rsidRPr="00265E12">
                <w:rPr>
                  <w:rFonts w:ascii="Times New Roman" w:hAnsi="Times New Roman" w:cs="Times New Roman"/>
                  <w:lang w:eastAsia="ru-RU"/>
                </w:rPr>
                <w:t>7.5</w:t>
              </w:r>
            </w:hyperlink>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7.0</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Железнодорожный транспорт</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w:anchor="Par442" w:tooltip="7.1.1" w:history="1">
              <w:r w:rsidRPr="00265E12">
                <w:rPr>
                  <w:rFonts w:ascii="Times New Roman" w:hAnsi="Times New Roman" w:cs="Times New Roman"/>
                  <w:lang w:eastAsia="ru-RU"/>
                </w:rPr>
                <w:t>кодами 7.1.1</w:t>
              </w:r>
            </w:hyperlink>
            <w:r w:rsidRPr="00265E12">
              <w:rPr>
                <w:rFonts w:ascii="Times New Roman" w:hAnsi="Times New Roman" w:cs="Times New Roman"/>
                <w:lang w:eastAsia="ru-RU"/>
              </w:rPr>
              <w:t xml:space="preserve"> - </w:t>
            </w:r>
            <w:hyperlink w:anchor="Par446" w:tooltip="7.1.2" w:history="1">
              <w:r w:rsidRPr="00265E12">
                <w:rPr>
                  <w:rFonts w:ascii="Times New Roman" w:hAnsi="Times New Roman" w:cs="Times New Roman"/>
                  <w:lang w:eastAsia="ru-RU"/>
                </w:rPr>
                <w:t>7.1.2</w:t>
              </w:r>
            </w:hyperlink>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bookmarkStart w:id="452" w:name="Par439"/>
            <w:bookmarkEnd w:id="452"/>
            <w:r w:rsidRPr="00265E12">
              <w:rPr>
                <w:rFonts w:ascii="Times New Roman" w:hAnsi="Times New Roman" w:cs="Times New Roman"/>
                <w:lang w:eastAsia="ru-RU"/>
              </w:rPr>
              <w:t>7.1</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Железнодорожные пути</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железнодорожных путей</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bookmarkStart w:id="453" w:name="Par442"/>
            <w:bookmarkEnd w:id="453"/>
            <w:r w:rsidRPr="00265E12">
              <w:rPr>
                <w:rFonts w:ascii="Times New Roman" w:hAnsi="Times New Roman" w:cs="Times New Roman"/>
                <w:lang w:eastAsia="ru-RU"/>
              </w:rPr>
              <w:t>7.1.1</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Обслуживание железнодорожных перевозок</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bookmarkStart w:id="454" w:name="Par446"/>
            <w:bookmarkEnd w:id="454"/>
            <w:r w:rsidRPr="00265E12">
              <w:rPr>
                <w:rFonts w:ascii="Times New Roman" w:hAnsi="Times New Roman" w:cs="Times New Roman"/>
                <w:lang w:eastAsia="ru-RU"/>
              </w:rPr>
              <w:t>7.1.2</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Автомобильный транспорт</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w:anchor="Par452" w:tooltip="7.2.1" w:history="1">
              <w:r w:rsidRPr="00265E12">
                <w:rPr>
                  <w:rFonts w:ascii="Times New Roman" w:hAnsi="Times New Roman" w:cs="Times New Roman"/>
                  <w:lang w:eastAsia="ru-RU"/>
                </w:rPr>
                <w:t>кодами 7.2.1</w:t>
              </w:r>
            </w:hyperlink>
            <w:r w:rsidRPr="00265E12">
              <w:rPr>
                <w:rFonts w:ascii="Times New Roman" w:hAnsi="Times New Roman" w:cs="Times New Roman"/>
                <w:lang w:eastAsia="ru-RU"/>
              </w:rPr>
              <w:t xml:space="preserve"> - </w:t>
            </w:r>
            <w:hyperlink w:anchor="Par458" w:tooltip="7.2.3" w:history="1">
              <w:r w:rsidRPr="00265E12">
                <w:rPr>
                  <w:rFonts w:ascii="Times New Roman" w:hAnsi="Times New Roman" w:cs="Times New Roman"/>
                  <w:lang w:eastAsia="ru-RU"/>
                </w:rPr>
                <w:t>7.2.3</w:t>
              </w:r>
            </w:hyperlink>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7.2</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автомобильных дорог</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68" w:tooltip="2.7.1" w:history="1">
              <w:r w:rsidRPr="00265E12">
                <w:rPr>
                  <w:rFonts w:ascii="Times New Roman" w:hAnsi="Times New Roman" w:cs="Times New Roman"/>
                  <w:lang w:eastAsia="ru-RU"/>
                </w:rPr>
                <w:t>кодами 2.7.1</w:t>
              </w:r>
            </w:hyperlink>
            <w:r w:rsidRPr="00265E12">
              <w:rPr>
                <w:rFonts w:ascii="Times New Roman" w:hAnsi="Times New Roman" w:cs="Times New Roman"/>
                <w:lang w:eastAsia="ru-RU"/>
              </w:rPr>
              <w:t xml:space="preserve">, </w:t>
            </w:r>
            <w:hyperlink w:anchor="Par317" w:tooltip="4.9" w:history="1">
              <w:r w:rsidRPr="00265E12">
                <w:rPr>
                  <w:rFonts w:ascii="Times New Roman" w:hAnsi="Times New Roman" w:cs="Times New Roman"/>
                  <w:lang w:eastAsia="ru-RU"/>
                </w:rPr>
                <w:t>4.9</w:t>
              </w:r>
            </w:hyperlink>
            <w:r w:rsidRPr="00265E12">
              <w:rPr>
                <w:rFonts w:ascii="Times New Roman" w:hAnsi="Times New Roman" w:cs="Times New Roman"/>
                <w:lang w:eastAsia="ru-RU"/>
              </w:rPr>
              <w:t xml:space="preserve">, </w:t>
            </w:r>
            <w:hyperlink w:anchor="Par458" w:tooltip="7.2.3" w:history="1">
              <w:r w:rsidRPr="00265E12">
                <w:rPr>
                  <w:rFonts w:ascii="Times New Roman" w:hAnsi="Times New Roman" w:cs="Times New Roman"/>
                  <w:lang w:eastAsia="ru-RU"/>
                </w:rPr>
                <w:t>7.2.3</w:t>
              </w:r>
            </w:hyperlink>
            <w:r w:rsidRPr="00265E12">
              <w:rPr>
                <w:rFonts w:ascii="Times New Roman" w:hAnsi="Times New Roman" w:cs="Times New Roman"/>
                <w:lang w:eastAsia="ru-RU"/>
              </w:rPr>
              <w:t>,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bookmarkStart w:id="455" w:name="Par452"/>
            <w:bookmarkEnd w:id="455"/>
            <w:r w:rsidRPr="00265E12">
              <w:rPr>
                <w:rFonts w:ascii="Times New Roman" w:hAnsi="Times New Roman" w:cs="Times New Roman"/>
                <w:lang w:eastAsia="ru-RU"/>
              </w:rPr>
              <w:t>7.2.1</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Обслуживание перевозок пассажиров</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Par470" w:tooltip="7.6" w:history="1">
              <w:r w:rsidRPr="00265E12">
                <w:rPr>
                  <w:rFonts w:ascii="Times New Roman" w:hAnsi="Times New Roman" w:cs="Times New Roman"/>
                  <w:lang w:eastAsia="ru-RU"/>
                </w:rPr>
                <w:t>кодом 7.6</w:t>
              </w:r>
            </w:hyperlink>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7.2.2</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Стоянки транспорта общего пользования</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стоянок транспортных средств, осуществляющих перевозки людей по установленному маршруту</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bookmarkStart w:id="456" w:name="Par458"/>
            <w:bookmarkEnd w:id="456"/>
            <w:r w:rsidRPr="00265E12">
              <w:rPr>
                <w:rFonts w:ascii="Times New Roman" w:hAnsi="Times New Roman" w:cs="Times New Roman"/>
                <w:lang w:eastAsia="ru-RU"/>
              </w:rPr>
              <w:t>7.2.3</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Водный транспорт</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7.3</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Воздушный транспорт</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7.4</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Трубопроводный транспорт</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bookmarkStart w:id="457" w:name="Par467"/>
            <w:bookmarkEnd w:id="457"/>
            <w:r w:rsidRPr="00265E12">
              <w:rPr>
                <w:rFonts w:ascii="Times New Roman" w:hAnsi="Times New Roman" w:cs="Times New Roman"/>
                <w:lang w:eastAsia="ru-RU"/>
              </w:rPr>
              <w:t>7.5</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Внеуличный транспорт</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сооружений, необходимых для эксплуатации метрополитена, в том числе наземных путей метрополитена, посадочных станций, межстанционных переходов для пассажиров, электродепо, вентиляционных шахт; размещение наземных сооружений иных видов внеуличного транспорта (монорельсового транспорта, подвесных канатных дорог, фуникулеров)</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bookmarkStart w:id="458" w:name="Par470"/>
            <w:bookmarkEnd w:id="458"/>
            <w:r w:rsidRPr="00265E12">
              <w:rPr>
                <w:rFonts w:ascii="Times New Roman" w:hAnsi="Times New Roman" w:cs="Times New Roman"/>
                <w:lang w:eastAsia="ru-RU"/>
              </w:rPr>
              <w:t>7.6</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Обеспечение обороны и безопасности</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зданий военных училищ, военных институтов, военных университетов, военных академий;</w:t>
            </w:r>
          </w:p>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объектов, обеспечивающих осуществление таможенной деятельности</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8.0</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Обеспечение вооруженных сил</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объектов, для обеспечения безопасности которых были созданы закрытые административно-территориальные образования</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8.1</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Охрана Государственной границы Российской Федерации</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8.2</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Обеспечение внутреннего правопорядка</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8.3</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Обеспечение деятельности по исполнению наказаний</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объектов капитального строительства для создания мест лишения свободы (следственные изоляторы, тюрьмы, поселения)</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8.4</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Деятельность по особой охране и изучению природы</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9.0</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Охрана природных территорий</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w:t>
            </w:r>
          </w:p>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9.1</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Курортная деятельность</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9.2</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Санаторная деятельность</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обустройство лечебно-оздоровительных местностей (пляжи, бюветы, места добычи целебной грязи);</w:t>
            </w:r>
          </w:p>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лечебно-оздоровительных лагерей</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9.2.1</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Историко-культурная деятельность</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Сохранение и изучение объектов культурного наследия народов Российской Федерации (памятников истории и культуры), в том числе:</w:t>
            </w:r>
          </w:p>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9.3</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Использование лесов</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 xml:space="preserve">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w:anchor="Par514" w:tooltip="10.1" w:history="1">
              <w:r w:rsidRPr="00265E12">
                <w:rPr>
                  <w:rFonts w:ascii="Times New Roman" w:hAnsi="Times New Roman" w:cs="Times New Roman"/>
                  <w:lang w:eastAsia="ru-RU"/>
                </w:rPr>
                <w:t>кодами 10.1</w:t>
              </w:r>
            </w:hyperlink>
            <w:r w:rsidRPr="00265E12">
              <w:rPr>
                <w:rFonts w:ascii="Times New Roman" w:hAnsi="Times New Roman" w:cs="Times New Roman"/>
                <w:lang w:eastAsia="ru-RU"/>
              </w:rPr>
              <w:t xml:space="preserve"> - </w:t>
            </w:r>
            <w:hyperlink w:anchor="Par523" w:tooltip="10.4" w:history="1">
              <w:r w:rsidRPr="00265E12">
                <w:rPr>
                  <w:rFonts w:ascii="Times New Roman" w:hAnsi="Times New Roman" w:cs="Times New Roman"/>
                  <w:lang w:eastAsia="ru-RU"/>
                </w:rPr>
                <w:t>10.4</w:t>
              </w:r>
            </w:hyperlink>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10.0</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Заготовка древесины</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bookmarkStart w:id="459" w:name="Par514"/>
            <w:bookmarkEnd w:id="459"/>
            <w:r w:rsidRPr="00265E12">
              <w:rPr>
                <w:rFonts w:ascii="Times New Roman" w:hAnsi="Times New Roman" w:cs="Times New Roman"/>
                <w:lang w:eastAsia="ru-RU"/>
              </w:rPr>
              <w:t>10.1</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Лесные плантации</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10.2</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Заготовка лесных ресурсов</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10.3</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Резервные леса</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Деятельность, связанная с охраной лесов</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bookmarkStart w:id="460" w:name="Par523"/>
            <w:bookmarkEnd w:id="460"/>
            <w:r w:rsidRPr="00265E12">
              <w:rPr>
                <w:rFonts w:ascii="Times New Roman" w:hAnsi="Times New Roman" w:cs="Times New Roman"/>
                <w:lang w:eastAsia="ru-RU"/>
              </w:rPr>
              <w:t>10.4</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Водные объекты</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Ледники, снежники, ручьи, реки, озера, болота, территориальные моря и другие поверхностные водные объекты</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11.0</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Общее пользование водными объектами</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11.1</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Специальное пользование водными объектами</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11.2</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Гидротехнические сооружения</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11.3</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Земельные участки (территории) общего пользования</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ar542" w:tooltip="12.0.1" w:history="1">
              <w:r w:rsidRPr="00265E12">
                <w:rPr>
                  <w:rFonts w:ascii="Times New Roman" w:hAnsi="Times New Roman" w:cs="Times New Roman"/>
                  <w:lang w:eastAsia="ru-RU"/>
                </w:rPr>
                <w:t>кодами 12.0.1</w:t>
              </w:r>
            </w:hyperlink>
            <w:r w:rsidRPr="00265E12">
              <w:rPr>
                <w:rFonts w:ascii="Times New Roman" w:hAnsi="Times New Roman" w:cs="Times New Roman"/>
                <w:lang w:eastAsia="ru-RU"/>
              </w:rPr>
              <w:t xml:space="preserve"> - </w:t>
            </w:r>
            <w:hyperlink w:anchor="Par545" w:tooltip="12.0.2" w:history="1">
              <w:r w:rsidRPr="00265E12">
                <w:rPr>
                  <w:rFonts w:ascii="Times New Roman" w:hAnsi="Times New Roman" w:cs="Times New Roman"/>
                  <w:lang w:eastAsia="ru-RU"/>
                </w:rPr>
                <w:t>12.0.2</w:t>
              </w:r>
            </w:hyperlink>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12.0</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Улично-дорожная сеть</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68" w:tooltip="2.7.1" w:history="1">
              <w:r w:rsidRPr="00265E12">
                <w:rPr>
                  <w:rFonts w:ascii="Times New Roman" w:hAnsi="Times New Roman" w:cs="Times New Roman"/>
                  <w:lang w:eastAsia="ru-RU"/>
                </w:rPr>
                <w:t>кодами 2.7.1</w:t>
              </w:r>
            </w:hyperlink>
            <w:r w:rsidRPr="00265E12">
              <w:rPr>
                <w:rFonts w:ascii="Times New Roman" w:hAnsi="Times New Roman" w:cs="Times New Roman"/>
                <w:lang w:eastAsia="ru-RU"/>
              </w:rPr>
              <w:t xml:space="preserve">, </w:t>
            </w:r>
            <w:hyperlink w:anchor="Par317" w:tooltip="4.9" w:history="1">
              <w:r w:rsidRPr="00265E12">
                <w:rPr>
                  <w:rFonts w:ascii="Times New Roman" w:hAnsi="Times New Roman" w:cs="Times New Roman"/>
                  <w:lang w:eastAsia="ru-RU"/>
                </w:rPr>
                <w:t>4.9</w:t>
              </w:r>
            </w:hyperlink>
            <w:r w:rsidRPr="00265E12">
              <w:rPr>
                <w:rFonts w:ascii="Times New Roman" w:hAnsi="Times New Roman" w:cs="Times New Roman"/>
                <w:lang w:eastAsia="ru-RU"/>
              </w:rPr>
              <w:t xml:space="preserve">, </w:t>
            </w:r>
            <w:hyperlink w:anchor="Par458" w:tooltip="7.2.3" w:history="1">
              <w:r w:rsidRPr="00265E12">
                <w:rPr>
                  <w:rFonts w:ascii="Times New Roman" w:hAnsi="Times New Roman" w:cs="Times New Roman"/>
                  <w:lang w:eastAsia="ru-RU"/>
                </w:rPr>
                <w:t>7.2.3</w:t>
              </w:r>
            </w:hyperlink>
            <w:r w:rsidRPr="00265E12">
              <w:rPr>
                <w:rFonts w:ascii="Times New Roman" w:hAnsi="Times New Roman" w:cs="Times New Roman"/>
                <w:lang w:eastAsia="ru-RU"/>
              </w:rPr>
              <w:t>, а также некапитальных сооружений, предназначенных для охраны транспортных средств</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bookmarkStart w:id="461" w:name="Par542"/>
            <w:bookmarkEnd w:id="461"/>
            <w:r w:rsidRPr="00265E12">
              <w:rPr>
                <w:rFonts w:ascii="Times New Roman" w:hAnsi="Times New Roman" w:cs="Times New Roman"/>
                <w:lang w:eastAsia="ru-RU"/>
              </w:rPr>
              <w:t>12.0.1</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Благоустройство территории</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bookmarkStart w:id="462" w:name="Par545"/>
            <w:bookmarkEnd w:id="462"/>
            <w:r w:rsidRPr="00265E12">
              <w:rPr>
                <w:rFonts w:ascii="Times New Roman" w:hAnsi="Times New Roman" w:cs="Times New Roman"/>
                <w:lang w:eastAsia="ru-RU"/>
              </w:rPr>
              <w:t>12.0.2</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Ритуальная деятельность</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кладбищ, крематориев и мест захоронения;</w:t>
            </w:r>
          </w:p>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соответствующих культовых сооружений;</w:t>
            </w:r>
          </w:p>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осуществление деятельности по производству продукции ритуально-обрядового назначения</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12.1</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Специальная деятельность</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12.2</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Запас</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Отсутствие хозяйственной деятельности</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12.3</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Земельные участки общего назначения</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13.0</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Ведение огородничества</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Осуществление отдыха и (или) выращивания гражданами для собственных нужд сельскохозяйственных культур;</w:t>
            </w:r>
          </w:p>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13.1</w:t>
            </w:r>
          </w:p>
        </w:tc>
      </w:tr>
      <w:tr w:rsidR="006365FC" w:rsidRPr="005E075E">
        <w:tc>
          <w:tcPr>
            <w:tcW w:w="255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Ведение садоводства</w:t>
            </w:r>
          </w:p>
        </w:tc>
        <w:tc>
          <w:tcPr>
            <w:tcW w:w="4962"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Осуществление отдыха и (или) выращивания гражданами для собственных нужд сельскохозяйственных культур;</w:t>
            </w:r>
          </w:p>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 xml:space="preserve">размещение для собственных нужд садового дома, жилого дома, указанного в описании вида разрешенного использования с </w:t>
            </w:r>
            <w:hyperlink w:anchor="Par130" w:tooltip="2.1" w:history="1">
              <w:r w:rsidRPr="00265E12">
                <w:rPr>
                  <w:rFonts w:ascii="Times New Roman" w:hAnsi="Times New Roman" w:cs="Times New Roman"/>
                  <w:lang w:eastAsia="ru-RU"/>
                </w:rPr>
                <w:t>кодом 2.1</w:t>
              </w:r>
            </w:hyperlink>
            <w:r w:rsidRPr="00265E12">
              <w:rPr>
                <w:rFonts w:ascii="Times New Roman" w:hAnsi="Times New Roman" w:cs="Times New Roman"/>
                <w:lang w:eastAsia="ru-RU"/>
              </w:rPr>
              <w:t>, хозяйственных построек и гаражей</w:t>
            </w:r>
          </w:p>
        </w:tc>
        <w:tc>
          <w:tcPr>
            <w:tcW w:w="2211" w:type="dxa"/>
            <w:tcBorders>
              <w:top w:val="single" w:sz="4" w:space="0" w:color="auto"/>
              <w:left w:val="single" w:sz="4" w:space="0" w:color="auto"/>
              <w:bottom w:val="single" w:sz="4" w:space="0" w:color="auto"/>
              <w:right w:val="single" w:sz="4" w:space="0" w:color="auto"/>
            </w:tcBorders>
          </w:tcPr>
          <w:p w:rsidR="006365FC" w:rsidRPr="00265E12" w:rsidRDefault="006365FC" w:rsidP="00265E12">
            <w:pPr>
              <w:widowControl w:val="0"/>
              <w:autoSpaceDE w:val="0"/>
              <w:autoSpaceDN w:val="0"/>
              <w:adjustRightInd w:val="0"/>
              <w:ind w:firstLine="0"/>
              <w:jc w:val="center"/>
              <w:rPr>
                <w:rFonts w:ascii="Times New Roman" w:hAnsi="Times New Roman" w:cs="Times New Roman"/>
                <w:lang w:eastAsia="ru-RU"/>
              </w:rPr>
            </w:pPr>
            <w:r w:rsidRPr="00265E12">
              <w:rPr>
                <w:rFonts w:ascii="Times New Roman" w:hAnsi="Times New Roman" w:cs="Times New Roman"/>
                <w:lang w:eastAsia="ru-RU"/>
              </w:rPr>
              <w:t>13.2</w:t>
            </w:r>
          </w:p>
        </w:tc>
      </w:tr>
    </w:tbl>
    <w:p w:rsidR="006365FC" w:rsidRDefault="006365FC" w:rsidP="00265E12">
      <w:pPr>
        <w:widowControl w:val="0"/>
        <w:autoSpaceDE w:val="0"/>
        <w:autoSpaceDN w:val="0"/>
        <w:adjustRightInd w:val="0"/>
        <w:spacing w:before="240"/>
        <w:ind w:firstLine="540"/>
        <w:rPr>
          <w:rFonts w:ascii="Times New Roman" w:hAnsi="Times New Roman" w:cs="Times New Roman"/>
          <w:sz w:val="24"/>
          <w:szCs w:val="24"/>
          <w:lang w:eastAsia="ru-RU"/>
        </w:rPr>
      </w:pPr>
      <w:r>
        <w:rPr>
          <w:rFonts w:ascii="Times New Roman" w:hAnsi="Times New Roman" w:cs="Times New Roman"/>
          <w:sz w:val="24"/>
          <w:szCs w:val="24"/>
          <w:lang w:eastAsia="ru-RU"/>
        </w:rPr>
        <w:t>Примечание:</w:t>
      </w:r>
    </w:p>
    <w:p w:rsidR="006365FC" w:rsidRPr="00265E12" w:rsidRDefault="006365FC" w:rsidP="00265E12">
      <w:pPr>
        <w:widowControl w:val="0"/>
        <w:autoSpaceDE w:val="0"/>
        <w:autoSpaceDN w:val="0"/>
        <w:adjustRightInd w:val="0"/>
        <w:ind w:firstLine="540"/>
        <w:rPr>
          <w:rFonts w:ascii="Times New Roman" w:hAnsi="Times New Roman" w:cs="Times New Roman"/>
          <w:sz w:val="24"/>
          <w:szCs w:val="24"/>
          <w:lang w:eastAsia="ru-RU"/>
        </w:rPr>
      </w:pPr>
      <w:r w:rsidRPr="00265E12">
        <w:rPr>
          <w:rFonts w:ascii="Times New Roman" w:hAnsi="Times New Roman" w:cs="Times New Roman"/>
          <w:sz w:val="24"/>
          <w:szCs w:val="24"/>
          <w:lang w:eastAsia="ru-RU"/>
        </w:rPr>
        <w:t>&lt;1&gt; В скобках указаны иные равнозначные наименования.</w:t>
      </w:r>
    </w:p>
    <w:p w:rsidR="006365FC" w:rsidRPr="00265E12" w:rsidRDefault="006365FC" w:rsidP="00265E12">
      <w:pPr>
        <w:widowControl w:val="0"/>
        <w:autoSpaceDE w:val="0"/>
        <w:autoSpaceDN w:val="0"/>
        <w:adjustRightInd w:val="0"/>
        <w:ind w:firstLine="540"/>
        <w:rPr>
          <w:rFonts w:ascii="Times New Roman" w:hAnsi="Times New Roman" w:cs="Times New Roman"/>
          <w:sz w:val="24"/>
          <w:szCs w:val="24"/>
          <w:lang w:eastAsia="ru-RU"/>
        </w:rPr>
      </w:pPr>
      <w:bookmarkStart w:id="463" w:name="Par571"/>
      <w:bookmarkEnd w:id="463"/>
      <w:r w:rsidRPr="00265E12">
        <w:rPr>
          <w:rFonts w:ascii="Times New Roman" w:hAnsi="Times New Roman" w:cs="Times New Roman"/>
          <w:sz w:val="24"/>
          <w:szCs w:val="24"/>
          <w:lang w:eastAsia="ru-RU"/>
        </w:rPr>
        <w:t>&lt;2&gt;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объектов благоустройства, если федеральным законом не установлено иное.</w:t>
      </w:r>
    </w:p>
    <w:p w:rsidR="006365FC" w:rsidRPr="00265E12" w:rsidRDefault="006365FC" w:rsidP="00265E12">
      <w:pPr>
        <w:widowControl w:val="0"/>
        <w:autoSpaceDE w:val="0"/>
        <w:autoSpaceDN w:val="0"/>
        <w:adjustRightInd w:val="0"/>
        <w:ind w:firstLine="540"/>
        <w:rPr>
          <w:rFonts w:ascii="Times New Roman" w:hAnsi="Times New Roman" w:cs="Times New Roman"/>
          <w:sz w:val="24"/>
          <w:szCs w:val="24"/>
          <w:lang w:eastAsia="ru-RU"/>
        </w:rPr>
      </w:pPr>
      <w:bookmarkStart w:id="464" w:name="Par572"/>
      <w:bookmarkEnd w:id="464"/>
      <w:r w:rsidRPr="00265E12">
        <w:rPr>
          <w:rFonts w:ascii="Times New Roman" w:hAnsi="Times New Roman" w:cs="Times New Roman"/>
          <w:sz w:val="24"/>
          <w:szCs w:val="24"/>
          <w:lang w:eastAsia="ru-RU"/>
        </w:rPr>
        <w:t>&lt;3&gt; Текстовое наименование вида разрешенного использования земельного участка и его код (числовое обозначение) являются равнозначными.</w:t>
      </w:r>
    </w:p>
    <w:p w:rsidR="006365FC" w:rsidRPr="0050584D" w:rsidRDefault="006365FC" w:rsidP="000750AF">
      <w:pPr>
        <w:rPr>
          <w:rFonts w:ascii="Times New Roman" w:hAnsi="Times New Roman" w:cs="Times New Roman"/>
          <w:sz w:val="24"/>
          <w:szCs w:val="24"/>
        </w:rPr>
      </w:pPr>
    </w:p>
    <w:p w:rsidR="006365FC" w:rsidRPr="0050584D" w:rsidRDefault="006365FC" w:rsidP="009B6C4F">
      <w:pPr>
        <w:pStyle w:val="Heading2"/>
        <w:spacing w:after="100"/>
        <w:rPr>
          <w:rFonts w:ascii="Times New Roman" w:hAnsi="Times New Roman" w:cs="Times New Roman"/>
          <w:color w:val="auto"/>
          <w:sz w:val="24"/>
          <w:szCs w:val="24"/>
        </w:rPr>
      </w:pPr>
      <w:bookmarkStart w:id="465" w:name="_Toc486964612"/>
      <w:bookmarkStart w:id="466" w:name="_Toc3399160"/>
      <w:r w:rsidRPr="0050584D">
        <w:rPr>
          <w:rFonts w:ascii="Times New Roman" w:hAnsi="Times New Roman" w:cs="Times New Roman"/>
          <w:color w:val="auto"/>
          <w:sz w:val="24"/>
          <w:szCs w:val="24"/>
        </w:rPr>
        <w:t>Статья 58. Градостроительные регламенты в отношении земельных участков и объектов капитального строительства, расположенных в пределах жилых зон.</w:t>
      </w:r>
      <w:bookmarkEnd w:id="465"/>
      <w:bookmarkEnd w:id="466"/>
    </w:p>
    <w:p w:rsidR="006365FC" w:rsidRPr="0050584D" w:rsidRDefault="006365FC" w:rsidP="00AC181A">
      <w:pPr>
        <w:widowControl w:val="0"/>
        <w:outlineLvl w:val="0"/>
        <w:rPr>
          <w:rFonts w:ascii="Times New Roman" w:hAnsi="Times New Roman" w:cs="Times New Roman"/>
          <w:b/>
          <w:bCs/>
          <w:sz w:val="24"/>
          <w:szCs w:val="24"/>
          <w:u w:val="single"/>
        </w:rPr>
      </w:pPr>
      <w:bookmarkStart w:id="467" w:name="_Toc486964613"/>
      <w:bookmarkStart w:id="468" w:name="_Toc3399161"/>
      <w:r>
        <w:rPr>
          <w:rFonts w:ascii="Times New Roman" w:hAnsi="Times New Roman" w:cs="Times New Roman"/>
          <w:b/>
          <w:bCs/>
          <w:sz w:val="24"/>
          <w:szCs w:val="24"/>
          <w:u w:val="single"/>
        </w:rPr>
        <w:t>1) Ж-1</w:t>
      </w:r>
      <w:r w:rsidRPr="0050584D">
        <w:rPr>
          <w:rFonts w:ascii="Times New Roman" w:hAnsi="Times New Roman" w:cs="Times New Roman"/>
          <w:b/>
          <w:bCs/>
          <w:sz w:val="24"/>
          <w:szCs w:val="24"/>
          <w:u w:val="single"/>
        </w:rPr>
        <w:t>. Зона застройки индивидуальными жилыми домами</w:t>
      </w:r>
      <w:bookmarkEnd w:id="467"/>
      <w:bookmarkEnd w:id="468"/>
      <w:r w:rsidRPr="0050584D">
        <w:rPr>
          <w:rFonts w:ascii="Times New Roman" w:hAnsi="Times New Roman" w:cs="Times New Roman"/>
          <w:b/>
          <w:bCs/>
          <w:sz w:val="24"/>
          <w:szCs w:val="24"/>
          <w:u w:val="single"/>
        </w:rPr>
        <w:t xml:space="preserve"> </w:t>
      </w:r>
    </w:p>
    <w:p w:rsidR="006365FC" w:rsidRPr="0050584D" w:rsidRDefault="006365FC" w:rsidP="00AC181A">
      <w:pPr>
        <w:tabs>
          <w:tab w:val="left" w:pos="2520"/>
        </w:tabs>
        <w:outlineLvl w:val="0"/>
        <w:rPr>
          <w:rFonts w:ascii="Times New Roman" w:hAnsi="Times New Roman" w:cs="Times New Roman"/>
          <w:sz w:val="24"/>
          <w:szCs w:val="24"/>
        </w:rPr>
      </w:pPr>
      <w:bookmarkStart w:id="469" w:name="_Toc470251873"/>
      <w:bookmarkStart w:id="470" w:name="_Toc479729783"/>
      <w:bookmarkStart w:id="471" w:name="_Toc482333525"/>
      <w:bookmarkStart w:id="472" w:name="_Toc486964614"/>
      <w:bookmarkStart w:id="473" w:name="_Toc3399162"/>
      <w:r w:rsidRPr="0050584D">
        <w:rPr>
          <w:rFonts w:ascii="Times New Roman" w:hAnsi="Times New Roman" w:cs="Times New Roman"/>
          <w:sz w:val="24"/>
          <w:szCs w:val="24"/>
        </w:rPr>
        <w:t>1.1) Основные виды и параметры разрешенного использования земельных участков и объектов капитального строительства</w:t>
      </w:r>
      <w:bookmarkEnd w:id="469"/>
      <w:bookmarkEnd w:id="470"/>
      <w:bookmarkEnd w:id="471"/>
      <w:bookmarkEnd w:id="472"/>
      <w:bookmarkEnd w:id="473"/>
    </w:p>
    <w:tbl>
      <w:tblPr>
        <w:tblW w:w="992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28"/>
        <w:gridCol w:w="6095"/>
      </w:tblGrid>
      <w:tr w:rsidR="006365FC" w:rsidRPr="005E075E">
        <w:trPr>
          <w:trHeight w:val="20"/>
          <w:tblHeader/>
        </w:trPr>
        <w:tc>
          <w:tcPr>
            <w:tcW w:w="3828" w:type="dxa"/>
            <w:vAlign w:val="center"/>
          </w:tcPr>
          <w:p w:rsidR="006365FC" w:rsidRPr="005E075E" w:rsidRDefault="006365FC" w:rsidP="00376806">
            <w:pPr>
              <w:tabs>
                <w:tab w:val="left" w:pos="2520"/>
              </w:tabs>
              <w:jc w:val="center"/>
              <w:rPr>
                <w:rFonts w:ascii="Times New Roman" w:hAnsi="Times New Roman" w:cs="Times New Roman"/>
                <w:b/>
                <w:bCs/>
                <w:sz w:val="24"/>
                <w:szCs w:val="24"/>
              </w:rPr>
            </w:pPr>
            <w:r w:rsidRPr="005E075E">
              <w:rPr>
                <w:rFonts w:ascii="Times New Roman" w:hAnsi="Times New Roman" w:cs="Times New Roman"/>
                <w:b/>
                <w:bCs/>
                <w:sz w:val="24"/>
                <w:szCs w:val="24"/>
              </w:rPr>
              <w:t>Виды разрешенного использования земельных участков и объектов капитального строительства</w:t>
            </w:r>
          </w:p>
        </w:tc>
        <w:tc>
          <w:tcPr>
            <w:tcW w:w="6095" w:type="dxa"/>
            <w:vAlign w:val="center"/>
          </w:tcPr>
          <w:p w:rsidR="006365FC" w:rsidRPr="005E075E" w:rsidRDefault="006365FC" w:rsidP="00AC181A">
            <w:pPr>
              <w:tabs>
                <w:tab w:val="left" w:pos="2520"/>
              </w:tabs>
              <w:rPr>
                <w:rFonts w:ascii="Times New Roman" w:hAnsi="Times New Roman" w:cs="Times New Roman"/>
                <w:b/>
                <w:bCs/>
                <w:sz w:val="24"/>
                <w:szCs w:val="24"/>
              </w:rPr>
            </w:pPr>
            <w:bookmarkStart w:id="474" w:name="_Toc536726659"/>
            <w:bookmarkStart w:id="475" w:name="_Toc536808473"/>
            <w:bookmarkStart w:id="476" w:name="_Toc2770158"/>
            <w:bookmarkStart w:id="477" w:name="_Toc2770835"/>
            <w:bookmarkStart w:id="478" w:name="_Toc2849260"/>
            <w:r w:rsidRPr="005E075E">
              <w:rPr>
                <w:rFonts w:ascii="Times New Roman" w:hAnsi="Times New Roman" w:cs="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474"/>
            <w:bookmarkEnd w:id="475"/>
            <w:bookmarkEnd w:id="476"/>
            <w:bookmarkEnd w:id="477"/>
            <w:bookmarkEnd w:id="478"/>
          </w:p>
        </w:tc>
      </w:tr>
      <w:tr w:rsidR="006365FC" w:rsidRPr="005E075E">
        <w:trPr>
          <w:trHeight w:val="20"/>
        </w:trPr>
        <w:tc>
          <w:tcPr>
            <w:tcW w:w="3828" w:type="dxa"/>
          </w:tcPr>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[2.1] - Для индивидуального жилищного строительства</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 xml:space="preserve">[2.2] - Для ведения личного подсобного хозяйства </w:t>
            </w:r>
            <w:r w:rsidRPr="00265E12">
              <w:rPr>
                <w:rFonts w:ascii="Times New Roman" w:hAnsi="Times New Roman" w:cs="Times New Roman"/>
                <w:lang w:eastAsia="ru-RU"/>
              </w:rPr>
              <w:t>(приусадебный земельный участок)</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[2.1.1] - Малоэтажная многоквартирная жилая застройка</w:t>
            </w:r>
          </w:p>
          <w:p w:rsidR="006365FC" w:rsidRPr="005E075E" w:rsidRDefault="006365FC" w:rsidP="00EA1BBE">
            <w:pPr>
              <w:ind w:left="720" w:firstLine="0"/>
              <w:rPr>
                <w:rFonts w:ascii="Times New Roman" w:hAnsi="Times New Roman" w:cs="Times New Roman"/>
                <w:sz w:val="24"/>
                <w:szCs w:val="24"/>
              </w:rPr>
            </w:pPr>
          </w:p>
          <w:p w:rsidR="006365FC" w:rsidRPr="005E075E" w:rsidRDefault="006365FC" w:rsidP="00EA1BBE">
            <w:pPr>
              <w:ind w:firstLine="0"/>
              <w:rPr>
                <w:rFonts w:ascii="Times New Roman" w:hAnsi="Times New Roman" w:cs="Times New Roman"/>
                <w:sz w:val="24"/>
                <w:szCs w:val="24"/>
              </w:rPr>
            </w:pPr>
          </w:p>
        </w:tc>
        <w:tc>
          <w:tcPr>
            <w:tcW w:w="6095" w:type="dxa"/>
          </w:tcPr>
          <w:p w:rsidR="006365FC" w:rsidRPr="005E075E" w:rsidRDefault="006365FC" w:rsidP="00EA1BB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 площадь земельного участка  – ст.Стародеревянковская - 300 кв. м, прочие населенные пункты поселения – 500 кв.м</w:t>
            </w:r>
          </w:p>
          <w:p w:rsidR="006365FC" w:rsidRPr="005E075E" w:rsidRDefault="006365FC" w:rsidP="00EA1BB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 xml:space="preserve">Максимальная площадь земельного участка – в ст.Стародеревянковская - 3500 кв. м, прочие населенные пункты поселения – 8000 кв.м </w:t>
            </w:r>
          </w:p>
          <w:p w:rsidR="006365FC" w:rsidRPr="005E075E" w:rsidRDefault="006365FC" w:rsidP="00EA1BB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ширина земельного участка вдоль фронта улицы (проезда) – 8 м / 40 м</w:t>
            </w:r>
          </w:p>
          <w:p w:rsidR="006365FC" w:rsidRPr="005E075E" w:rsidRDefault="006365FC" w:rsidP="00EA1BB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 ширина проезда к основному земельному участку – 3 м, с учетом сохранения минимального размера ширина участка</w:t>
            </w:r>
          </w:p>
          <w:p w:rsidR="006365FC" w:rsidRPr="005E075E" w:rsidRDefault="006365FC" w:rsidP="00EA1BB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 xml:space="preserve">Максимальное количество надземных этажей зданий – 3 этажа (или 2 этажа с возможностью использования дополнительно мансардного этажа) </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Максимальная высота зданий - 20 м </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участка - 40%</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процент озеленения для малоэтажной многоквартирной жилой застройки – 15 %</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Минимальный отступ строений от красной линии (если не установлены красные линии - от фасадной границы участка) - 3 м </w:t>
            </w:r>
          </w:p>
          <w:p w:rsidR="006365FC" w:rsidRPr="005E075E" w:rsidRDefault="006365FC" w:rsidP="00EA1BB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Минимальный отступ от жилого дома до границ соседнего участка - 3 м (за исключением блокированной жилой застройки), от других построек - 1 м</w:t>
            </w:r>
          </w:p>
          <w:p w:rsidR="006365FC" w:rsidRPr="005E075E" w:rsidRDefault="006365FC" w:rsidP="00EA1BB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Минимальные противопожарные расстояния - не менее 6 м.</w:t>
            </w:r>
          </w:p>
          <w:p w:rsidR="006365FC" w:rsidRPr="005E075E" w:rsidRDefault="006365FC" w:rsidP="00EA1BB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i/>
                <w:iCs/>
                <w:sz w:val="24"/>
                <w:szCs w:val="24"/>
              </w:rPr>
              <w:t>Примечание: при выделении земельного участка для организации сельской усадьбы в целях реализации закона Краснодарского края от 03 июля 2012 года № 2536-КЗ "О сельских усадьбах в малых сельских населенных пунктах Краснодарского края" минимальная и максимальная площадь земельного участка составляет соответственно 5000 и 50000 кв.м</w:t>
            </w:r>
          </w:p>
        </w:tc>
      </w:tr>
      <w:tr w:rsidR="006365FC" w:rsidRPr="005E075E">
        <w:trPr>
          <w:trHeight w:val="20"/>
        </w:trPr>
        <w:tc>
          <w:tcPr>
            <w:tcW w:w="3828" w:type="dxa"/>
          </w:tcPr>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[2.3] - Блокированная жилая застройка</w:t>
            </w:r>
          </w:p>
          <w:p w:rsidR="006365FC" w:rsidRPr="005E075E" w:rsidRDefault="006365FC" w:rsidP="00EA1BBE">
            <w:pPr>
              <w:ind w:firstLine="0"/>
              <w:rPr>
                <w:rFonts w:ascii="Times New Roman" w:hAnsi="Times New Roman" w:cs="Times New Roman"/>
                <w:sz w:val="24"/>
                <w:szCs w:val="24"/>
              </w:rPr>
            </w:pPr>
          </w:p>
        </w:tc>
        <w:tc>
          <w:tcPr>
            <w:tcW w:w="6095" w:type="dxa"/>
          </w:tcPr>
          <w:p w:rsidR="006365FC" w:rsidRPr="005E075E" w:rsidRDefault="006365FC" w:rsidP="00EA1BB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 площадь земельного участка  – 300 кв. м</w:t>
            </w:r>
          </w:p>
          <w:p w:rsidR="006365FC" w:rsidRPr="005E075E" w:rsidRDefault="006365FC" w:rsidP="00EA1BB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Максимальная площадь земельного участка  – 5000 кв. м (или 500кв.м на 1 блок/квартиру)</w:t>
            </w:r>
          </w:p>
          <w:p w:rsidR="006365FC" w:rsidRPr="005E075E" w:rsidRDefault="006365FC" w:rsidP="00EA1BB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 ширина земельного участка вдоль фронта улицы (проезда) – 8 м</w:t>
            </w:r>
          </w:p>
          <w:p w:rsidR="006365FC" w:rsidRPr="005E075E" w:rsidRDefault="006365FC" w:rsidP="00EA1BB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Максимальная ширина земельного участка вдоль фронта улицы (проезда) – 80 м (8м * 10)</w:t>
            </w:r>
          </w:p>
          <w:p w:rsidR="006365FC" w:rsidRPr="005E075E" w:rsidRDefault="006365FC" w:rsidP="00EA1BB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 ширина проезда к основному земельному участку – 3 м с учетом сохранения минимального размера ширина участка</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Максимальное количество надземных этажей зданий – 3 этажа (или 2 этажа с возможностью использования дополнительно мансардного этажа) </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Максимальная высота зданий - 12 м </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участка - 60%</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Минимальный отступ строений от красной линии (если не установлены красные линии - от фасадной границы участка) - 3 м </w:t>
            </w:r>
          </w:p>
          <w:p w:rsidR="006365FC" w:rsidRPr="005E075E" w:rsidRDefault="006365FC" w:rsidP="00EA1BB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Минимальные противопожарные расстояния - 6м</w:t>
            </w:r>
          </w:p>
        </w:tc>
      </w:tr>
      <w:tr w:rsidR="006365FC" w:rsidRPr="005E075E">
        <w:trPr>
          <w:trHeight w:val="20"/>
        </w:trPr>
        <w:tc>
          <w:tcPr>
            <w:tcW w:w="3828" w:type="dxa"/>
          </w:tcPr>
          <w:p w:rsidR="006365FC" w:rsidRPr="005E075E" w:rsidRDefault="006365FC" w:rsidP="00511C7D">
            <w:pPr>
              <w:ind w:firstLine="34"/>
              <w:rPr>
                <w:rFonts w:ascii="Times New Roman" w:hAnsi="Times New Roman" w:cs="Times New Roman"/>
                <w:sz w:val="24"/>
                <w:szCs w:val="24"/>
              </w:rPr>
            </w:pPr>
            <w:r w:rsidRPr="005E075E">
              <w:rPr>
                <w:rFonts w:ascii="Times New Roman" w:hAnsi="Times New Roman" w:cs="Times New Roman"/>
                <w:sz w:val="24"/>
                <w:szCs w:val="24"/>
              </w:rPr>
              <w:t xml:space="preserve"> [13.2] - Ведение садоводства</w:t>
            </w:r>
          </w:p>
          <w:p w:rsidR="006365FC" w:rsidRPr="005E075E" w:rsidRDefault="006365FC" w:rsidP="00511C7D">
            <w:pPr>
              <w:ind w:firstLine="34"/>
              <w:rPr>
                <w:rFonts w:ascii="Times New Roman" w:hAnsi="Times New Roman" w:cs="Times New Roman"/>
                <w:sz w:val="24"/>
                <w:szCs w:val="24"/>
              </w:rPr>
            </w:pPr>
            <w:r w:rsidRPr="005E075E">
              <w:rPr>
                <w:rFonts w:ascii="Times New Roman" w:hAnsi="Times New Roman" w:cs="Times New Roman"/>
                <w:sz w:val="24"/>
                <w:szCs w:val="24"/>
              </w:rPr>
              <w:t xml:space="preserve"> </w:t>
            </w:r>
          </w:p>
        </w:tc>
        <w:tc>
          <w:tcPr>
            <w:tcW w:w="6095" w:type="dxa"/>
            <w:vAlign w:val="center"/>
          </w:tcPr>
          <w:p w:rsidR="006365FC" w:rsidRPr="005E075E" w:rsidRDefault="006365FC" w:rsidP="00511C7D">
            <w:pPr>
              <w:keepLines/>
              <w:suppressAutoHyphens/>
              <w:overflowPunct w:val="0"/>
              <w:autoSpaceDE w:val="0"/>
              <w:ind w:firstLine="34"/>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площадь земельного участка  – 300 кв. м / 1500 кв. м</w:t>
            </w:r>
          </w:p>
          <w:p w:rsidR="006365FC" w:rsidRPr="005E075E" w:rsidRDefault="006365FC" w:rsidP="00511C7D">
            <w:pPr>
              <w:keepLines/>
              <w:suppressAutoHyphens/>
              <w:overflowPunct w:val="0"/>
              <w:autoSpaceDE w:val="0"/>
              <w:ind w:firstLine="34"/>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ширина земельного участка вдоль фронта улицы (проезда) – 8 м /32 м</w:t>
            </w:r>
          </w:p>
          <w:p w:rsidR="006365FC" w:rsidRPr="005E075E" w:rsidRDefault="006365FC" w:rsidP="00511C7D">
            <w:pPr>
              <w:ind w:firstLine="34"/>
              <w:rPr>
                <w:rFonts w:ascii="Times New Roman" w:hAnsi="Times New Roman" w:cs="Times New Roman"/>
                <w:sz w:val="24"/>
                <w:szCs w:val="24"/>
              </w:rPr>
            </w:pPr>
            <w:r w:rsidRPr="005E075E">
              <w:rPr>
                <w:rFonts w:ascii="Times New Roman" w:hAnsi="Times New Roman" w:cs="Times New Roman"/>
                <w:sz w:val="24"/>
                <w:szCs w:val="24"/>
              </w:rPr>
              <w:t xml:space="preserve">Максимальное количество надземных этажей (включая мансардный) – 3 этаж </w:t>
            </w:r>
          </w:p>
          <w:p w:rsidR="006365FC" w:rsidRPr="005E075E" w:rsidRDefault="006365FC" w:rsidP="00511C7D">
            <w:pPr>
              <w:ind w:firstLine="34"/>
              <w:rPr>
                <w:rFonts w:ascii="Times New Roman" w:hAnsi="Times New Roman" w:cs="Times New Roman"/>
                <w:sz w:val="24"/>
                <w:szCs w:val="24"/>
              </w:rPr>
            </w:pPr>
            <w:r w:rsidRPr="005E075E">
              <w:rPr>
                <w:rFonts w:ascii="Times New Roman" w:hAnsi="Times New Roman" w:cs="Times New Roman"/>
                <w:sz w:val="24"/>
                <w:szCs w:val="24"/>
              </w:rPr>
              <w:t>Максимальная высота зданий, строений - 20 м</w:t>
            </w:r>
          </w:p>
          <w:p w:rsidR="006365FC" w:rsidRPr="005E075E" w:rsidRDefault="006365FC" w:rsidP="00511C7D">
            <w:pPr>
              <w:ind w:firstLine="34"/>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участка - 40%</w:t>
            </w:r>
          </w:p>
          <w:p w:rsidR="006365FC" w:rsidRPr="005E075E" w:rsidRDefault="006365FC" w:rsidP="00511C7D">
            <w:pPr>
              <w:ind w:firstLine="34"/>
              <w:rPr>
                <w:rFonts w:ascii="Times New Roman" w:hAnsi="Times New Roman" w:cs="Times New Roman"/>
                <w:sz w:val="24"/>
                <w:szCs w:val="24"/>
              </w:rPr>
            </w:pPr>
            <w:r w:rsidRPr="005E075E">
              <w:rPr>
                <w:rFonts w:ascii="Times New Roman" w:hAnsi="Times New Roman" w:cs="Times New Roman"/>
                <w:sz w:val="24"/>
                <w:szCs w:val="24"/>
              </w:rPr>
              <w:t xml:space="preserve">Минимальный отступ строений от красной линии - 5 м (если не установлены красные линии - от фасадной границы участка) </w:t>
            </w:r>
          </w:p>
          <w:p w:rsidR="006365FC" w:rsidRPr="005E075E" w:rsidRDefault="006365FC" w:rsidP="00511C7D">
            <w:pPr>
              <w:ind w:firstLine="34"/>
              <w:rPr>
                <w:rFonts w:ascii="Times New Roman" w:hAnsi="Times New Roman" w:cs="Times New Roman"/>
                <w:sz w:val="24"/>
                <w:szCs w:val="24"/>
              </w:rPr>
            </w:pPr>
            <w:r w:rsidRPr="005E075E">
              <w:rPr>
                <w:rFonts w:ascii="Times New Roman" w:hAnsi="Times New Roman" w:cs="Times New Roman"/>
                <w:sz w:val="24"/>
                <w:szCs w:val="24"/>
              </w:rPr>
              <w:t xml:space="preserve">Минимальный отступ строений до границ соседнего участка - 3 м </w:t>
            </w:r>
          </w:p>
        </w:tc>
      </w:tr>
      <w:tr w:rsidR="006365FC" w:rsidRPr="005E075E">
        <w:trPr>
          <w:trHeight w:val="20"/>
        </w:trPr>
        <w:tc>
          <w:tcPr>
            <w:tcW w:w="3828" w:type="dxa"/>
          </w:tcPr>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[2.7.1] - Хранение автотранспорта</w:t>
            </w:r>
          </w:p>
          <w:p w:rsidR="006365FC" w:rsidRPr="005E075E" w:rsidRDefault="006365FC" w:rsidP="00EA1BBE">
            <w:pPr>
              <w:ind w:left="720" w:firstLine="0"/>
              <w:rPr>
                <w:rFonts w:ascii="Times New Roman" w:hAnsi="Times New Roman" w:cs="Times New Roman"/>
                <w:sz w:val="24"/>
                <w:szCs w:val="24"/>
              </w:rPr>
            </w:pPr>
          </w:p>
        </w:tc>
        <w:tc>
          <w:tcPr>
            <w:tcW w:w="6095" w:type="dxa"/>
          </w:tcPr>
          <w:p w:rsidR="006365FC" w:rsidRPr="005E075E" w:rsidRDefault="006365FC" w:rsidP="00EA1BB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 xml:space="preserve">Минимальная/максимальная площадь земельного участка  – 25/7500 кв. м </w:t>
            </w:r>
          </w:p>
          <w:p w:rsidR="006365FC" w:rsidRPr="005E075E" w:rsidRDefault="006365FC" w:rsidP="00EA1BB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Размер земельного участка - 25 м2 на 1 машино-место, 30м2 на 1 гараж;</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Максимальная высота зданий - 3 м;</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в границах земельного участка – 80%</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Максимальная вместимость наземных автостоянок  - 300 машино-мест</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от красной линии (если не установлены красные линии - от фасадной границы участка) - 5 м Минимальный отступ строений до границ соседнего земельного участка, не имеющего отношение к гаражам и автостоянкам - 3 м</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Автостоянки открытого и закрытого (наземные) типа возможно размещать только при условии соблюдения расстояний до объектов, указанных в табл.107 Нормативов Градостроительного проектирования Краснодарского края</w:t>
            </w:r>
          </w:p>
        </w:tc>
      </w:tr>
      <w:tr w:rsidR="006365FC" w:rsidRPr="005E075E">
        <w:trPr>
          <w:trHeight w:val="20"/>
        </w:trPr>
        <w:tc>
          <w:tcPr>
            <w:tcW w:w="3828" w:type="dxa"/>
          </w:tcPr>
          <w:p w:rsidR="006365FC" w:rsidRPr="005E075E" w:rsidRDefault="006365FC" w:rsidP="00EA1BBE">
            <w:pPr>
              <w:tabs>
                <w:tab w:val="left" w:pos="318"/>
              </w:tabs>
              <w:ind w:left="34" w:firstLine="0"/>
              <w:rPr>
                <w:rFonts w:ascii="Times New Roman" w:hAnsi="Times New Roman" w:cs="Times New Roman"/>
                <w:sz w:val="24"/>
                <w:szCs w:val="24"/>
              </w:rPr>
            </w:pPr>
            <w:r w:rsidRPr="005E075E">
              <w:rPr>
                <w:rFonts w:ascii="Times New Roman" w:hAnsi="Times New Roman" w:cs="Times New Roman"/>
                <w:sz w:val="24"/>
                <w:szCs w:val="24"/>
              </w:rPr>
              <w:t>[12.0] - Земельные участки (территории) общего пользования</w:t>
            </w:r>
          </w:p>
          <w:p w:rsidR="006365FC" w:rsidRPr="005E075E" w:rsidRDefault="006365FC" w:rsidP="00EA1BBE">
            <w:pPr>
              <w:tabs>
                <w:tab w:val="left" w:pos="318"/>
              </w:tabs>
              <w:ind w:left="34" w:firstLine="0"/>
              <w:rPr>
                <w:rFonts w:ascii="Times New Roman" w:hAnsi="Times New Roman" w:cs="Times New Roman"/>
                <w:sz w:val="24"/>
                <w:szCs w:val="24"/>
              </w:rPr>
            </w:pPr>
            <w:r w:rsidRPr="005E075E">
              <w:rPr>
                <w:rFonts w:ascii="Times New Roman" w:hAnsi="Times New Roman" w:cs="Times New Roman"/>
                <w:sz w:val="24"/>
                <w:szCs w:val="24"/>
              </w:rPr>
              <w:t xml:space="preserve"> [12.0.1] -Улично-дорожная сеть</w:t>
            </w:r>
          </w:p>
          <w:p w:rsidR="006365FC" w:rsidRPr="005E075E" w:rsidRDefault="006365FC" w:rsidP="005E732B">
            <w:pPr>
              <w:tabs>
                <w:tab w:val="left" w:pos="318"/>
              </w:tabs>
              <w:ind w:left="34" w:firstLine="0"/>
              <w:rPr>
                <w:rFonts w:ascii="Times New Roman" w:hAnsi="Times New Roman" w:cs="Times New Roman"/>
                <w:sz w:val="24"/>
                <w:szCs w:val="24"/>
              </w:rPr>
            </w:pPr>
            <w:r w:rsidRPr="005E075E">
              <w:rPr>
                <w:rFonts w:ascii="Times New Roman" w:hAnsi="Times New Roman" w:cs="Times New Roman"/>
                <w:sz w:val="24"/>
                <w:szCs w:val="24"/>
              </w:rPr>
              <w:t>[12.0.2] - Благоустройство территории</w:t>
            </w:r>
          </w:p>
        </w:tc>
        <w:tc>
          <w:tcPr>
            <w:tcW w:w="6095" w:type="dxa"/>
            <w:vAlign w:val="center"/>
          </w:tcPr>
          <w:p w:rsidR="006365FC" w:rsidRPr="0050584D" w:rsidRDefault="006365FC" w:rsidP="00EA1BBE">
            <w:pPr>
              <w:pStyle w:val="NormalWeb"/>
              <w:ind w:firstLine="0"/>
              <w:jc w:val="center"/>
              <w:rPr>
                <w:color w:val="auto"/>
              </w:rPr>
            </w:pPr>
            <w:r w:rsidRPr="0050584D">
              <w:rPr>
                <w:color w:val="auto"/>
              </w:rPr>
              <w:t>Не подлежат установлению</w:t>
            </w:r>
          </w:p>
          <w:p w:rsidR="006365FC" w:rsidRPr="005E075E" w:rsidRDefault="006365FC" w:rsidP="00EA1BBE">
            <w:pPr>
              <w:keepLines/>
              <w:suppressAutoHyphens/>
              <w:overflowPunct w:val="0"/>
              <w:autoSpaceDE w:val="0"/>
              <w:ind w:firstLine="0"/>
              <w:jc w:val="center"/>
              <w:textAlignment w:val="baseline"/>
              <w:rPr>
                <w:rFonts w:ascii="Times New Roman" w:hAnsi="Times New Roman" w:cs="Times New Roman"/>
                <w:b/>
                <w:bCs/>
                <w:sz w:val="24"/>
                <w:szCs w:val="24"/>
              </w:rPr>
            </w:pPr>
          </w:p>
        </w:tc>
      </w:tr>
    </w:tbl>
    <w:p w:rsidR="006365FC" w:rsidRPr="0050584D" w:rsidRDefault="006365FC" w:rsidP="00AC181A">
      <w:pPr>
        <w:tabs>
          <w:tab w:val="left" w:pos="2520"/>
        </w:tabs>
        <w:rPr>
          <w:rFonts w:ascii="Times New Roman" w:hAnsi="Times New Roman" w:cs="Times New Roman"/>
          <w:b/>
          <w:bCs/>
          <w:sz w:val="24"/>
          <w:szCs w:val="24"/>
        </w:rPr>
      </w:pPr>
    </w:p>
    <w:p w:rsidR="006365FC" w:rsidRPr="0050584D" w:rsidRDefault="006365FC" w:rsidP="005F7912">
      <w:pPr>
        <w:widowControl w:val="0"/>
        <w:ind w:firstLine="425"/>
        <w:rPr>
          <w:rFonts w:eastAsia="SimSun"/>
          <w:sz w:val="24"/>
          <w:szCs w:val="24"/>
          <w:lang w:eastAsia="zh-CN"/>
        </w:rPr>
      </w:pPr>
      <w:bookmarkStart w:id="479" w:name="_Toc470251874"/>
      <w:bookmarkStart w:id="480" w:name="_Toc479729784"/>
      <w:bookmarkStart w:id="481" w:name="_Toc485899787"/>
      <w:bookmarkStart w:id="482" w:name="_Toc485902027"/>
      <w:bookmarkStart w:id="483" w:name="_Toc489630274"/>
      <w:bookmarkStart w:id="484" w:name="_Toc489643364"/>
      <w:r w:rsidRPr="0050584D">
        <w:rPr>
          <w:rFonts w:ascii="Times New Roman" w:hAnsi="Times New Roman" w:cs="Times New Roman"/>
          <w:sz w:val="24"/>
          <w:szCs w:val="24"/>
        </w:rPr>
        <w:t xml:space="preserve">1.2) </w:t>
      </w:r>
      <w:bookmarkEnd w:id="479"/>
      <w:bookmarkEnd w:id="480"/>
      <w:bookmarkEnd w:id="481"/>
      <w:bookmarkEnd w:id="482"/>
      <w:bookmarkEnd w:id="483"/>
      <w:bookmarkEnd w:id="484"/>
      <w:r w:rsidRPr="0050584D">
        <w:rPr>
          <w:rFonts w:ascii="Times New Roman" w:hAnsi="Times New Roman" w:cs="Times New Roman"/>
          <w:sz w:val="24"/>
          <w:szCs w:val="24"/>
        </w:rPr>
        <w:t>Условно разрешённые виды и параметры использования земельных участков и объектов капитального строительства:</w:t>
      </w:r>
    </w:p>
    <w:tbl>
      <w:tblPr>
        <w:tblW w:w="10065" w:type="dxa"/>
        <w:tblInd w:w="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2977"/>
        <w:gridCol w:w="7088"/>
      </w:tblGrid>
      <w:tr w:rsidR="006365FC" w:rsidRPr="005E075E">
        <w:trPr>
          <w:trHeight w:val="757"/>
          <w:tblHeader/>
        </w:trPr>
        <w:tc>
          <w:tcPr>
            <w:tcW w:w="2977" w:type="dxa"/>
            <w:vAlign w:val="center"/>
          </w:tcPr>
          <w:p w:rsidR="006365FC" w:rsidRPr="005E075E" w:rsidRDefault="006365FC" w:rsidP="00376806">
            <w:pPr>
              <w:tabs>
                <w:tab w:val="left" w:pos="2520"/>
              </w:tabs>
              <w:jc w:val="center"/>
              <w:rPr>
                <w:rFonts w:ascii="Times New Roman" w:hAnsi="Times New Roman" w:cs="Times New Roman"/>
                <w:b/>
                <w:bCs/>
                <w:sz w:val="24"/>
                <w:szCs w:val="24"/>
              </w:rPr>
            </w:pPr>
            <w:r w:rsidRPr="005E075E">
              <w:rPr>
                <w:rFonts w:ascii="Times New Roman" w:hAnsi="Times New Roman" w:cs="Times New Roman"/>
                <w:b/>
                <w:bCs/>
                <w:sz w:val="24"/>
                <w:szCs w:val="24"/>
              </w:rPr>
              <w:t>Виды разрешенного использования земельных участков и объектов капитального строительства</w:t>
            </w:r>
          </w:p>
        </w:tc>
        <w:tc>
          <w:tcPr>
            <w:tcW w:w="7088" w:type="dxa"/>
            <w:vAlign w:val="center"/>
          </w:tcPr>
          <w:p w:rsidR="006365FC" w:rsidRPr="0050584D" w:rsidRDefault="006365FC" w:rsidP="00376806">
            <w:pPr>
              <w:pStyle w:val="ConsPlusTitle"/>
              <w:outlineLvl w:val="1"/>
              <w:rPr>
                <w:rFonts w:ascii="Times New Roman" w:hAnsi="Times New Roman" w:cs="Times New Roman"/>
                <w:sz w:val="24"/>
                <w:szCs w:val="24"/>
                <w:lang w:eastAsia="en-US"/>
              </w:rPr>
            </w:pPr>
            <w:bookmarkStart w:id="485" w:name="_Toc536726660"/>
            <w:bookmarkStart w:id="486" w:name="_Toc536808474"/>
            <w:bookmarkStart w:id="487" w:name="_Toc2770159"/>
            <w:bookmarkStart w:id="488" w:name="_Toc2770836"/>
            <w:bookmarkStart w:id="489" w:name="_Toc2849261"/>
            <w:bookmarkStart w:id="490" w:name="_Toc3399163"/>
            <w:r w:rsidRPr="0050584D">
              <w:rPr>
                <w:rFonts w:ascii="Times New Roman" w:hAnsi="Times New Roman" w:cs="Times New Roman"/>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485"/>
            <w:bookmarkEnd w:id="486"/>
            <w:bookmarkEnd w:id="487"/>
            <w:bookmarkEnd w:id="488"/>
            <w:bookmarkEnd w:id="489"/>
            <w:bookmarkEnd w:id="490"/>
          </w:p>
        </w:tc>
      </w:tr>
      <w:tr w:rsidR="006365FC" w:rsidRPr="005E075E">
        <w:trPr>
          <w:trHeight w:val="757"/>
        </w:trPr>
        <w:tc>
          <w:tcPr>
            <w:tcW w:w="2977" w:type="dxa"/>
          </w:tcPr>
          <w:p w:rsidR="006365FC" w:rsidRPr="005E075E" w:rsidRDefault="006365FC" w:rsidP="00A57840">
            <w:pPr>
              <w:ind w:firstLine="0"/>
              <w:rPr>
                <w:rFonts w:ascii="Times New Roman" w:hAnsi="Times New Roman" w:cs="Times New Roman"/>
                <w:sz w:val="24"/>
                <w:szCs w:val="24"/>
              </w:rPr>
            </w:pPr>
            <w:r w:rsidRPr="005E075E">
              <w:rPr>
                <w:rFonts w:ascii="Times New Roman" w:hAnsi="Times New Roman" w:cs="Times New Roman"/>
                <w:sz w:val="24"/>
                <w:szCs w:val="24"/>
              </w:rPr>
              <w:t>[2.1.1] - Малоэтажная многоквартирная жилая застройка</w:t>
            </w:r>
          </w:p>
        </w:tc>
        <w:tc>
          <w:tcPr>
            <w:tcW w:w="7088" w:type="dxa"/>
          </w:tcPr>
          <w:p w:rsidR="006365FC" w:rsidRPr="005E075E" w:rsidRDefault="006365FC" w:rsidP="00A57840">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 площадь земельного участка  – 200 кв. м</w:t>
            </w:r>
          </w:p>
          <w:p w:rsidR="006365FC" w:rsidRPr="005E075E" w:rsidRDefault="006365FC" w:rsidP="00A57840">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Максимальная площадь земельного участка  – 8000 кв. м (800кв.м на 1 блок/квартиру)</w:t>
            </w:r>
          </w:p>
          <w:p w:rsidR="006365FC" w:rsidRPr="005E075E" w:rsidRDefault="006365FC" w:rsidP="00A57840">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 ширина земельного участка вдоль фронта улицы (проезда) – 8 м</w:t>
            </w:r>
          </w:p>
          <w:p w:rsidR="006365FC" w:rsidRPr="005E075E" w:rsidRDefault="006365FC" w:rsidP="00A57840">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Максимальная ширина земельного участка вдоль фронта улицы (проезда) – 80 м (8м * 10)</w:t>
            </w:r>
          </w:p>
          <w:p w:rsidR="006365FC" w:rsidRPr="005E075E" w:rsidRDefault="006365FC" w:rsidP="00A57840">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 ширина проезда к основному земельному участку – 3 м с учетом сохранения минимального размера ширина участка</w:t>
            </w:r>
          </w:p>
          <w:p w:rsidR="006365FC" w:rsidRPr="005E075E" w:rsidRDefault="006365FC" w:rsidP="00A57840">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Максимальное количество надземных этажей зданий – 3 этажа (или 2 этажа с возможностью использования дополнительно мансардного этажа) </w:t>
            </w:r>
          </w:p>
          <w:p w:rsidR="006365FC" w:rsidRPr="005E075E" w:rsidRDefault="006365FC" w:rsidP="00A57840">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Максимальная высота зданий - 12 м </w:t>
            </w:r>
          </w:p>
          <w:p w:rsidR="006365FC" w:rsidRPr="005E075E" w:rsidRDefault="006365FC" w:rsidP="00A57840">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участка - 60%</w:t>
            </w:r>
          </w:p>
          <w:p w:rsidR="006365FC" w:rsidRPr="005E075E" w:rsidRDefault="006365FC" w:rsidP="00A57840">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процент озеленения земельного участка – 15 %</w:t>
            </w:r>
          </w:p>
          <w:p w:rsidR="006365FC" w:rsidRPr="005E075E" w:rsidRDefault="006365FC" w:rsidP="00A57840">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Минимальный отступ строений от красной линии (если не установлены красные линии - от фасадной границы участка) - 3 м </w:t>
            </w:r>
          </w:p>
          <w:p w:rsidR="006365FC" w:rsidRPr="005E075E" w:rsidRDefault="006365FC" w:rsidP="00A57840">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Минимальные противопожарные расстояния - 6м</w:t>
            </w:r>
          </w:p>
        </w:tc>
      </w:tr>
      <w:tr w:rsidR="006365FC" w:rsidRPr="005E075E">
        <w:trPr>
          <w:trHeight w:val="411"/>
        </w:trPr>
        <w:tc>
          <w:tcPr>
            <w:tcW w:w="2977" w:type="dxa"/>
            <w:tcBorders>
              <w:bottom w:val="single" w:sz="4" w:space="0" w:color="auto"/>
            </w:tcBorders>
          </w:tcPr>
          <w:p w:rsidR="006365FC" w:rsidRPr="005E075E" w:rsidRDefault="006365FC" w:rsidP="00A57840">
            <w:pPr>
              <w:ind w:firstLine="0"/>
              <w:rPr>
                <w:rFonts w:ascii="Times New Roman" w:hAnsi="Times New Roman" w:cs="Times New Roman"/>
                <w:sz w:val="24"/>
                <w:szCs w:val="24"/>
              </w:rPr>
            </w:pPr>
            <w:r w:rsidRPr="005E075E">
              <w:rPr>
                <w:rFonts w:ascii="Times New Roman" w:hAnsi="Times New Roman" w:cs="Times New Roman"/>
                <w:sz w:val="24"/>
                <w:szCs w:val="24"/>
              </w:rPr>
              <w:t xml:space="preserve">[3.4.1] - Амбулаторно-поликлиническое обслуживание </w:t>
            </w:r>
          </w:p>
          <w:p w:rsidR="006365FC" w:rsidRPr="005E075E" w:rsidRDefault="006365FC" w:rsidP="00A57840">
            <w:pPr>
              <w:ind w:firstLine="0"/>
              <w:rPr>
                <w:rFonts w:ascii="Times New Roman" w:hAnsi="Times New Roman" w:cs="Times New Roman"/>
                <w:sz w:val="24"/>
                <w:szCs w:val="24"/>
              </w:rPr>
            </w:pPr>
            <w:r w:rsidRPr="005E075E">
              <w:rPr>
                <w:rFonts w:ascii="Times New Roman" w:hAnsi="Times New Roman" w:cs="Times New Roman"/>
                <w:sz w:val="24"/>
                <w:szCs w:val="24"/>
              </w:rPr>
              <w:t>[3.7.1] - Осуществление религиозных обрядов</w:t>
            </w:r>
          </w:p>
          <w:p w:rsidR="006365FC" w:rsidRPr="005E075E" w:rsidRDefault="006365FC" w:rsidP="00A57840">
            <w:pPr>
              <w:ind w:firstLine="0"/>
              <w:rPr>
                <w:rFonts w:ascii="Times New Roman" w:hAnsi="Times New Roman" w:cs="Times New Roman"/>
                <w:sz w:val="24"/>
                <w:szCs w:val="24"/>
              </w:rPr>
            </w:pPr>
            <w:r w:rsidRPr="005E075E">
              <w:rPr>
                <w:rFonts w:ascii="Times New Roman" w:hAnsi="Times New Roman" w:cs="Times New Roman"/>
                <w:sz w:val="24"/>
                <w:szCs w:val="24"/>
              </w:rPr>
              <w:t>[4.1] - Деловое управление</w:t>
            </w:r>
          </w:p>
          <w:p w:rsidR="006365FC" w:rsidRPr="005E075E" w:rsidRDefault="006365FC" w:rsidP="00A57840">
            <w:pPr>
              <w:ind w:firstLine="0"/>
              <w:rPr>
                <w:rFonts w:ascii="Times New Roman" w:hAnsi="Times New Roman" w:cs="Times New Roman"/>
                <w:sz w:val="24"/>
                <w:szCs w:val="24"/>
              </w:rPr>
            </w:pPr>
            <w:r w:rsidRPr="005E075E">
              <w:rPr>
                <w:rFonts w:ascii="Times New Roman" w:hAnsi="Times New Roman" w:cs="Times New Roman"/>
                <w:sz w:val="24"/>
                <w:szCs w:val="24"/>
              </w:rPr>
              <w:t>[4.3] - Рынки</w:t>
            </w:r>
          </w:p>
          <w:p w:rsidR="006365FC" w:rsidRPr="005E075E" w:rsidRDefault="006365FC" w:rsidP="00A57840">
            <w:pPr>
              <w:ind w:firstLine="0"/>
              <w:rPr>
                <w:rFonts w:ascii="Times New Roman" w:hAnsi="Times New Roman" w:cs="Times New Roman"/>
                <w:sz w:val="24"/>
                <w:szCs w:val="24"/>
              </w:rPr>
            </w:pPr>
            <w:r w:rsidRPr="005E075E">
              <w:rPr>
                <w:rFonts w:ascii="Times New Roman" w:hAnsi="Times New Roman" w:cs="Times New Roman"/>
                <w:sz w:val="24"/>
                <w:szCs w:val="24"/>
              </w:rPr>
              <w:t>[4.4] - Магазины</w:t>
            </w:r>
          </w:p>
          <w:p w:rsidR="006365FC" w:rsidRPr="005E075E" w:rsidRDefault="006365FC" w:rsidP="00A57840">
            <w:pPr>
              <w:ind w:firstLine="0"/>
              <w:rPr>
                <w:rFonts w:ascii="Times New Roman" w:hAnsi="Times New Roman" w:cs="Times New Roman"/>
                <w:sz w:val="24"/>
                <w:szCs w:val="24"/>
              </w:rPr>
            </w:pPr>
            <w:r w:rsidRPr="005E075E">
              <w:rPr>
                <w:rFonts w:ascii="Times New Roman" w:hAnsi="Times New Roman" w:cs="Times New Roman"/>
                <w:sz w:val="24"/>
                <w:szCs w:val="24"/>
              </w:rPr>
              <w:t>[4.6] – Общественное питание</w:t>
            </w:r>
          </w:p>
          <w:p w:rsidR="006365FC" w:rsidRPr="005E075E" w:rsidRDefault="006365FC" w:rsidP="00A57840">
            <w:pPr>
              <w:ind w:firstLine="0"/>
              <w:rPr>
                <w:rFonts w:ascii="Times New Roman" w:hAnsi="Times New Roman" w:cs="Times New Roman"/>
                <w:sz w:val="24"/>
                <w:szCs w:val="24"/>
              </w:rPr>
            </w:pPr>
            <w:r w:rsidRPr="005E075E">
              <w:rPr>
                <w:rFonts w:ascii="Times New Roman" w:hAnsi="Times New Roman" w:cs="Times New Roman"/>
                <w:sz w:val="24"/>
                <w:szCs w:val="24"/>
              </w:rPr>
              <w:t>[3.10.1] - Амбулаторное ветеринарное обслуживание</w:t>
            </w:r>
          </w:p>
          <w:p w:rsidR="006365FC" w:rsidRPr="005E075E" w:rsidRDefault="006365FC" w:rsidP="00A57840">
            <w:pPr>
              <w:ind w:firstLine="0"/>
              <w:rPr>
                <w:rFonts w:ascii="Times New Roman" w:hAnsi="Times New Roman" w:cs="Times New Roman"/>
                <w:sz w:val="24"/>
                <w:szCs w:val="24"/>
              </w:rPr>
            </w:pPr>
            <w:r w:rsidRPr="005E075E">
              <w:rPr>
                <w:rFonts w:ascii="Times New Roman" w:hAnsi="Times New Roman" w:cs="Times New Roman"/>
                <w:sz w:val="24"/>
                <w:szCs w:val="24"/>
              </w:rPr>
              <w:t xml:space="preserve">[3.2.2] - Оказание социальной помощи населению </w:t>
            </w:r>
          </w:p>
          <w:p w:rsidR="006365FC" w:rsidRPr="005E075E" w:rsidRDefault="006365FC" w:rsidP="00A57840">
            <w:pPr>
              <w:ind w:firstLine="0"/>
              <w:rPr>
                <w:rFonts w:ascii="Times New Roman" w:hAnsi="Times New Roman" w:cs="Times New Roman"/>
                <w:sz w:val="24"/>
                <w:szCs w:val="24"/>
              </w:rPr>
            </w:pPr>
            <w:r w:rsidRPr="005E075E">
              <w:rPr>
                <w:rFonts w:ascii="Times New Roman" w:hAnsi="Times New Roman" w:cs="Times New Roman"/>
                <w:sz w:val="24"/>
                <w:szCs w:val="24"/>
              </w:rPr>
              <w:t>[3.2.2] - Оказание услуг связи</w:t>
            </w:r>
          </w:p>
          <w:p w:rsidR="006365FC" w:rsidRPr="005E075E" w:rsidRDefault="006365FC" w:rsidP="00A57840">
            <w:pPr>
              <w:ind w:firstLine="0"/>
              <w:rPr>
                <w:rFonts w:ascii="Times New Roman" w:hAnsi="Times New Roman" w:cs="Times New Roman"/>
                <w:sz w:val="24"/>
                <w:szCs w:val="24"/>
              </w:rPr>
            </w:pPr>
            <w:r w:rsidRPr="005E075E">
              <w:rPr>
                <w:rFonts w:ascii="Times New Roman" w:hAnsi="Times New Roman" w:cs="Times New Roman"/>
                <w:sz w:val="24"/>
                <w:szCs w:val="24"/>
              </w:rPr>
              <w:t>[3.3] - Бытовое обслуживание</w:t>
            </w:r>
          </w:p>
          <w:p w:rsidR="006365FC" w:rsidRPr="005E075E" w:rsidRDefault="006365FC" w:rsidP="00A57840">
            <w:pPr>
              <w:ind w:firstLine="0"/>
              <w:rPr>
                <w:rFonts w:ascii="Times New Roman" w:hAnsi="Times New Roman" w:cs="Times New Roman"/>
                <w:sz w:val="24"/>
                <w:szCs w:val="24"/>
              </w:rPr>
            </w:pPr>
            <w:r w:rsidRPr="005E075E">
              <w:rPr>
                <w:rFonts w:ascii="Times New Roman" w:hAnsi="Times New Roman" w:cs="Times New Roman"/>
                <w:sz w:val="24"/>
                <w:szCs w:val="24"/>
              </w:rPr>
              <w:t xml:space="preserve">[3.6.1] - Объекты культурно-досуговой деятельности </w:t>
            </w:r>
          </w:p>
        </w:tc>
        <w:tc>
          <w:tcPr>
            <w:tcW w:w="7088" w:type="dxa"/>
            <w:tcBorders>
              <w:bottom w:val="single" w:sz="4" w:space="0" w:color="auto"/>
            </w:tcBorders>
          </w:tcPr>
          <w:p w:rsidR="006365FC" w:rsidRPr="005E075E" w:rsidRDefault="006365FC" w:rsidP="00A57840">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 xml:space="preserve">Минимальная/максимальная площадь земельного участка  – 200/10000 кв. м </w:t>
            </w:r>
          </w:p>
          <w:p w:rsidR="006365FC" w:rsidRPr="005E075E" w:rsidRDefault="006365FC" w:rsidP="00A57840">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 ширина земельного участка вдоль фронта улицы (проезда) – 8 м</w:t>
            </w:r>
          </w:p>
          <w:p w:rsidR="006365FC" w:rsidRPr="005E075E" w:rsidRDefault="006365FC" w:rsidP="00A57840">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Максимальное количество надземных этажей зданий – 3 этажа </w:t>
            </w:r>
          </w:p>
          <w:p w:rsidR="006365FC" w:rsidRPr="005E075E" w:rsidRDefault="006365FC" w:rsidP="00A57840">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Максимальная высота зданий - 12 м</w:t>
            </w:r>
          </w:p>
          <w:p w:rsidR="006365FC" w:rsidRPr="005E075E" w:rsidRDefault="006365FC" w:rsidP="00A57840">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участка - 60%</w:t>
            </w:r>
          </w:p>
          <w:p w:rsidR="006365FC" w:rsidRPr="005E075E" w:rsidRDefault="006365FC" w:rsidP="001B7AAA">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процент озеленения земельного участка – 30 %</w:t>
            </w:r>
          </w:p>
          <w:p w:rsidR="006365FC" w:rsidRPr="005E075E" w:rsidRDefault="006365FC" w:rsidP="00A57840">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Минимальный отступ строений от красной линии (если не установлены красные линии - от фасадной границы участка) - 5 м </w:t>
            </w:r>
          </w:p>
          <w:p w:rsidR="006365FC" w:rsidRPr="005E075E" w:rsidRDefault="006365FC" w:rsidP="005E732B">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до границ соседнего земельного участка - 3 метра.</w:t>
            </w:r>
          </w:p>
        </w:tc>
      </w:tr>
      <w:tr w:rsidR="006365FC" w:rsidRPr="005E075E">
        <w:trPr>
          <w:trHeight w:val="411"/>
        </w:trPr>
        <w:tc>
          <w:tcPr>
            <w:tcW w:w="2977" w:type="dxa"/>
          </w:tcPr>
          <w:p w:rsidR="006365FC" w:rsidRPr="005E075E" w:rsidRDefault="006365FC" w:rsidP="00CC64E2">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[3.5.1] - Дошкольное, начальное и среднее общее образование</w:t>
            </w:r>
          </w:p>
          <w:p w:rsidR="006365FC" w:rsidRPr="005E075E" w:rsidRDefault="006365FC" w:rsidP="00CC64E2">
            <w:pPr>
              <w:keepLines/>
              <w:suppressAutoHyphens/>
              <w:overflowPunct w:val="0"/>
              <w:autoSpaceDE w:val="0"/>
              <w:ind w:firstLine="0"/>
              <w:textAlignment w:val="baseline"/>
            </w:pPr>
          </w:p>
        </w:tc>
        <w:tc>
          <w:tcPr>
            <w:tcW w:w="7088" w:type="dxa"/>
          </w:tcPr>
          <w:p w:rsidR="006365FC" w:rsidRPr="005E075E" w:rsidRDefault="006365FC" w:rsidP="00CC64E2">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площадь земельного участка  – 1500/20000 кв. м</w:t>
            </w:r>
          </w:p>
          <w:p w:rsidR="006365FC" w:rsidRPr="005E075E" w:rsidRDefault="006365FC" w:rsidP="00CC64E2">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ширина земельного участка вдоль фронта улицы (проезда) – 20 м /не регламентируется</w:t>
            </w:r>
          </w:p>
          <w:p w:rsidR="006365FC" w:rsidRPr="005E075E" w:rsidRDefault="006365FC" w:rsidP="00CC64E2">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Максимальное количество надземных этажей зданий детских дошкольных учреждений – 2 этажа (в условиях плотной жилой застройки  возможно наличие 3-его этажа при условии размещения на нем служебно-бытовых, рекреационных помещений и дополнительных помещений для работы с детьми (кабинеты психолога, логопеда))</w:t>
            </w:r>
          </w:p>
          <w:p w:rsidR="006365FC" w:rsidRPr="005E075E" w:rsidRDefault="006365FC" w:rsidP="00CC64E2">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Максимальное количество надземных этажей прочих зданий – 3 этажа</w:t>
            </w:r>
          </w:p>
          <w:p w:rsidR="006365FC" w:rsidRPr="005E075E" w:rsidRDefault="006365FC" w:rsidP="00CC64E2">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Максимальная высота зданий - 12 м </w:t>
            </w:r>
          </w:p>
          <w:p w:rsidR="006365FC" w:rsidRPr="005E075E" w:rsidRDefault="006365FC" w:rsidP="00CC64E2">
            <w:pPr>
              <w:autoSpaceDE w:val="0"/>
              <w:ind w:firstLine="0"/>
              <w:rPr>
                <w:rFonts w:ascii="Times New Roman" w:hAnsi="Times New Roman" w:cs="Times New Roman"/>
                <w:sz w:val="24"/>
                <w:szCs w:val="24"/>
              </w:rPr>
            </w:pPr>
            <w:r w:rsidRPr="005E075E">
              <w:rPr>
                <w:rFonts w:ascii="Times New Roman" w:hAnsi="Times New Roman" w:cs="Times New Roman"/>
                <w:sz w:val="24"/>
                <w:szCs w:val="24"/>
              </w:rPr>
              <w:t>Минимальная высота основных помещений учреждений дошкольного образования  - 3 м.</w:t>
            </w:r>
          </w:p>
          <w:p w:rsidR="006365FC" w:rsidRPr="005E075E" w:rsidRDefault="006365FC" w:rsidP="00CC64E2">
            <w:pPr>
              <w:autoSpaceDE w:val="0"/>
              <w:ind w:firstLine="0"/>
              <w:rPr>
                <w:rFonts w:ascii="Times New Roman" w:hAnsi="Times New Roman" w:cs="Times New Roman"/>
                <w:sz w:val="24"/>
                <w:szCs w:val="24"/>
              </w:rPr>
            </w:pPr>
            <w:r w:rsidRPr="005E075E">
              <w:rPr>
                <w:rFonts w:ascii="Times New Roman" w:hAnsi="Times New Roman" w:cs="Times New Roman"/>
                <w:sz w:val="24"/>
                <w:szCs w:val="24"/>
              </w:rPr>
              <w:t>Минимальная высота учебных помещений - 3,6 м во вновь строящихся, 2,75м в реконструируемых школах. Высота спортивного зала - не менее 6,0 м.</w:t>
            </w:r>
          </w:p>
          <w:p w:rsidR="006365FC" w:rsidRPr="005E075E" w:rsidRDefault="006365FC" w:rsidP="00CC64E2">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участка - 40%</w:t>
            </w:r>
          </w:p>
          <w:p w:rsidR="006365FC" w:rsidRPr="005E075E" w:rsidRDefault="006365FC" w:rsidP="00CC64E2">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процент озеленения земельного участка – 30 %</w:t>
            </w:r>
          </w:p>
          <w:p w:rsidR="006365FC" w:rsidRPr="005E075E" w:rsidRDefault="006365FC" w:rsidP="00CC64E2">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отступ основного здания от красной линии (если не установлены красные линии - от фасадной границы участка) - 10 м</w:t>
            </w:r>
          </w:p>
          <w:p w:rsidR="006365FC" w:rsidRPr="005E075E" w:rsidRDefault="006365FC" w:rsidP="00CC64E2">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до границ соседнего земельного участка - 3 метра. Расстояние от основного здания до стен жилых домов и прочих зданий определяется по нормам инсоляции, освещенности и противопожарным требованиям.</w:t>
            </w:r>
          </w:p>
        </w:tc>
      </w:tr>
      <w:tr w:rsidR="006365FC" w:rsidRPr="005E075E">
        <w:trPr>
          <w:trHeight w:val="411"/>
        </w:trPr>
        <w:tc>
          <w:tcPr>
            <w:tcW w:w="2977" w:type="dxa"/>
          </w:tcPr>
          <w:p w:rsidR="006365FC" w:rsidRPr="005E075E" w:rsidRDefault="006365FC" w:rsidP="00CC64E2">
            <w:pPr>
              <w:shd w:val="clear" w:color="auto" w:fill="FFFFFF"/>
              <w:ind w:firstLine="0"/>
              <w:rPr>
                <w:rFonts w:ascii="Times New Roman" w:hAnsi="Times New Roman" w:cs="Times New Roman"/>
                <w:sz w:val="24"/>
                <w:szCs w:val="24"/>
              </w:rPr>
            </w:pPr>
            <w:r w:rsidRPr="005E075E">
              <w:rPr>
                <w:rFonts w:ascii="Times New Roman" w:hAnsi="Times New Roman" w:cs="Times New Roman"/>
                <w:sz w:val="24"/>
                <w:szCs w:val="24"/>
              </w:rPr>
              <w:t>[3.6.1] - Парки культуры и отдыха</w:t>
            </w:r>
          </w:p>
          <w:p w:rsidR="006365FC" w:rsidRPr="005E075E" w:rsidRDefault="006365FC" w:rsidP="00CC64E2">
            <w:pPr>
              <w:shd w:val="clear" w:color="auto" w:fill="FFFFFF"/>
              <w:ind w:firstLine="0"/>
              <w:rPr>
                <w:rFonts w:ascii="Times New Roman" w:hAnsi="Times New Roman" w:cs="Times New Roman"/>
                <w:sz w:val="24"/>
                <w:szCs w:val="24"/>
              </w:rPr>
            </w:pPr>
            <w:r w:rsidRPr="005E075E">
              <w:rPr>
                <w:rFonts w:ascii="Times New Roman" w:hAnsi="Times New Roman" w:cs="Times New Roman"/>
                <w:sz w:val="24"/>
                <w:szCs w:val="24"/>
              </w:rPr>
              <w:t>[5.1.3] - Площадки для занятия спортом</w:t>
            </w:r>
          </w:p>
        </w:tc>
        <w:tc>
          <w:tcPr>
            <w:tcW w:w="7088" w:type="dxa"/>
          </w:tcPr>
          <w:p w:rsidR="006365FC" w:rsidRPr="005E075E" w:rsidRDefault="006365FC" w:rsidP="00CC64E2">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 xml:space="preserve">Минимальная площадь земельного участка  – 200 кв. м </w:t>
            </w:r>
          </w:p>
          <w:p w:rsidR="006365FC" w:rsidRPr="005E075E" w:rsidRDefault="006365FC" w:rsidP="00CC64E2">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Максимальная площадь земельного участка  – 4000 кв. м</w:t>
            </w:r>
          </w:p>
          <w:p w:rsidR="006365FC" w:rsidRPr="005E075E" w:rsidRDefault="006365FC" w:rsidP="00CC64E2">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отступ сооружений и объектов благоустройства от красной линии (если не установлены красные линии - от фасадной границы участка) - 5 м.</w:t>
            </w:r>
          </w:p>
          <w:p w:rsidR="006365FC" w:rsidRPr="005E075E" w:rsidRDefault="006365FC" w:rsidP="00CC64E2">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Минимальный отступ сооружений и объектов благоустройства до границ соседнего земельного участка - 3 метра.</w:t>
            </w:r>
          </w:p>
          <w:p w:rsidR="006365FC" w:rsidRPr="005E075E" w:rsidRDefault="006365FC" w:rsidP="00CC64E2">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Капитальное строительство запрещено.</w:t>
            </w:r>
          </w:p>
        </w:tc>
      </w:tr>
      <w:tr w:rsidR="006365FC" w:rsidRPr="005E075E">
        <w:trPr>
          <w:trHeight w:val="676"/>
        </w:trPr>
        <w:tc>
          <w:tcPr>
            <w:tcW w:w="2977" w:type="dxa"/>
            <w:tcBorders>
              <w:top w:val="single" w:sz="4" w:space="0" w:color="auto"/>
              <w:bottom w:val="single" w:sz="4" w:space="0" w:color="auto"/>
            </w:tcBorders>
          </w:tcPr>
          <w:p w:rsidR="006365FC" w:rsidRPr="005E075E" w:rsidRDefault="006365FC" w:rsidP="00A57840">
            <w:pPr>
              <w:ind w:firstLine="0"/>
              <w:rPr>
                <w:rFonts w:ascii="Times New Roman" w:hAnsi="Times New Roman" w:cs="Times New Roman"/>
                <w:sz w:val="24"/>
                <w:szCs w:val="24"/>
              </w:rPr>
            </w:pPr>
            <w:r w:rsidRPr="005E075E">
              <w:rPr>
                <w:rFonts w:ascii="Times New Roman" w:hAnsi="Times New Roman" w:cs="Times New Roman"/>
                <w:sz w:val="24"/>
                <w:szCs w:val="24"/>
              </w:rPr>
              <w:t>[5.1.2] - Обеспечение занятий спортом в помещениях</w:t>
            </w:r>
          </w:p>
          <w:p w:rsidR="006365FC" w:rsidRPr="005E075E" w:rsidRDefault="006365FC" w:rsidP="00A57840">
            <w:pPr>
              <w:ind w:firstLine="0"/>
              <w:rPr>
                <w:rFonts w:ascii="Times New Roman" w:hAnsi="Times New Roman" w:cs="Times New Roman"/>
                <w:sz w:val="24"/>
                <w:szCs w:val="24"/>
              </w:rPr>
            </w:pPr>
            <w:r w:rsidRPr="005E075E">
              <w:rPr>
                <w:rFonts w:ascii="Times New Roman" w:hAnsi="Times New Roman" w:cs="Times New Roman"/>
                <w:sz w:val="24"/>
                <w:szCs w:val="24"/>
              </w:rPr>
              <w:t>[5.1.4] - Оборудованные площадки для занятий спортом</w:t>
            </w:r>
          </w:p>
        </w:tc>
        <w:tc>
          <w:tcPr>
            <w:tcW w:w="7088" w:type="dxa"/>
            <w:tcBorders>
              <w:top w:val="single" w:sz="4" w:space="0" w:color="auto"/>
              <w:bottom w:val="single" w:sz="4" w:space="0" w:color="auto"/>
            </w:tcBorders>
          </w:tcPr>
          <w:p w:rsidR="006365FC" w:rsidRPr="005E075E" w:rsidRDefault="006365FC" w:rsidP="00A57840">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 xml:space="preserve">Минимальная/максимальная площадь земельного участка  – 500/5000 кв. м </w:t>
            </w:r>
          </w:p>
          <w:p w:rsidR="006365FC" w:rsidRPr="005E075E" w:rsidRDefault="006365FC" w:rsidP="00A57840">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 ширина земельного участка вдоль фронта улицы (проезда) – 15 м</w:t>
            </w:r>
          </w:p>
          <w:p w:rsidR="006365FC" w:rsidRPr="005E075E" w:rsidRDefault="006365FC" w:rsidP="00A57840">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Максимальное количество надземных этажей зданий – 2 этажа</w:t>
            </w:r>
          </w:p>
          <w:p w:rsidR="006365FC" w:rsidRPr="005E075E" w:rsidRDefault="006365FC" w:rsidP="00A57840">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Максимальная высота зданий от уровня земли до верха перекрытия последнего этажа или конька кровли - 15 м</w:t>
            </w:r>
          </w:p>
          <w:p w:rsidR="006365FC" w:rsidRPr="005E075E" w:rsidRDefault="006365FC" w:rsidP="00A57840">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Максимальная площадь застройки - 60% </w:t>
            </w:r>
          </w:p>
          <w:p w:rsidR="006365FC" w:rsidRPr="005E075E" w:rsidRDefault="006365FC" w:rsidP="00B06FF8">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процент озеленения земельного участка – 30 %</w:t>
            </w:r>
          </w:p>
          <w:p w:rsidR="006365FC" w:rsidRPr="005E075E" w:rsidRDefault="006365FC" w:rsidP="00A57840">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Минимальный отступ строений от красной линии (если не установлены красные линии - от фасадной границы участка) - 5 м </w:t>
            </w:r>
          </w:p>
          <w:p w:rsidR="006365FC" w:rsidRPr="005E075E" w:rsidRDefault="006365FC" w:rsidP="00A57840">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до границ соседнего земельного участка - 3 м.</w:t>
            </w:r>
          </w:p>
        </w:tc>
      </w:tr>
      <w:tr w:rsidR="006365FC" w:rsidRPr="005E075E">
        <w:trPr>
          <w:trHeight w:val="310"/>
        </w:trPr>
        <w:tc>
          <w:tcPr>
            <w:tcW w:w="2977" w:type="dxa"/>
            <w:tcBorders>
              <w:top w:val="single" w:sz="4" w:space="0" w:color="auto"/>
              <w:bottom w:val="single" w:sz="4" w:space="0" w:color="auto"/>
            </w:tcBorders>
          </w:tcPr>
          <w:p w:rsidR="006365FC" w:rsidRPr="005E075E" w:rsidRDefault="006365FC" w:rsidP="00A57840">
            <w:pPr>
              <w:ind w:firstLine="0"/>
              <w:rPr>
                <w:rFonts w:ascii="Times New Roman" w:hAnsi="Times New Roman" w:cs="Times New Roman"/>
                <w:sz w:val="24"/>
                <w:szCs w:val="24"/>
              </w:rPr>
            </w:pPr>
            <w:r w:rsidRPr="005E075E">
              <w:rPr>
                <w:rFonts w:ascii="Times New Roman" w:hAnsi="Times New Roman" w:cs="Times New Roman"/>
                <w:sz w:val="24"/>
                <w:szCs w:val="24"/>
              </w:rPr>
              <w:t>[6.8] - Связь</w:t>
            </w:r>
          </w:p>
        </w:tc>
        <w:tc>
          <w:tcPr>
            <w:tcW w:w="7088" w:type="dxa"/>
            <w:tcBorders>
              <w:top w:val="single" w:sz="4" w:space="0" w:color="auto"/>
              <w:bottom w:val="single" w:sz="4" w:space="0" w:color="auto"/>
            </w:tcBorders>
          </w:tcPr>
          <w:p w:rsidR="006365FC" w:rsidRPr="005E075E" w:rsidRDefault="006365FC" w:rsidP="00A57840">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 xml:space="preserve">Минимальная/максимальная площадь земельного участка  – 10 / 100 кв. м </w:t>
            </w:r>
          </w:p>
          <w:p w:rsidR="006365FC" w:rsidRPr="005E075E" w:rsidRDefault="006365FC" w:rsidP="00A57840">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Максимальная высота сооружений - 50 м </w:t>
            </w:r>
          </w:p>
          <w:p w:rsidR="006365FC" w:rsidRPr="005E075E" w:rsidRDefault="006365FC" w:rsidP="00A57840">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Максимальный процент застройки участка - 80% </w:t>
            </w:r>
          </w:p>
          <w:p w:rsidR="006365FC" w:rsidRPr="005E075E" w:rsidRDefault="006365FC" w:rsidP="00A57840">
            <w:pPr>
              <w:autoSpaceDE w:val="0"/>
              <w:ind w:firstLine="0"/>
              <w:rPr>
                <w:rFonts w:ascii="Times New Roman" w:hAnsi="Times New Roman" w:cs="Times New Roman"/>
                <w:sz w:val="24"/>
                <w:szCs w:val="24"/>
              </w:rPr>
            </w:pPr>
            <w:r w:rsidRPr="005E075E">
              <w:rPr>
                <w:rFonts w:ascii="Times New Roman" w:hAnsi="Times New Roman" w:cs="Times New Roman"/>
                <w:sz w:val="24"/>
                <w:szCs w:val="24"/>
              </w:rPr>
              <w:t>Минимальный отступ от красной линии (если не установлены красные линии - от фасадной границы участка) - 5 м Минимальный отступ строений до границ соседнего земельного участка - в соответствии с размером охранной зоны, но не менее 3м</w:t>
            </w:r>
          </w:p>
        </w:tc>
      </w:tr>
      <w:tr w:rsidR="006365FC" w:rsidRPr="005E075E">
        <w:trPr>
          <w:trHeight w:val="676"/>
        </w:trPr>
        <w:tc>
          <w:tcPr>
            <w:tcW w:w="2977" w:type="dxa"/>
          </w:tcPr>
          <w:p w:rsidR="006365FC" w:rsidRPr="005E075E" w:rsidRDefault="006365FC" w:rsidP="00CC64E2">
            <w:pPr>
              <w:ind w:firstLine="0"/>
              <w:rPr>
                <w:rFonts w:ascii="Times New Roman" w:hAnsi="Times New Roman" w:cs="Times New Roman"/>
                <w:sz w:val="24"/>
                <w:szCs w:val="24"/>
              </w:rPr>
            </w:pPr>
            <w:r w:rsidRPr="005E075E">
              <w:rPr>
                <w:rFonts w:ascii="Times New Roman" w:hAnsi="Times New Roman" w:cs="Times New Roman"/>
                <w:sz w:val="24"/>
                <w:szCs w:val="24"/>
              </w:rPr>
              <w:t xml:space="preserve">[3.1.1] - Предоставление коммунальных услуг </w:t>
            </w:r>
          </w:p>
        </w:tc>
        <w:tc>
          <w:tcPr>
            <w:tcW w:w="7088" w:type="dxa"/>
          </w:tcPr>
          <w:p w:rsidR="006365FC" w:rsidRPr="005E075E" w:rsidRDefault="006365FC" w:rsidP="00CC64E2">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 xml:space="preserve">Минимальная/максимальная площадь земельного участка  – 10 / 10000 кв. м </w:t>
            </w:r>
          </w:p>
          <w:p w:rsidR="006365FC" w:rsidRPr="005E075E" w:rsidRDefault="006365FC" w:rsidP="00CC64E2">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Площадь земельного участка для объектов инженерного обеспечения и вспомогательного инженерного назначения определяется в соответствии с Нормами отвода земельных участков.</w:t>
            </w:r>
          </w:p>
          <w:p w:rsidR="006365FC" w:rsidRPr="005E075E" w:rsidRDefault="006365FC" w:rsidP="00CC64E2">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Максимальное количество надземных этажей зданий – 2 этажа. Максимальная высота зданий - 12 м </w:t>
            </w:r>
          </w:p>
          <w:p w:rsidR="006365FC" w:rsidRPr="005E075E" w:rsidRDefault="006365FC" w:rsidP="00CC64E2">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участка - 60% (кроме земельных участков для размещения объектов инженерного назначения)</w:t>
            </w:r>
          </w:p>
          <w:p w:rsidR="006365FC" w:rsidRPr="005E075E" w:rsidRDefault="006365FC" w:rsidP="00CC64E2">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участка для объектов инженерного назначения - не нормируется</w:t>
            </w:r>
          </w:p>
          <w:p w:rsidR="006365FC" w:rsidRPr="005E075E" w:rsidRDefault="006365FC" w:rsidP="00CC64E2">
            <w:pPr>
              <w:autoSpaceDE w:val="0"/>
              <w:ind w:firstLine="0"/>
              <w:rPr>
                <w:rFonts w:ascii="Times New Roman" w:hAnsi="Times New Roman" w:cs="Times New Roman"/>
                <w:sz w:val="24"/>
                <w:szCs w:val="24"/>
              </w:rPr>
            </w:pPr>
            <w:r w:rsidRPr="005E075E">
              <w:rPr>
                <w:rFonts w:ascii="Times New Roman" w:hAnsi="Times New Roman" w:cs="Times New Roman"/>
                <w:sz w:val="24"/>
                <w:szCs w:val="24"/>
              </w:rPr>
              <w:t>Минимальный отступ основного здания от красной линии (если не установлены красные линии - от фасадной границы участка) - 5 м (в сложившейся застройке возможно размещение по красной линии).</w:t>
            </w:r>
          </w:p>
          <w:p w:rsidR="006365FC" w:rsidRPr="005E075E" w:rsidRDefault="006365FC" w:rsidP="00CC64E2">
            <w:pPr>
              <w:autoSpaceDE w:val="0"/>
              <w:ind w:firstLine="0"/>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до границ соседнего земельного участка - 3 метра.</w:t>
            </w:r>
          </w:p>
          <w:p w:rsidR="006365FC" w:rsidRPr="005E075E" w:rsidRDefault="006365FC" w:rsidP="00CC64E2">
            <w:pPr>
              <w:autoSpaceDE w:val="0"/>
              <w:ind w:firstLine="0"/>
              <w:rPr>
                <w:rFonts w:ascii="Times New Roman" w:hAnsi="Times New Roman" w:cs="Times New Roman"/>
                <w:sz w:val="24"/>
                <w:szCs w:val="24"/>
              </w:rPr>
            </w:pPr>
            <w:r w:rsidRPr="005E075E">
              <w:rPr>
                <w:rFonts w:ascii="Times New Roman" w:hAnsi="Times New Roman" w:cs="Times New Roman"/>
                <w:sz w:val="24"/>
                <w:szCs w:val="24"/>
              </w:rPr>
              <w:t>Минимальный отступ объектов инженерного назначения от границ соседнего участка - в соответствии с размерами охранных зон.</w:t>
            </w:r>
          </w:p>
        </w:tc>
      </w:tr>
      <w:tr w:rsidR="006365FC" w:rsidRPr="005E075E">
        <w:trPr>
          <w:trHeight w:val="676"/>
        </w:trPr>
        <w:tc>
          <w:tcPr>
            <w:tcW w:w="2977" w:type="dxa"/>
          </w:tcPr>
          <w:p w:rsidR="006365FC" w:rsidRPr="005E075E" w:rsidRDefault="006365FC" w:rsidP="00CC64E2">
            <w:pPr>
              <w:tabs>
                <w:tab w:val="left" w:pos="318"/>
              </w:tabs>
              <w:ind w:left="34" w:firstLine="0"/>
              <w:rPr>
                <w:rFonts w:ascii="Times New Roman" w:hAnsi="Times New Roman" w:cs="Times New Roman"/>
                <w:sz w:val="24"/>
                <w:szCs w:val="24"/>
              </w:rPr>
            </w:pPr>
            <w:r w:rsidRPr="005E075E">
              <w:rPr>
                <w:rFonts w:ascii="Times New Roman" w:hAnsi="Times New Roman" w:cs="Times New Roman"/>
                <w:sz w:val="24"/>
                <w:szCs w:val="24"/>
              </w:rPr>
              <w:t xml:space="preserve"> [9.3] - Историко-культурная деятельность</w:t>
            </w:r>
          </w:p>
        </w:tc>
        <w:tc>
          <w:tcPr>
            <w:tcW w:w="7088" w:type="dxa"/>
            <w:vAlign w:val="center"/>
          </w:tcPr>
          <w:p w:rsidR="006365FC" w:rsidRPr="0050584D" w:rsidRDefault="006365FC" w:rsidP="00CC64E2">
            <w:pPr>
              <w:pStyle w:val="NormalWeb"/>
              <w:ind w:firstLine="0"/>
              <w:jc w:val="center"/>
              <w:rPr>
                <w:color w:val="auto"/>
              </w:rPr>
            </w:pPr>
            <w:r w:rsidRPr="0050584D">
              <w:rPr>
                <w:color w:val="auto"/>
              </w:rPr>
              <w:t>Не подлежат установлению</w:t>
            </w:r>
          </w:p>
          <w:p w:rsidR="006365FC" w:rsidRPr="005E075E" w:rsidRDefault="006365FC" w:rsidP="00CC64E2">
            <w:pPr>
              <w:keepLines/>
              <w:suppressAutoHyphens/>
              <w:overflowPunct w:val="0"/>
              <w:autoSpaceDE w:val="0"/>
              <w:ind w:firstLine="0"/>
              <w:jc w:val="center"/>
              <w:textAlignment w:val="baseline"/>
              <w:rPr>
                <w:rFonts w:ascii="Times New Roman" w:hAnsi="Times New Roman" w:cs="Times New Roman"/>
                <w:b/>
                <w:bCs/>
                <w:sz w:val="24"/>
                <w:szCs w:val="24"/>
              </w:rPr>
            </w:pPr>
          </w:p>
        </w:tc>
      </w:tr>
    </w:tbl>
    <w:p w:rsidR="006365FC" w:rsidRPr="0050584D" w:rsidRDefault="006365FC" w:rsidP="005F7912">
      <w:pPr>
        <w:rPr>
          <w:rFonts w:ascii="Times New Roman" w:hAnsi="Times New Roman" w:cs="Times New Roman"/>
          <w:sz w:val="24"/>
          <w:szCs w:val="24"/>
        </w:rPr>
      </w:pPr>
    </w:p>
    <w:p w:rsidR="006365FC" w:rsidRPr="0050584D" w:rsidRDefault="006365FC" w:rsidP="001F74F6">
      <w:pPr>
        <w:tabs>
          <w:tab w:val="left" w:pos="2520"/>
        </w:tabs>
        <w:rPr>
          <w:rFonts w:ascii="Times New Roman" w:hAnsi="Times New Roman" w:cs="Times New Roman"/>
          <w:sz w:val="24"/>
          <w:szCs w:val="24"/>
        </w:rPr>
      </w:pPr>
      <w:r w:rsidRPr="0050584D">
        <w:rPr>
          <w:rFonts w:ascii="Times New Roman" w:hAnsi="Times New Roman" w:cs="Times New Roman"/>
          <w:sz w:val="24"/>
          <w:szCs w:val="24"/>
        </w:rPr>
        <w:t>1.3) Вспомогательные виды и параметры использования земельных участков и объектов капитального строительства:</w:t>
      </w:r>
    </w:p>
    <w:tbl>
      <w:tblPr>
        <w:tblW w:w="992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44"/>
        <w:gridCol w:w="6379"/>
      </w:tblGrid>
      <w:tr w:rsidR="006365FC" w:rsidRPr="005E075E">
        <w:trPr>
          <w:trHeight w:val="552"/>
          <w:tblHeader/>
        </w:trPr>
        <w:tc>
          <w:tcPr>
            <w:tcW w:w="3544" w:type="dxa"/>
            <w:vAlign w:val="center"/>
          </w:tcPr>
          <w:p w:rsidR="006365FC" w:rsidRPr="005E075E" w:rsidRDefault="006365FC" w:rsidP="00376806">
            <w:pPr>
              <w:tabs>
                <w:tab w:val="left" w:pos="2520"/>
              </w:tabs>
              <w:jc w:val="center"/>
              <w:rPr>
                <w:rFonts w:ascii="Times New Roman" w:hAnsi="Times New Roman" w:cs="Times New Roman"/>
                <w:b/>
                <w:bCs/>
                <w:sz w:val="24"/>
                <w:szCs w:val="24"/>
              </w:rPr>
            </w:pPr>
            <w:r w:rsidRPr="005E075E">
              <w:rPr>
                <w:rFonts w:ascii="Times New Roman" w:hAnsi="Times New Roman" w:cs="Times New Roman"/>
                <w:b/>
                <w:bCs/>
                <w:sz w:val="24"/>
                <w:szCs w:val="24"/>
              </w:rPr>
              <w:t xml:space="preserve">Виды разрешенного использования </w:t>
            </w:r>
          </w:p>
        </w:tc>
        <w:tc>
          <w:tcPr>
            <w:tcW w:w="6379" w:type="dxa"/>
            <w:vAlign w:val="center"/>
          </w:tcPr>
          <w:p w:rsidR="006365FC" w:rsidRPr="005E075E" w:rsidRDefault="006365FC" w:rsidP="00E01502">
            <w:pPr>
              <w:tabs>
                <w:tab w:val="left" w:pos="2520"/>
              </w:tabs>
              <w:rPr>
                <w:rFonts w:ascii="Times New Roman" w:hAnsi="Times New Roman" w:cs="Times New Roman"/>
                <w:b/>
                <w:bCs/>
                <w:sz w:val="24"/>
                <w:szCs w:val="24"/>
              </w:rPr>
            </w:pPr>
            <w:r w:rsidRPr="005E075E">
              <w:rPr>
                <w:rFonts w:ascii="Times New Roman" w:hAnsi="Times New Roman" w:cs="Times New Roman"/>
                <w:b/>
                <w:bCs/>
                <w:sz w:val="24"/>
                <w:szCs w:val="24"/>
              </w:rPr>
              <w:t xml:space="preserve">Предельные размеры и параметры разрешенного строительства, реконструкции объектов </w:t>
            </w:r>
          </w:p>
        </w:tc>
      </w:tr>
      <w:tr w:rsidR="006365FC" w:rsidRPr="005E075E">
        <w:trPr>
          <w:trHeight w:val="20"/>
        </w:trPr>
        <w:tc>
          <w:tcPr>
            <w:tcW w:w="3544" w:type="dxa"/>
          </w:tcPr>
          <w:p w:rsidR="006365FC" w:rsidRPr="005E075E" w:rsidRDefault="006365FC" w:rsidP="00376806">
            <w:pPr>
              <w:rPr>
                <w:rFonts w:ascii="Times New Roman" w:hAnsi="Times New Roman" w:cs="Times New Roman"/>
                <w:sz w:val="24"/>
                <w:szCs w:val="24"/>
              </w:rPr>
            </w:pPr>
            <w:r w:rsidRPr="005E075E">
              <w:rPr>
                <w:rFonts w:ascii="Times New Roman" w:hAnsi="Times New Roman" w:cs="Times New Roman"/>
                <w:sz w:val="24"/>
                <w:szCs w:val="24"/>
              </w:rPr>
              <w:t>Встроенные или отдельно стоящие коллективные хранилища сельскохозяйственных продуктов (для многоквартирных домов).</w:t>
            </w:r>
          </w:p>
          <w:p w:rsidR="006365FC" w:rsidRPr="005E075E" w:rsidRDefault="006365FC" w:rsidP="00376806">
            <w:pPr>
              <w:rPr>
                <w:rFonts w:ascii="Times New Roman" w:hAnsi="Times New Roman" w:cs="Times New Roman"/>
                <w:sz w:val="24"/>
                <w:szCs w:val="24"/>
              </w:rPr>
            </w:pPr>
            <w:r w:rsidRPr="005E075E">
              <w:rPr>
                <w:rFonts w:ascii="Times New Roman" w:hAnsi="Times New Roman" w:cs="Times New Roman"/>
                <w:sz w:val="24"/>
                <w:szCs w:val="24"/>
              </w:rPr>
              <w:t xml:space="preserve">Постройки хозяйственного назначения (летние кухни, хозяйственные постройки, кладовые, подвалы, бани, бассейны, теплицы, оранжереи, сады, огороды, навесы) индивидуального использования. </w:t>
            </w:r>
          </w:p>
          <w:p w:rsidR="006365FC" w:rsidRPr="005E075E" w:rsidRDefault="006365FC" w:rsidP="00376806">
            <w:pPr>
              <w:rPr>
                <w:rFonts w:ascii="Times New Roman" w:hAnsi="Times New Roman" w:cs="Times New Roman"/>
                <w:sz w:val="24"/>
                <w:szCs w:val="24"/>
              </w:rPr>
            </w:pPr>
            <w:r w:rsidRPr="005E075E">
              <w:rPr>
                <w:rFonts w:ascii="Times New Roman" w:hAnsi="Times New Roman" w:cs="Times New Roman"/>
                <w:sz w:val="24"/>
                <w:szCs w:val="24"/>
              </w:rPr>
              <w:t>Хозяйственные постройки для содержания скота и птицы, хранения кормов, инвентаря, топлива и других хозяйственных нужд, а также - хозяйственные подъезды и скотопрогоны (для территорий с местами приложения труда и с возможностью ведения развитого товарного личного подсобного хозяйства, сельскохозяйственного производства, садоводства, огородничества)</w:t>
            </w:r>
          </w:p>
          <w:p w:rsidR="006365FC" w:rsidRPr="005E075E" w:rsidRDefault="006365FC" w:rsidP="00376806">
            <w:pPr>
              <w:rPr>
                <w:rFonts w:ascii="Times New Roman" w:hAnsi="Times New Roman" w:cs="Times New Roman"/>
                <w:sz w:val="24"/>
                <w:szCs w:val="24"/>
              </w:rPr>
            </w:pPr>
            <w:r w:rsidRPr="005E075E">
              <w:rPr>
                <w:rFonts w:ascii="Times New Roman" w:hAnsi="Times New Roman" w:cs="Times New Roman"/>
                <w:sz w:val="24"/>
                <w:szCs w:val="24"/>
              </w:rPr>
              <w:t>Надворные туалеты, гидронепроницаемые выгребы, септики.</w:t>
            </w:r>
          </w:p>
          <w:p w:rsidR="006365FC" w:rsidRPr="005E075E" w:rsidRDefault="006365FC" w:rsidP="00376806">
            <w:pPr>
              <w:rPr>
                <w:rFonts w:ascii="Times New Roman" w:hAnsi="Times New Roman" w:cs="Times New Roman"/>
                <w:sz w:val="24"/>
                <w:szCs w:val="24"/>
              </w:rPr>
            </w:pPr>
            <w:r w:rsidRPr="005E075E">
              <w:rPr>
                <w:rFonts w:ascii="Times New Roman" w:hAnsi="Times New Roman" w:cs="Times New Roman"/>
                <w:sz w:val="24"/>
                <w:szCs w:val="24"/>
              </w:rPr>
              <w:t>Объекты инженерного обеспечения</w:t>
            </w:r>
          </w:p>
        </w:tc>
        <w:tc>
          <w:tcPr>
            <w:tcW w:w="6379" w:type="dxa"/>
          </w:tcPr>
          <w:p w:rsidR="006365FC" w:rsidRPr="005E075E" w:rsidRDefault="006365FC" w:rsidP="00191F8F">
            <w:pPr>
              <w:ind w:firstLine="34"/>
              <w:rPr>
                <w:rFonts w:ascii="Times New Roman" w:hAnsi="Times New Roman" w:cs="Times New Roman"/>
                <w:sz w:val="24"/>
                <w:szCs w:val="24"/>
              </w:rPr>
            </w:pPr>
            <w:r w:rsidRPr="005E075E">
              <w:rPr>
                <w:rFonts w:ascii="Times New Roman" w:hAnsi="Times New Roman" w:cs="Times New Roman"/>
                <w:sz w:val="24"/>
                <w:szCs w:val="24"/>
              </w:rPr>
              <w:t>Максимальное количество надземных этажей  коллективных хранилищ – 1 этаж</w:t>
            </w:r>
          </w:p>
          <w:p w:rsidR="006365FC" w:rsidRPr="005E075E" w:rsidRDefault="006365FC" w:rsidP="00191F8F">
            <w:pPr>
              <w:ind w:firstLine="34"/>
              <w:rPr>
                <w:rFonts w:ascii="Times New Roman" w:hAnsi="Times New Roman" w:cs="Times New Roman"/>
                <w:sz w:val="24"/>
                <w:szCs w:val="24"/>
              </w:rPr>
            </w:pPr>
            <w:r w:rsidRPr="005E075E">
              <w:rPr>
                <w:rFonts w:ascii="Times New Roman" w:hAnsi="Times New Roman" w:cs="Times New Roman"/>
                <w:sz w:val="24"/>
                <w:szCs w:val="24"/>
              </w:rPr>
              <w:t>Общая площадь коллективных хранилищ сельскохозяйственных продуктов определяется из расчета 4 - 5 кв.м на одну семью.</w:t>
            </w:r>
          </w:p>
          <w:p w:rsidR="006365FC" w:rsidRPr="005E075E" w:rsidRDefault="006365FC" w:rsidP="00191F8F">
            <w:pPr>
              <w:ind w:firstLine="34"/>
              <w:rPr>
                <w:rFonts w:ascii="Times New Roman" w:hAnsi="Times New Roman" w:cs="Times New Roman"/>
                <w:sz w:val="24"/>
                <w:szCs w:val="24"/>
              </w:rPr>
            </w:pPr>
            <w:r w:rsidRPr="005E075E">
              <w:rPr>
                <w:rFonts w:ascii="Times New Roman" w:hAnsi="Times New Roman" w:cs="Times New Roman"/>
                <w:sz w:val="24"/>
                <w:szCs w:val="24"/>
              </w:rPr>
              <w:t>Максимальное количество надземных этажей  –2 этажа</w:t>
            </w:r>
          </w:p>
          <w:p w:rsidR="006365FC" w:rsidRPr="005E075E" w:rsidRDefault="006365FC" w:rsidP="00191F8F">
            <w:pPr>
              <w:ind w:firstLine="34"/>
              <w:rPr>
                <w:rFonts w:ascii="Times New Roman" w:hAnsi="Times New Roman" w:cs="Times New Roman"/>
                <w:sz w:val="24"/>
                <w:szCs w:val="24"/>
              </w:rPr>
            </w:pPr>
            <w:r w:rsidRPr="005E075E">
              <w:rPr>
                <w:rFonts w:ascii="Times New Roman" w:hAnsi="Times New Roman" w:cs="Times New Roman"/>
                <w:sz w:val="24"/>
                <w:szCs w:val="24"/>
              </w:rPr>
              <w:t xml:space="preserve">Максимальная высота строений и сооружений – 6 м. </w:t>
            </w:r>
          </w:p>
          <w:p w:rsidR="006365FC" w:rsidRPr="005E075E" w:rsidRDefault="006365FC" w:rsidP="00191F8F">
            <w:pPr>
              <w:ind w:firstLine="34"/>
              <w:rPr>
                <w:rFonts w:ascii="Times New Roman" w:hAnsi="Times New Roman" w:cs="Times New Roman"/>
                <w:sz w:val="24"/>
                <w:szCs w:val="24"/>
              </w:rPr>
            </w:pPr>
            <w:r w:rsidRPr="005E075E">
              <w:rPr>
                <w:rFonts w:ascii="Times New Roman" w:hAnsi="Times New Roman" w:cs="Times New Roman"/>
                <w:sz w:val="24"/>
                <w:szCs w:val="24"/>
              </w:rPr>
              <w:t>Общая площадь помещений  - до 100 кв. м.</w:t>
            </w:r>
          </w:p>
          <w:p w:rsidR="006365FC" w:rsidRPr="005E075E" w:rsidRDefault="006365FC" w:rsidP="00191F8F">
            <w:pPr>
              <w:ind w:firstLine="34"/>
              <w:rPr>
                <w:rFonts w:ascii="Times New Roman" w:hAnsi="Times New Roman" w:cs="Times New Roman"/>
                <w:sz w:val="24"/>
                <w:szCs w:val="24"/>
              </w:rPr>
            </w:pPr>
            <w:r w:rsidRPr="005E075E">
              <w:rPr>
                <w:rFonts w:ascii="Times New Roman" w:hAnsi="Times New Roman" w:cs="Times New Roman"/>
                <w:sz w:val="24"/>
                <w:szCs w:val="24"/>
              </w:rPr>
              <w:t>Расстояние до красных линий улиц и проездов не менее - 5 м.</w:t>
            </w:r>
          </w:p>
          <w:p w:rsidR="006365FC" w:rsidRPr="005E075E" w:rsidRDefault="006365FC" w:rsidP="00191F8F">
            <w:pPr>
              <w:ind w:firstLine="34"/>
              <w:rPr>
                <w:rFonts w:ascii="Times New Roman" w:hAnsi="Times New Roman" w:cs="Times New Roman"/>
                <w:sz w:val="24"/>
                <w:szCs w:val="24"/>
              </w:rPr>
            </w:pPr>
            <w:r w:rsidRPr="005E075E">
              <w:rPr>
                <w:rFonts w:ascii="Times New Roman" w:hAnsi="Times New Roman" w:cs="Times New Roman"/>
                <w:sz w:val="24"/>
                <w:szCs w:val="24"/>
              </w:rPr>
              <w:t>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p>
          <w:p w:rsidR="006365FC" w:rsidRPr="005E075E" w:rsidRDefault="006365FC" w:rsidP="00191F8F">
            <w:pPr>
              <w:ind w:firstLine="34"/>
              <w:rPr>
                <w:rFonts w:ascii="Times New Roman" w:hAnsi="Times New Roman" w:cs="Times New Roman"/>
                <w:sz w:val="24"/>
                <w:szCs w:val="24"/>
              </w:rPr>
            </w:pPr>
            <w:r w:rsidRPr="005E075E">
              <w:rPr>
                <w:rFonts w:ascii="Times New Roman" w:hAnsi="Times New Roman" w:cs="Times New Roman"/>
                <w:sz w:val="24"/>
                <w:szCs w:val="24"/>
              </w:rPr>
              <w:t>Расстояния от сараев для скота и птицы до шахтных колодцев - не менее 20 м.</w:t>
            </w:r>
          </w:p>
          <w:p w:rsidR="006365FC" w:rsidRPr="005E075E" w:rsidRDefault="006365FC" w:rsidP="00191F8F">
            <w:pPr>
              <w:tabs>
                <w:tab w:val="left" w:pos="1134"/>
              </w:tabs>
              <w:ind w:firstLine="34"/>
              <w:rPr>
                <w:rFonts w:ascii="Times New Roman" w:hAnsi="Times New Roman" w:cs="Times New Roman"/>
                <w:sz w:val="24"/>
                <w:szCs w:val="24"/>
              </w:rPr>
            </w:pPr>
            <w:r w:rsidRPr="005E075E">
              <w:rPr>
                <w:rFonts w:ascii="Times New Roman" w:hAnsi="Times New Roman" w:cs="Times New Roman"/>
                <w:sz w:val="24"/>
                <w:szCs w:val="24"/>
              </w:rPr>
              <w:t>Минимальное расстояние до границы смежного земельного участка:</w:t>
            </w:r>
          </w:p>
          <w:p w:rsidR="006365FC" w:rsidRPr="005E075E" w:rsidRDefault="006365FC" w:rsidP="00191F8F">
            <w:pPr>
              <w:tabs>
                <w:tab w:val="left" w:pos="1134"/>
              </w:tabs>
              <w:ind w:firstLine="34"/>
              <w:rPr>
                <w:rFonts w:ascii="Times New Roman" w:hAnsi="Times New Roman" w:cs="Times New Roman"/>
                <w:sz w:val="24"/>
                <w:szCs w:val="24"/>
              </w:rPr>
            </w:pPr>
            <w:r w:rsidRPr="005E075E">
              <w:rPr>
                <w:rFonts w:ascii="Times New Roman" w:hAnsi="Times New Roman" w:cs="Times New Roman"/>
                <w:sz w:val="24"/>
                <w:szCs w:val="24"/>
              </w:rPr>
              <w:t>- от постройки для содержания скота и птицы - 1 м;</w:t>
            </w:r>
          </w:p>
          <w:p w:rsidR="006365FC" w:rsidRPr="005E075E" w:rsidRDefault="006365FC" w:rsidP="00191F8F">
            <w:pPr>
              <w:tabs>
                <w:tab w:val="left" w:pos="1134"/>
              </w:tabs>
              <w:ind w:firstLine="34"/>
              <w:rPr>
                <w:rFonts w:ascii="Times New Roman" w:hAnsi="Times New Roman" w:cs="Times New Roman"/>
                <w:sz w:val="24"/>
                <w:szCs w:val="24"/>
              </w:rPr>
            </w:pPr>
            <w:r w:rsidRPr="005E075E">
              <w:rPr>
                <w:rFonts w:ascii="Times New Roman" w:hAnsi="Times New Roman" w:cs="Times New Roman"/>
                <w:sz w:val="24"/>
                <w:szCs w:val="24"/>
              </w:rPr>
              <w:t>- от других построек (бани, гаража и других) - 1 м</w:t>
            </w:r>
          </w:p>
          <w:p w:rsidR="006365FC" w:rsidRPr="005E075E" w:rsidRDefault="006365FC" w:rsidP="00191F8F">
            <w:pPr>
              <w:tabs>
                <w:tab w:val="left" w:pos="1134"/>
              </w:tabs>
              <w:ind w:firstLine="34"/>
              <w:rPr>
                <w:rFonts w:ascii="Times New Roman" w:hAnsi="Times New Roman" w:cs="Times New Roman"/>
                <w:sz w:val="24"/>
                <w:szCs w:val="24"/>
              </w:rPr>
            </w:pPr>
            <w:r w:rsidRPr="005E075E">
              <w:rPr>
                <w:rFonts w:ascii="Times New Roman" w:hAnsi="Times New Roman" w:cs="Times New Roman"/>
                <w:sz w:val="24"/>
                <w:szCs w:val="24"/>
              </w:rPr>
              <w:t>- от туалетов, выгребов, септиков - 3 м.</w:t>
            </w:r>
          </w:p>
          <w:p w:rsidR="006365FC" w:rsidRPr="005E075E" w:rsidRDefault="006365FC" w:rsidP="00191F8F">
            <w:pPr>
              <w:ind w:firstLine="34"/>
              <w:rPr>
                <w:rFonts w:ascii="Times New Roman" w:hAnsi="Times New Roman" w:cs="Times New Roman"/>
                <w:sz w:val="24"/>
                <w:szCs w:val="24"/>
              </w:rPr>
            </w:pPr>
            <w:r w:rsidRPr="005E075E">
              <w:rPr>
                <w:rFonts w:ascii="Times New Roman" w:hAnsi="Times New Roman" w:cs="Times New Roman"/>
                <w:sz w:val="24"/>
                <w:szCs w:val="24"/>
              </w:rPr>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rsidR="006365FC" w:rsidRPr="005E075E" w:rsidRDefault="006365FC" w:rsidP="00191F8F">
            <w:pPr>
              <w:tabs>
                <w:tab w:val="left" w:pos="1134"/>
              </w:tabs>
              <w:ind w:firstLine="34"/>
              <w:rPr>
                <w:rFonts w:ascii="Times New Roman" w:hAnsi="Times New Roman" w:cs="Times New Roman"/>
                <w:sz w:val="24"/>
                <w:szCs w:val="24"/>
              </w:rPr>
            </w:pPr>
            <w:r w:rsidRPr="005E075E">
              <w:rPr>
                <w:rFonts w:ascii="Times New Roman" w:hAnsi="Times New Roman" w:cs="Times New Roman"/>
                <w:sz w:val="24"/>
                <w:szCs w:val="24"/>
              </w:rPr>
              <w:t>Группы сараев должны содержать не более 30 блоков каждая. Площадь застройки сблокированных сараев не должна превышать 800 м2.</w:t>
            </w:r>
          </w:p>
          <w:p w:rsidR="006365FC" w:rsidRPr="005E075E" w:rsidRDefault="006365FC" w:rsidP="00191F8F">
            <w:pPr>
              <w:tabs>
                <w:tab w:val="left" w:pos="1134"/>
              </w:tabs>
              <w:ind w:firstLine="34"/>
              <w:rPr>
                <w:rFonts w:ascii="Times New Roman" w:hAnsi="Times New Roman" w:cs="Times New Roman"/>
                <w:sz w:val="24"/>
                <w:szCs w:val="24"/>
              </w:rPr>
            </w:pPr>
            <w:r w:rsidRPr="005E075E">
              <w:rPr>
                <w:rFonts w:ascii="Times New Roman" w:hAnsi="Times New Roman" w:cs="Times New Roman"/>
                <w:sz w:val="24"/>
                <w:szCs w:val="24"/>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rsidR="006365FC" w:rsidRPr="005E075E" w:rsidRDefault="006365FC" w:rsidP="00191F8F">
            <w:pPr>
              <w:tabs>
                <w:tab w:val="left" w:pos="1134"/>
              </w:tabs>
              <w:ind w:firstLine="34"/>
              <w:rPr>
                <w:rFonts w:ascii="Times New Roman" w:hAnsi="Times New Roman" w:cs="Times New Roman"/>
                <w:sz w:val="24"/>
                <w:szCs w:val="24"/>
              </w:rPr>
            </w:pPr>
            <w:r w:rsidRPr="005E075E">
              <w:rPr>
                <w:rFonts w:ascii="Times New Roman" w:hAnsi="Times New Roman" w:cs="Times New Roman"/>
                <w:sz w:val="24"/>
                <w:szCs w:val="24"/>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rsidR="006365FC" w:rsidRPr="005E075E" w:rsidRDefault="006365FC" w:rsidP="00191F8F">
            <w:pPr>
              <w:ind w:firstLine="34"/>
              <w:rPr>
                <w:rFonts w:ascii="Times New Roman" w:hAnsi="Times New Roman" w:cs="Times New Roman"/>
                <w:sz w:val="24"/>
                <w:szCs w:val="24"/>
              </w:rPr>
            </w:pPr>
            <w:r w:rsidRPr="005E075E">
              <w:rPr>
                <w:rFonts w:ascii="Times New Roman" w:hAnsi="Times New Roman" w:cs="Times New Roman"/>
                <w:sz w:val="24"/>
                <w:szCs w:val="24"/>
              </w:rPr>
              <w:t>Вспомогательные строения, за исключением гаражей, размещать со стороны улиц не допускается.</w:t>
            </w:r>
          </w:p>
        </w:tc>
      </w:tr>
      <w:tr w:rsidR="006365FC" w:rsidRPr="005E075E">
        <w:trPr>
          <w:trHeight w:val="3615"/>
        </w:trPr>
        <w:tc>
          <w:tcPr>
            <w:tcW w:w="3544" w:type="dxa"/>
          </w:tcPr>
          <w:p w:rsidR="006365FC" w:rsidRPr="005E075E" w:rsidRDefault="006365FC" w:rsidP="00376806">
            <w:pPr>
              <w:rPr>
                <w:rFonts w:ascii="Times New Roman" w:hAnsi="Times New Roman" w:cs="Times New Roman"/>
                <w:sz w:val="24"/>
                <w:szCs w:val="24"/>
              </w:rPr>
            </w:pPr>
            <w:r w:rsidRPr="005E075E">
              <w:rPr>
                <w:rFonts w:ascii="Times New Roman" w:hAnsi="Times New Roman" w:cs="Times New Roman"/>
                <w:sz w:val="24"/>
                <w:szCs w:val="24"/>
              </w:rPr>
              <w:t>Площадки для игр детей дошкольного и младшего школьного возраста, для отдыха взрослого населения,</w:t>
            </w:r>
          </w:p>
          <w:p w:rsidR="006365FC" w:rsidRPr="005E075E" w:rsidRDefault="006365FC" w:rsidP="00376806">
            <w:pPr>
              <w:rPr>
                <w:rFonts w:ascii="Times New Roman" w:hAnsi="Times New Roman" w:cs="Times New Roman"/>
                <w:sz w:val="24"/>
                <w:szCs w:val="24"/>
              </w:rPr>
            </w:pPr>
            <w:r w:rsidRPr="005E075E">
              <w:rPr>
                <w:rFonts w:ascii="Times New Roman" w:hAnsi="Times New Roman" w:cs="Times New Roman"/>
                <w:sz w:val="24"/>
                <w:szCs w:val="24"/>
              </w:rPr>
              <w:t xml:space="preserve">для занятий физкультурой, для хозяйственных целей и выгула собак. </w:t>
            </w:r>
          </w:p>
          <w:p w:rsidR="006365FC" w:rsidRPr="005E075E" w:rsidRDefault="006365FC" w:rsidP="00376806">
            <w:pPr>
              <w:rPr>
                <w:rFonts w:ascii="Times New Roman" w:hAnsi="Times New Roman" w:cs="Times New Roman"/>
                <w:sz w:val="24"/>
                <w:szCs w:val="24"/>
              </w:rPr>
            </w:pPr>
            <w:r w:rsidRPr="005E075E">
              <w:rPr>
                <w:rFonts w:ascii="Times New Roman" w:hAnsi="Times New Roman" w:cs="Times New Roman"/>
                <w:sz w:val="24"/>
                <w:szCs w:val="24"/>
              </w:rPr>
              <w:t>Гостевые автостоянки для парковки легковых автомобилей посетителей.</w:t>
            </w:r>
          </w:p>
        </w:tc>
        <w:tc>
          <w:tcPr>
            <w:tcW w:w="6379" w:type="dxa"/>
          </w:tcPr>
          <w:p w:rsidR="006365FC" w:rsidRPr="005E075E" w:rsidRDefault="006365FC" w:rsidP="00191F8F">
            <w:pPr>
              <w:ind w:firstLine="34"/>
              <w:rPr>
                <w:rFonts w:ascii="Times New Roman" w:hAnsi="Times New Roman" w:cs="Times New Roman"/>
                <w:sz w:val="24"/>
                <w:szCs w:val="24"/>
              </w:rPr>
            </w:pPr>
            <w:r w:rsidRPr="005E075E">
              <w:rPr>
                <w:rFonts w:ascii="Times New Roman" w:hAnsi="Times New Roman" w:cs="Times New Roman"/>
                <w:sz w:val="24"/>
                <w:szCs w:val="24"/>
              </w:rPr>
              <w:t>Минимально допустимое расстояние от окон жилых и общественных зданий до площадок:</w:t>
            </w:r>
          </w:p>
          <w:p w:rsidR="006365FC" w:rsidRPr="005E075E" w:rsidRDefault="006365FC" w:rsidP="00191F8F">
            <w:pPr>
              <w:ind w:firstLine="34"/>
              <w:rPr>
                <w:rFonts w:ascii="Times New Roman" w:hAnsi="Times New Roman" w:cs="Times New Roman"/>
                <w:sz w:val="24"/>
                <w:szCs w:val="24"/>
              </w:rPr>
            </w:pPr>
            <w:r w:rsidRPr="005E075E">
              <w:rPr>
                <w:rFonts w:ascii="Times New Roman" w:hAnsi="Times New Roman" w:cs="Times New Roman"/>
                <w:sz w:val="24"/>
                <w:szCs w:val="24"/>
              </w:rPr>
              <w:t>-для игр детей дошкольного и младшего школьного возраста - не менее 12 м;</w:t>
            </w:r>
          </w:p>
          <w:p w:rsidR="006365FC" w:rsidRPr="005E075E" w:rsidRDefault="006365FC" w:rsidP="00191F8F">
            <w:pPr>
              <w:ind w:firstLine="34"/>
              <w:rPr>
                <w:rFonts w:ascii="Times New Roman" w:hAnsi="Times New Roman" w:cs="Times New Roman"/>
                <w:sz w:val="24"/>
                <w:szCs w:val="24"/>
              </w:rPr>
            </w:pPr>
            <w:r w:rsidRPr="005E075E">
              <w:rPr>
                <w:rFonts w:ascii="Times New Roman" w:hAnsi="Times New Roman" w:cs="Times New Roman"/>
                <w:sz w:val="24"/>
                <w:szCs w:val="24"/>
              </w:rPr>
              <w:t>-для отдыха взрослого населения - не менее 10 м;</w:t>
            </w:r>
          </w:p>
          <w:p w:rsidR="006365FC" w:rsidRPr="005E075E" w:rsidRDefault="006365FC" w:rsidP="00191F8F">
            <w:pPr>
              <w:ind w:firstLine="34"/>
              <w:rPr>
                <w:rFonts w:ascii="Times New Roman" w:hAnsi="Times New Roman" w:cs="Times New Roman"/>
                <w:sz w:val="24"/>
                <w:szCs w:val="24"/>
              </w:rPr>
            </w:pPr>
            <w:r w:rsidRPr="005E075E">
              <w:rPr>
                <w:rFonts w:ascii="Times New Roman" w:hAnsi="Times New Roman" w:cs="Times New Roman"/>
                <w:sz w:val="24"/>
                <w:szCs w:val="24"/>
              </w:rPr>
              <w:t>-для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rsidR="006365FC" w:rsidRPr="005E075E" w:rsidRDefault="006365FC" w:rsidP="00191F8F">
            <w:pPr>
              <w:ind w:firstLine="34"/>
              <w:rPr>
                <w:rFonts w:ascii="Times New Roman" w:hAnsi="Times New Roman" w:cs="Times New Roman"/>
                <w:sz w:val="24"/>
                <w:szCs w:val="24"/>
              </w:rPr>
            </w:pPr>
            <w:r w:rsidRPr="005E075E">
              <w:rPr>
                <w:rFonts w:ascii="Times New Roman" w:hAnsi="Times New Roman" w:cs="Times New Roman"/>
                <w:sz w:val="24"/>
                <w:szCs w:val="24"/>
              </w:rPr>
              <w:t>-для хозяйственных целей - не менее 20 м;</w:t>
            </w:r>
          </w:p>
          <w:p w:rsidR="006365FC" w:rsidRPr="005E075E" w:rsidRDefault="006365FC" w:rsidP="00191F8F">
            <w:pPr>
              <w:ind w:firstLine="34"/>
              <w:rPr>
                <w:rFonts w:ascii="Times New Roman" w:hAnsi="Times New Roman" w:cs="Times New Roman"/>
                <w:sz w:val="24"/>
                <w:szCs w:val="24"/>
              </w:rPr>
            </w:pPr>
            <w:r w:rsidRPr="005E075E">
              <w:rPr>
                <w:rFonts w:ascii="Times New Roman" w:hAnsi="Times New Roman" w:cs="Times New Roman"/>
                <w:sz w:val="24"/>
                <w:szCs w:val="24"/>
              </w:rPr>
              <w:t>-для выгула собак - не менее 40 м;</w:t>
            </w:r>
          </w:p>
          <w:p w:rsidR="006365FC" w:rsidRPr="005E075E" w:rsidRDefault="006365FC" w:rsidP="00191F8F">
            <w:pPr>
              <w:ind w:firstLine="34"/>
              <w:rPr>
                <w:rFonts w:ascii="Times New Roman" w:hAnsi="Times New Roman" w:cs="Times New Roman"/>
                <w:sz w:val="24"/>
                <w:szCs w:val="24"/>
              </w:rPr>
            </w:pPr>
            <w:r w:rsidRPr="005E075E">
              <w:rPr>
                <w:rFonts w:ascii="Times New Roman" w:hAnsi="Times New Roman" w:cs="Times New Roman"/>
                <w:sz w:val="24"/>
                <w:szCs w:val="24"/>
              </w:rPr>
              <w:t>Расстояния от площадок для сушки белья не нормируются.</w:t>
            </w:r>
          </w:p>
          <w:p w:rsidR="006365FC" w:rsidRPr="005E075E" w:rsidRDefault="006365FC" w:rsidP="00191F8F">
            <w:pPr>
              <w:ind w:firstLine="34"/>
              <w:rPr>
                <w:rFonts w:ascii="Times New Roman" w:hAnsi="Times New Roman" w:cs="Times New Roman"/>
                <w:sz w:val="24"/>
                <w:szCs w:val="24"/>
              </w:rPr>
            </w:pPr>
            <w:r w:rsidRPr="005E075E">
              <w:rPr>
                <w:rFonts w:ascii="Times New Roman" w:hAnsi="Times New Roman" w:cs="Times New Roman"/>
                <w:sz w:val="24"/>
                <w:szCs w:val="24"/>
              </w:rPr>
              <w:t xml:space="preserve">Расстояния от площадок для хозяйственных целей до наиболее удаленного входа в жилое здание - не более 100 м </w:t>
            </w:r>
          </w:p>
        </w:tc>
      </w:tr>
      <w:tr w:rsidR="006365FC" w:rsidRPr="005E075E">
        <w:trPr>
          <w:trHeight w:val="1078"/>
        </w:trPr>
        <w:tc>
          <w:tcPr>
            <w:tcW w:w="3544" w:type="dxa"/>
          </w:tcPr>
          <w:p w:rsidR="006365FC" w:rsidRPr="005E075E" w:rsidRDefault="006365FC" w:rsidP="00376806">
            <w:pPr>
              <w:rPr>
                <w:rFonts w:ascii="Times New Roman" w:hAnsi="Times New Roman" w:cs="Times New Roman"/>
                <w:sz w:val="24"/>
                <w:szCs w:val="24"/>
              </w:rPr>
            </w:pPr>
            <w:r w:rsidRPr="005E075E">
              <w:rPr>
                <w:rFonts w:ascii="Times New Roman" w:hAnsi="Times New Roman" w:cs="Times New Roman"/>
                <w:sz w:val="24"/>
                <w:szCs w:val="24"/>
              </w:rPr>
              <w:t>Площадки для сбора твердых бытовых отходов.</w:t>
            </w:r>
          </w:p>
        </w:tc>
        <w:tc>
          <w:tcPr>
            <w:tcW w:w="6379" w:type="dxa"/>
          </w:tcPr>
          <w:p w:rsidR="006365FC" w:rsidRPr="005E075E" w:rsidRDefault="006365FC" w:rsidP="00191F8F">
            <w:pPr>
              <w:ind w:firstLine="34"/>
              <w:rPr>
                <w:rFonts w:ascii="Times New Roman" w:hAnsi="Times New Roman" w:cs="Times New Roman"/>
                <w:sz w:val="24"/>
                <w:szCs w:val="24"/>
              </w:rPr>
            </w:pPr>
            <w:r w:rsidRPr="005E075E">
              <w:rPr>
                <w:rFonts w:ascii="Times New Roman" w:hAnsi="Times New Roman" w:cs="Times New Roman"/>
                <w:sz w:val="24"/>
                <w:szCs w:val="24"/>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6365FC" w:rsidRPr="005E075E" w:rsidRDefault="006365FC" w:rsidP="00191F8F">
            <w:pPr>
              <w:ind w:firstLine="34"/>
              <w:rPr>
                <w:rFonts w:ascii="Times New Roman" w:hAnsi="Times New Roman" w:cs="Times New Roman"/>
                <w:sz w:val="24"/>
                <w:szCs w:val="24"/>
              </w:rPr>
            </w:pPr>
            <w:r w:rsidRPr="005E075E">
              <w:rPr>
                <w:rFonts w:ascii="Times New Roman" w:hAnsi="Times New Roman" w:cs="Times New Roman"/>
                <w:sz w:val="24"/>
                <w:szCs w:val="24"/>
              </w:rPr>
              <w:t>Общее количество контейнеров не более 5 шт.</w:t>
            </w:r>
          </w:p>
        </w:tc>
      </w:tr>
      <w:tr w:rsidR="006365FC" w:rsidRPr="005E075E">
        <w:tc>
          <w:tcPr>
            <w:tcW w:w="3544" w:type="dxa"/>
          </w:tcPr>
          <w:p w:rsidR="006365FC" w:rsidRPr="005E075E" w:rsidRDefault="006365FC" w:rsidP="00376806">
            <w:pPr>
              <w:rPr>
                <w:rFonts w:ascii="Times New Roman" w:hAnsi="Times New Roman" w:cs="Times New Roman"/>
                <w:sz w:val="24"/>
                <w:szCs w:val="24"/>
              </w:rPr>
            </w:pPr>
            <w:r w:rsidRPr="005E075E">
              <w:rPr>
                <w:rFonts w:ascii="Times New Roman" w:hAnsi="Times New Roman" w:cs="Times New Roman"/>
                <w:sz w:val="24"/>
                <w:szCs w:val="24"/>
              </w:rPr>
              <w:t>Объекты хранения индивидуального легкового автотранспорта на участках индивидуальных жилых домов</w:t>
            </w:r>
          </w:p>
        </w:tc>
        <w:tc>
          <w:tcPr>
            <w:tcW w:w="6379" w:type="dxa"/>
          </w:tcPr>
          <w:p w:rsidR="006365FC" w:rsidRPr="005E075E" w:rsidRDefault="006365FC" w:rsidP="00191F8F">
            <w:pPr>
              <w:ind w:firstLine="34"/>
              <w:rPr>
                <w:rFonts w:ascii="Times New Roman" w:hAnsi="Times New Roman" w:cs="Times New Roman"/>
                <w:sz w:val="24"/>
                <w:szCs w:val="24"/>
              </w:rPr>
            </w:pPr>
            <w:r w:rsidRPr="005E075E">
              <w:rPr>
                <w:rFonts w:ascii="Times New Roman" w:hAnsi="Times New Roman" w:cs="Times New Roman"/>
                <w:sz w:val="24"/>
                <w:szCs w:val="24"/>
              </w:rPr>
              <w:t>Максимальная высота зданий - 6 м</w:t>
            </w:r>
          </w:p>
          <w:p w:rsidR="006365FC" w:rsidRPr="005E075E" w:rsidRDefault="006365FC" w:rsidP="00191F8F">
            <w:pPr>
              <w:ind w:firstLine="34"/>
              <w:rPr>
                <w:rFonts w:ascii="Times New Roman" w:hAnsi="Times New Roman" w:cs="Times New Roman"/>
                <w:sz w:val="24"/>
                <w:szCs w:val="24"/>
              </w:rPr>
            </w:pPr>
            <w:r w:rsidRPr="005E075E">
              <w:rPr>
                <w:rFonts w:ascii="Times New Roman" w:hAnsi="Times New Roman" w:cs="Times New Roman"/>
                <w:sz w:val="24"/>
                <w:szCs w:val="24"/>
              </w:rPr>
              <w:t>Допускается размещать по красной линии без устройства распашных ворот. Допускается делать встроенными в первые этажи жилого дома.</w:t>
            </w:r>
          </w:p>
          <w:p w:rsidR="006365FC" w:rsidRPr="005E075E" w:rsidRDefault="006365FC" w:rsidP="00191F8F">
            <w:pPr>
              <w:ind w:firstLine="34"/>
              <w:rPr>
                <w:rFonts w:ascii="Times New Roman" w:hAnsi="Times New Roman" w:cs="Times New Roman"/>
                <w:sz w:val="24"/>
                <w:szCs w:val="24"/>
              </w:rPr>
            </w:pPr>
            <w:r w:rsidRPr="005E075E">
              <w:rPr>
                <w:rFonts w:ascii="Times New Roman" w:hAnsi="Times New Roman" w:cs="Times New Roman"/>
                <w:sz w:val="24"/>
                <w:szCs w:val="24"/>
              </w:rPr>
              <w:t>На приусадебных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tc>
      </w:tr>
    </w:tbl>
    <w:p w:rsidR="006365FC" w:rsidRPr="0050584D" w:rsidRDefault="006365FC" w:rsidP="005F7912">
      <w:pPr>
        <w:rPr>
          <w:rFonts w:ascii="Times New Roman" w:hAnsi="Times New Roman" w:cs="Times New Roman"/>
          <w:sz w:val="24"/>
          <w:szCs w:val="24"/>
        </w:rPr>
      </w:pPr>
    </w:p>
    <w:p w:rsidR="006365FC" w:rsidRPr="0050584D" w:rsidRDefault="006365FC" w:rsidP="00E01502">
      <w:pPr>
        <w:widowControl w:val="0"/>
        <w:outlineLvl w:val="0"/>
        <w:rPr>
          <w:rFonts w:ascii="Times New Roman" w:hAnsi="Times New Roman" w:cs="Times New Roman"/>
          <w:b/>
          <w:bCs/>
          <w:sz w:val="24"/>
          <w:szCs w:val="24"/>
          <w:u w:val="single"/>
        </w:rPr>
      </w:pPr>
      <w:bookmarkStart w:id="491" w:name="_Toc536726666"/>
      <w:bookmarkStart w:id="492" w:name="_Toc536808480"/>
      <w:bookmarkStart w:id="493" w:name="_Toc2770160"/>
      <w:bookmarkStart w:id="494" w:name="_Toc2770837"/>
      <w:bookmarkStart w:id="495" w:name="_Toc2849262"/>
      <w:bookmarkStart w:id="496" w:name="_Toc3399164"/>
      <w:r w:rsidRPr="0050584D">
        <w:rPr>
          <w:rFonts w:ascii="Times New Roman" w:hAnsi="Times New Roman" w:cs="Times New Roman"/>
          <w:b/>
          <w:bCs/>
          <w:sz w:val="24"/>
          <w:szCs w:val="24"/>
          <w:u w:val="single"/>
        </w:rPr>
        <w:t xml:space="preserve">2) </w:t>
      </w:r>
      <w:bookmarkStart w:id="497" w:name="_Toc486964616"/>
      <w:bookmarkEnd w:id="491"/>
      <w:bookmarkEnd w:id="492"/>
      <w:bookmarkEnd w:id="493"/>
      <w:bookmarkEnd w:id="494"/>
      <w:bookmarkEnd w:id="495"/>
      <w:r>
        <w:rPr>
          <w:rFonts w:ascii="Times New Roman" w:hAnsi="Times New Roman" w:cs="Times New Roman"/>
          <w:b/>
          <w:bCs/>
          <w:sz w:val="24"/>
          <w:szCs w:val="24"/>
          <w:u w:val="single"/>
        </w:rPr>
        <w:t>Ж-2</w:t>
      </w:r>
      <w:r w:rsidRPr="0050584D">
        <w:rPr>
          <w:rFonts w:ascii="Times New Roman" w:hAnsi="Times New Roman" w:cs="Times New Roman"/>
          <w:b/>
          <w:bCs/>
          <w:sz w:val="24"/>
          <w:szCs w:val="24"/>
          <w:u w:val="single"/>
        </w:rPr>
        <w:t xml:space="preserve">. </w:t>
      </w:r>
      <w:bookmarkEnd w:id="496"/>
      <w:bookmarkEnd w:id="497"/>
      <w:r w:rsidRPr="00E32185">
        <w:rPr>
          <w:rFonts w:ascii="Times New Roman" w:hAnsi="Times New Roman" w:cs="Times New Roman"/>
          <w:b/>
          <w:bCs/>
          <w:sz w:val="24"/>
          <w:szCs w:val="24"/>
          <w:u w:val="single"/>
        </w:rPr>
        <w:t xml:space="preserve">Зона </w:t>
      </w:r>
      <w:r>
        <w:rPr>
          <w:rFonts w:ascii="Times New Roman" w:hAnsi="Times New Roman" w:cs="Times New Roman"/>
          <w:b/>
          <w:bCs/>
          <w:sz w:val="24"/>
          <w:szCs w:val="24"/>
          <w:u w:val="single"/>
        </w:rPr>
        <w:t xml:space="preserve">смешанной </w:t>
      </w:r>
      <w:r w:rsidRPr="00E32185">
        <w:rPr>
          <w:rFonts w:ascii="Times New Roman" w:hAnsi="Times New Roman" w:cs="Times New Roman"/>
          <w:b/>
          <w:bCs/>
          <w:sz w:val="24"/>
          <w:szCs w:val="24"/>
          <w:u w:val="single"/>
        </w:rPr>
        <w:t xml:space="preserve">застройки индивидуальными </w:t>
      </w:r>
      <w:r>
        <w:rPr>
          <w:rFonts w:ascii="Times New Roman" w:hAnsi="Times New Roman" w:cs="Times New Roman"/>
          <w:b/>
          <w:bCs/>
          <w:sz w:val="24"/>
          <w:szCs w:val="24"/>
          <w:u w:val="single"/>
        </w:rPr>
        <w:t xml:space="preserve">и квартирными </w:t>
      </w:r>
      <w:r w:rsidRPr="00E32185">
        <w:rPr>
          <w:rFonts w:ascii="Times New Roman" w:hAnsi="Times New Roman" w:cs="Times New Roman"/>
          <w:b/>
          <w:bCs/>
          <w:sz w:val="24"/>
          <w:szCs w:val="24"/>
          <w:u w:val="single"/>
        </w:rPr>
        <w:t xml:space="preserve">жилыми домами </w:t>
      </w:r>
      <w:r>
        <w:rPr>
          <w:rFonts w:ascii="Times New Roman" w:hAnsi="Times New Roman" w:cs="Times New Roman"/>
          <w:b/>
          <w:bCs/>
          <w:sz w:val="24"/>
          <w:szCs w:val="24"/>
          <w:u w:val="single"/>
        </w:rPr>
        <w:t>с участками</w:t>
      </w:r>
    </w:p>
    <w:p w:rsidR="006365FC" w:rsidRPr="0050584D" w:rsidRDefault="006365FC" w:rsidP="00186E31">
      <w:pPr>
        <w:tabs>
          <w:tab w:val="left" w:pos="2520"/>
        </w:tabs>
        <w:outlineLvl w:val="0"/>
        <w:rPr>
          <w:rFonts w:ascii="Times New Roman" w:hAnsi="Times New Roman" w:cs="Times New Roman"/>
          <w:sz w:val="24"/>
          <w:szCs w:val="24"/>
        </w:rPr>
      </w:pPr>
      <w:r w:rsidRPr="0050584D">
        <w:rPr>
          <w:rFonts w:ascii="Times New Roman" w:hAnsi="Times New Roman" w:cs="Times New Roman"/>
          <w:sz w:val="24"/>
          <w:szCs w:val="24"/>
        </w:rPr>
        <w:t>1.2) Основные виды и параметры разрешенного использования земельных участков и объектов капитального строительства</w:t>
      </w:r>
    </w:p>
    <w:tbl>
      <w:tblPr>
        <w:tblW w:w="992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28"/>
        <w:gridCol w:w="6095"/>
      </w:tblGrid>
      <w:tr w:rsidR="006365FC" w:rsidRPr="005E075E">
        <w:trPr>
          <w:trHeight w:val="20"/>
          <w:tblHeader/>
        </w:trPr>
        <w:tc>
          <w:tcPr>
            <w:tcW w:w="3828" w:type="dxa"/>
            <w:vAlign w:val="center"/>
          </w:tcPr>
          <w:p w:rsidR="006365FC" w:rsidRPr="005E075E" w:rsidRDefault="006365FC" w:rsidP="00376806">
            <w:pPr>
              <w:tabs>
                <w:tab w:val="left" w:pos="2520"/>
              </w:tabs>
              <w:jc w:val="center"/>
              <w:rPr>
                <w:rFonts w:ascii="Times New Roman" w:hAnsi="Times New Roman" w:cs="Times New Roman"/>
                <w:b/>
                <w:bCs/>
                <w:sz w:val="24"/>
                <w:szCs w:val="24"/>
              </w:rPr>
            </w:pPr>
            <w:r w:rsidRPr="005E075E">
              <w:rPr>
                <w:rFonts w:ascii="Times New Roman" w:hAnsi="Times New Roman" w:cs="Times New Roman"/>
                <w:b/>
                <w:bCs/>
                <w:sz w:val="24"/>
                <w:szCs w:val="24"/>
              </w:rPr>
              <w:t>Виды разрешенного использования земельных участков и объектов капитального строительства</w:t>
            </w:r>
          </w:p>
        </w:tc>
        <w:tc>
          <w:tcPr>
            <w:tcW w:w="6095" w:type="dxa"/>
            <w:vAlign w:val="center"/>
          </w:tcPr>
          <w:p w:rsidR="006365FC" w:rsidRPr="005E075E" w:rsidRDefault="006365FC" w:rsidP="00376806">
            <w:pPr>
              <w:tabs>
                <w:tab w:val="left" w:pos="2520"/>
              </w:tabs>
              <w:rPr>
                <w:rFonts w:ascii="Times New Roman" w:hAnsi="Times New Roman" w:cs="Times New Roman"/>
                <w:b/>
                <w:bCs/>
                <w:sz w:val="24"/>
                <w:szCs w:val="24"/>
              </w:rPr>
            </w:pPr>
            <w:r w:rsidRPr="005E075E">
              <w:rPr>
                <w:rFonts w:ascii="Times New Roman" w:hAnsi="Times New Roman" w:cs="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365FC" w:rsidRPr="005E075E">
        <w:trPr>
          <w:trHeight w:val="20"/>
        </w:trPr>
        <w:tc>
          <w:tcPr>
            <w:tcW w:w="3828" w:type="dxa"/>
          </w:tcPr>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[2.1] - Для индивидуального жилищного строительства</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 xml:space="preserve">[2.2] - Для ведения личного подсобного хозяйства </w:t>
            </w:r>
            <w:r w:rsidRPr="00265E12">
              <w:rPr>
                <w:rFonts w:ascii="Times New Roman" w:hAnsi="Times New Roman" w:cs="Times New Roman"/>
                <w:lang w:eastAsia="ru-RU"/>
              </w:rPr>
              <w:t>(приусадебный земельный участок)</w:t>
            </w:r>
          </w:p>
          <w:p w:rsidR="006365FC" w:rsidRPr="005E075E" w:rsidRDefault="006365FC" w:rsidP="00EA1BBE">
            <w:pPr>
              <w:ind w:left="720" w:firstLine="0"/>
              <w:rPr>
                <w:rFonts w:ascii="Times New Roman" w:hAnsi="Times New Roman" w:cs="Times New Roman"/>
                <w:sz w:val="24"/>
                <w:szCs w:val="24"/>
              </w:rPr>
            </w:pPr>
          </w:p>
          <w:p w:rsidR="006365FC" w:rsidRPr="005E075E" w:rsidRDefault="006365FC" w:rsidP="00EA1BBE">
            <w:pPr>
              <w:ind w:firstLine="0"/>
              <w:rPr>
                <w:rFonts w:ascii="Times New Roman" w:hAnsi="Times New Roman" w:cs="Times New Roman"/>
                <w:sz w:val="24"/>
                <w:szCs w:val="24"/>
              </w:rPr>
            </w:pPr>
          </w:p>
        </w:tc>
        <w:tc>
          <w:tcPr>
            <w:tcW w:w="6095" w:type="dxa"/>
          </w:tcPr>
          <w:p w:rsidR="006365FC" w:rsidRPr="005E075E" w:rsidRDefault="006365FC" w:rsidP="00EA1BB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 площадь земельного участка  – ст.Стародеревянковская - 300 кв. м, прочие населенные пункты поселения – 500 кв.м</w:t>
            </w:r>
          </w:p>
          <w:p w:rsidR="006365FC" w:rsidRPr="005E075E" w:rsidRDefault="006365FC" w:rsidP="00EA1BB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 xml:space="preserve">Максимальная площадь земельного участка – в ст.Стародеревянковская - 3000 кв. м, прочие населенные пункты поселения – 8000 кв.м </w:t>
            </w:r>
          </w:p>
          <w:p w:rsidR="006365FC" w:rsidRPr="005E075E" w:rsidRDefault="006365FC" w:rsidP="00EA1BB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ширина земельного участка вдоль фронта улицы (проезда) – 8 м / 32 м</w:t>
            </w:r>
          </w:p>
          <w:p w:rsidR="006365FC" w:rsidRPr="005E075E" w:rsidRDefault="006365FC" w:rsidP="00EA1BB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 ширина проезда к основному земельному участку – 3 м, с учетом сохранения минимального размера ширина участка</w:t>
            </w:r>
          </w:p>
          <w:p w:rsidR="006365FC" w:rsidRPr="005E075E" w:rsidRDefault="006365FC" w:rsidP="00EA1BB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 xml:space="preserve">Максимальное количество надземных этажей зданий – 3 этажа (или 2 этажа с возможностью использования дополнительно мансардного этажа) </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Максимальная высота зданий - 20 м </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участка - 40%</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Минимальный отступ строений от красной линии (если не установлены красные линии - от фасадной границы участка) - 3 м </w:t>
            </w:r>
          </w:p>
          <w:p w:rsidR="006365FC" w:rsidRPr="005E075E" w:rsidRDefault="006365FC" w:rsidP="00EA1BB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Минимальный отступ от жилого дома до границ соседнего участка - 3 м (за исключением блокированной жилой застройки), от других построек - 1 м</w:t>
            </w:r>
          </w:p>
          <w:p w:rsidR="006365FC" w:rsidRPr="005E075E" w:rsidRDefault="006365FC" w:rsidP="00EA1BB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Минимальные противопожарные расстояния - не менее 6 м.</w:t>
            </w:r>
          </w:p>
        </w:tc>
      </w:tr>
      <w:tr w:rsidR="006365FC" w:rsidRPr="005E075E">
        <w:trPr>
          <w:trHeight w:val="20"/>
        </w:trPr>
        <w:tc>
          <w:tcPr>
            <w:tcW w:w="3828" w:type="dxa"/>
          </w:tcPr>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[2.1.1] - Малоэтажная многоквартирная жилая застройка</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[2.3] - Блокированная жилая застройка</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[2.5] - Среднеэтажная жилая застройка</w:t>
            </w:r>
          </w:p>
          <w:p w:rsidR="006365FC" w:rsidRPr="005E075E" w:rsidRDefault="006365FC" w:rsidP="00EA1BBE">
            <w:pPr>
              <w:ind w:firstLine="0"/>
              <w:rPr>
                <w:rFonts w:ascii="Times New Roman" w:hAnsi="Times New Roman" w:cs="Times New Roman"/>
                <w:sz w:val="24"/>
                <w:szCs w:val="24"/>
              </w:rPr>
            </w:pPr>
          </w:p>
        </w:tc>
        <w:tc>
          <w:tcPr>
            <w:tcW w:w="6095" w:type="dxa"/>
          </w:tcPr>
          <w:p w:rsidR="006365FC" w:rsidRPr="005E075E" w:rsidRDefault="006365FC" w:rsidP="00EA1BB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 площадь земельного участка  – 200 кв. м</w:t>
            </w:r>
          </w:p>
          <w:p w:rsidR="006365FC" w:rsidRPr="005E075E" w:rsidRDefault="006365FC" w:rsidP="00EA1BB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Максимальная площадь земельного участка  – 8000 кв. м (или 800кв.м на 1 блок/квартиру)</w:t>
            </w:r>
          </w:p>
          <w:p w:rsidR="006365FC" w:rsidRPr="005E075E" w:rsidRDefault="006365FC" w:rsidP="00EA1BB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 ширина земельного участка вдоль фронта улицы (проезда) – 8 м</w:t>
            </w:r>
          </w:p>
          <w:p w:rsidR="006365FC" w:rsidRPr="005E075E" w:rsidRDefault="006365FC" w:rsidP="00EA1BB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Максимальная ширина земельного участка вдоль фронта улицы (проезда) – 80 м (8м * 10)</w:t>
            </w:r>
          </w:p>
          <w:p w:rsidR="006365FC" w:rsidRPr="005E075E" w:rsidRDefault="006365FC" w:rsidP="00EA1BB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 ширина проезда к основному земельному участку – 3 м с учетом сохранения минимального размера ширина участка</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Максимальное количество надземных этажей зданий – 3 этажа (или 2 этажа с возможностью использования дополнительно мансардного этажа) </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2.1.1 и 2.3 – 3 этажа (или 2 этажа с возможностью использования дополнительно мансардного этажа); для кода 2.5 - 5 этажей.</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Максимальная высота зданий от уровня земли до верха перекрытия последнего этажа (или конька кровли) для кодов 2.1.1 и 2.3 - 12 м, для кода 2.5 - 18 м</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участка - 60%</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процент озеленения земельного участка – 15 %</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Минимальный отступ строений от красной линии (если не установлены красные линии - от фасадной границы участка) - 3 м </w:t>
            </w:r>
          </w:p>
          <w:p w:rsidR="006365FC" w:rsidRPr="005E075E" w:rsidRDefault="006365FC" w:rsidP="00EA1BB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Минимальные противопожарные расстояния - 6м</w:t>
            </w:r>
          </w:p>
        </w:tc>
      </w:tr>
      <w:tr w:rsidR="006365FC" w:rsidRPr="005E075E">
        <w:trPr>
          <w:trHeight w:val="20"/>
        </w:trPr>
        <w:tc>
          <w:tcPr>
            <w:tcW w:w="3828" w:type="dxa"/>
          </w:tcPr>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[2.7.1] - Хранение автотранспорта</w:t>
            </w:r>
          </w:p>
          <w:p w:rsidR="006365FC" w:rsidRPr="005E075E" w:rsidRDefault="006365FC" w:rsidP="00EA1BBE">
            <w:pPr>
              <w:ind w:left="720" w:firstLine="0"/>
              <w:rPr>
                <w:rFonts w:ascii="Times New Roman" w:hAnsi="Times New Roman" w:cs="Times New Roman"/>
                <w:sz w:val="24"/>
                <w:szCs w:val="24"/>
              </w:rPr>
            </w:pPr>
          </w:p>
        </w:tc>
        <w:tc>
          <w:tcPr>
            <w:tcW w:w="6095" w:type="dxa"/>
          </w:tcPr>
          <w:p w:rsidR="006365FC" w:rsidRPr="005E075E" w:rsidRDefault="006365FC" w:rsidP="00EA1BB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 xml:space="preserve">Минимальная/максимальная площадь земельного участка  – 25/7500 кв. м </w:t>
            </w:r>
          </w:p>
          <w:p w:rsidR="006365FC" w:rsidRPr="005E075E" w:rsidRDefault="006365FC" w:rsidP="00EA1BB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Размер земельного участка - 25 м2 на 1 машино-место, 30м2 на 1 гараж;</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Максимальная высота зданий - 3 м;</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в границах земельного участка – 80%</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Максимальная вместимость наземных автостоянок  - 300 машино-мест</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от красной линии (если не установлены красные линии - от фасадной границы участка) - 5 м Минимальный отступ строений до границ соседнего земельного участка, не имеющего отношение к гаражам и автостоянкам - 3 м</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Автостоянки открытого и закрытого (наземные) типа возможно размещать только при условии соблюдения расстояний до объектов, указанных в табл.107 Нормативов Градостроительного проектирования Краснодарского края</w:t>
            </w:r>
          </w:p>
        </w:tc>
      </w:tr>
      <w:tr w:rsidR="006365FC" w:rsidRPr="005E075E">
        <w:trPr>
          <w:trHeight w:val="20"/>
        </w:trPr>
        <w:tc>
          <w:tcPr>
            <w:tcW w:w="3828" w:type="dxa"/>
          </w:tcPr>
          <w:p w:rsidR="006365FC" w:rsidRPr="005E075E" w:rsidRDefault="006365FC" w:rsidP="00EA1BBE">
            <w:pPr>
              <w:tabs>
                <w:tab w:val="left" w:pos="318"/>
              </w:tabs>
              <w:ind w:left="34" w:firstLine="0"/>
              <w:rPr>
                <w:rFonts w:ascii="Times New Roman" w:hAnsi="Times New Roman" w:cs="Times New Roman"/>
                <w:sz w:val="24"/>
                <w:szCs w:val="24"/>
              </w:rPr>
            </w:pPr>
            <w:r w:rsidRPr="005E075E">
              <w:rPr>
                <w:rFonts w:ascii="Times New Roman" w:hAnsi="Times New Roman" w:cs="Times New Roman"/>
                <w:sz w:val="24"/>
                <w:szCs w:val="24"/>
              </w:rPr>
              <w:t>[12.0] - Земельные участки (территории) общего пользования</w:t>
            </w:r>
          </w:p>
          <w:p w:rsidR="006365FC" w:rsidRPr="005E075E" w:rsidRDefault="006365FC" w:rsidP="00EA1BBE">
            <w:pPr>
              <w:tabs>
                <w:tab w:val="left" w:pos="318"/>
              </w:tabs>
              <w:ind w:left="34" w:firstLine="0"/>
              <w:rPr>
                <w:rFonts w:ascii="Times New Roman" w:hAnsi="Times New Roman" w:cs="Times New Roman"/>
                <w:sz w:val="24"/>
                <w:szCs w:val="24"/>
              </w:rPr>
            </w:pPr>
            <w:r w:rsidRPr="005E075E">
              <w:rPr>
                <w:rFonts w:ascii="Times New Roman" w:hAnsi="Times New Roman" w:cs="Times New Roman"/>
                <w:sz w:val="24"/>
                <w:szCs w:val="24"/>
              </w:rPr>
              <w:t>[12.0.1] -Улично-дорожная сеть</w:t>
            </w:r>
          </w:p>
          <w:p w:rsidR="006365FC" w:rsidRPr="005E075E" w:rsidRDefault="006365FC" w:rsidP="005E732B">
            <w:pPr>
              <w:tabs>
                <w:tab w:val="left" w:pos="318"/>
              </w:tabs>
              <w:ind w:left="34" w:firstLine="0"/>
              <w:rPr>
                <w:rFonts w:ascii="Times New Roman" w:hAnsi="Times New Roman" w:cs="Times New Roman"/>
                <w:sz w:val="24"/>
                <w:szCs w:val="24"/>
              </w:rPr>
            </w:pPr>
            <w:r w:rsidRPr="005E075E">
              <w:rPr>
                <w:rFonts w:ascii="Times New Roman" w:hAnsi="Times New Roman" w:cs="Times New Roman"/>
                <w:sz w:val="24"/>
                <w:szCs w:val="24"/>
              </w:rPr>
              <w:t>[12.0.2] - Благоустройство территории</w:t>
            </w:r>
          </w:p>
        </w:tc>
        <w:tc>
          <w:tcPr>
            <w:tcW w:w="6095" w:type="dxa"/>
          </w:tcPr>
          <w:p w:rsidR="006365FC" w:rsidRPr="005E075E" w:rsidRDefault="006365FC" w:rsidP="00EA1BBE">
            <w:pPr>
              <w:ind w:left="219" w:firstLine="0"/>
              <w:rPr>
                <w:rFonts w:ascii="Times New Roman" w:hAnsi="Times New Roman" w:cs="Times New Roman"/>
                <w:sz w:val="24"/>
                <w:szCs w:val="24"/>
              </w:rPr>
            </w:pPr>
            <w:r w:rsidRPr="005E075E">
              <w:rPr>
                <w:rFonts w:ascii="Times New Roman" w:hAnsi="Times New Roman" w:cs="Times New Roman"/>
                <w:sz w:val="24"/>
                <w:szCs w:val="24"/>
              </w:rPr>
              <w:t>Не устанавливаются</w:t>
            </w:r>
          </w:p>
          <w:p w:rsidR="006365FC" w:rsidRPr="005E075E" w:rsidRDefault="006365FC" w:rsidP="00EA1BBE">
            <w:pPr>
              <w:keepLines/>
              <w:suppressAutoHyphens/>
              <w:overflowPunct w:val="0"/>
              <w:autoSpaceDE w:val="0"/>
              <w:ind w:firstLine="0"/>
              <w:textAlignment w:val="baseline"/>
              <w:rPr>
                <w:rFonts w:ascii="Times New Roman" w:hAnsi="Times New Roman" w:cs="Times New Roman"/>
                <w:b/>
                <w:bCs/>
                <w:sz w:val="24"/>
                <w:szCs w:val="24"/>
              </w:rPr>
            </w:pPr>
          </w:p>
        </w:tc>
      </w:tr>
    </w:tbl>
    <w:p w:rsidR="006365FC" w:rsidRPr="0050584D" w:rsidRDefault="006365FC" w:rsidP="005F7912">
      <w:pPr>
        <w:rPr>
          <w:rFonts w:ascii="Times New Roman" w:hAnsi="Times New Roman" w:cs="Times New Roman"/>
          <w:sz w:val="24"/>
          <w:szCs w:val="24"/>
        </w:rPr>
      </w:pPr>
    </w:p>
    <w:p w:rsidR="006365FC" w:rsidRPr="0050584D" w:rsidRDefault="006365FC" w:rsidP="0066703A">
      <w:pPr>
        <w:tabs>
          <w:tab w:val="left" w:pos="2520"/>
        </w:tabs>
        <w:outlineLvl w:val="0"/>
        <w:rPr>
          <w:rFonts w:ascii="Times New Roman" w:hAnsi="Times New Roman" w:cs="Times New Roman"/>
          <w:sz w:val="24"/>
          <w:szCs w:val="24"/>
        </w:rPr>
      </w:pPr>
      <w:bookmarkStart w:id="498" w:name="_Toc3399165"/>
      <w:r w:rsidRPr="0050584D">
        <w:rPr>
          <w:rFonts w:ascii="Times New Roman" w:hAnsi="Times New Roman" w:cs="Times New Roman"/>
          <w:sz w:val="24"/>
          <w:szCs w:val="24"/>
        </w:rPr>
        <w:t>2.2) Условно разрешенные виды и параметры разрешенного использования земельных участков и объектов капитального строительства</w:t>
      </w:r>
      <w:bookmarkEnd w:id="498"/>
    </w:p>
    <w:tbl>
      <w:tblPr>
        <w:tblW w:w="10065" w:type="dxa"/>
        <w:tblInd w:w="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2977"/>
        <w:gridCol w:w="7088"/>
      </w:tblGrid>
      <w:tr w:rsidR="006365FC" w:rsidRPr="005E075E">
        <w:trPr>
          <w:trHeight w:val="757"/>
          <w:tblHeader/>
        </w:trPr>
        <w:tc>
          <w:tcPr>
            <w:tcW w:w="2977" w:type="dxa"/>
            <w:vAlign w:val="center"/>
          </w:tcPr>
          <w:p w:rsidR="006365FC" w:rsidRPr="005E075E" w:rsidRDefault="006365FC" w:rsidP="00376806">
            <w:pPr>
              <w:tabs>
                <w:tab w:val="left" w:pos="2520"/>
              </w:tabs>
              <w:jc w:val="center"/>
              <w:rPr>
                <w:rFonts w:ascii="Times New Roman" w:hAnsi="Times New Roman" w:cs="Times New Roman"/>
                <w:b/>
                <w:bCs/>
                <w:sz w:val="24"/>
                <w:szCs w:val="24"/>
              </w:rPr>
            </w:pPr>
            <w:r w:rsidRPr="005E075E">
              <w:rPr>
                <w:rFonts w:ascii="Times New Roman" w:hAnsi="Times New Roman" w:cs="Times New Roman"/>
                <w:b/>
                <w:bCs/>
                <w:sz w:val="24"/>
                <w:szCs w:val="24"/>
              </w:rPr>
              <w:t>Виды разрешенного использования земельных участков и объектов капитального строительства</w:t>
            </w:r>
          </w:p>
        </w:tc>
        <w:tc>
          <w:tcPr>
            <w:tcW w:w="7088" w:type="dxa"/>
            <w:vAlign w:val="center"/>
          </w:tcPr>
          <w:p w:rsidR="006365FC" w:rsidRPr="0050584D" w:rsidRDefault="006365FC" w:rsidP="00376806">
            <w:pPr>
              <w:pStyle w:val="ConsPlusTitle"/>
              <w:outlineLvl w:val="1"/>
              <w:rPr>
                <w:rFonts w:ascii="Times New Roman" w:hAnsi="Times New Roman" w:cs="Times New Roman"/>
                <w:sz w:val="24"/>
                <w:szCs w:val="24"/>
                <w:lang w:eastAsia="en-US"/>
              </w:rPr>
            </w:pPr>
            <w:bookmarkStart w:id="499" w:name="_Toc3399166"/>
            <w:r w:rsidRPr="0050584D">
              <w:rPr>
                <w:rFonts w:ascii="Times New Roman" w:hAnsi="Times New Roman" w:cs="Times New Roman"/>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499"/>
          </w:p>
        </w:tc>
      </w:tr>
      <w:tr w:rsidR="006365FC" w:rsidRPr="005E075E">
        <w:trPr>
          <w:trHeight w:val="411"/>
        </w:trPr>
        <w:tc>
          <w:tcPr>
            <w:tcW w:w="2977" w:type="dxa"/>
            <w:tcBorders>
              <w:bottom w:val="single" w:sz="4" w:space="0" w:color="auto"/>
            </w:tcBorders>
          </w:tcPr>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 xml:space="preserve">[3.4.1] - Амбулаторно-поликлиническое обслуживание </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[3.7.1] - Осуществление религиозных обрядов</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[4.1] - Деловое управление [4.4] - Магазины</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[4.6] – Общественное питание</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[3.10.1] - Амбулаторное ветеринарное обслуживание</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[3.2.2] - Оказание социальной помощи населению</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[3.3] - Бытовое обслуживание</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[3.6.1] - Объекты культурно-досуговой деятельности</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[8.3] - Обеспечение внутреннего правопорядка</w:t>
            </w:r>
          </w:p>
        </w:tc>
        <w:tc>
          <w:tcPr>
            <w:tcW w:w="7088" w:type="dxa"/>
            <w:tcBorders>
              <w:bottom w:val="single" w:sz="4" w:space="0" w:color="auto"/>
            </w:tcBorders>
          </w:tcPr>
          <w:p w:rsidR="006365FC" w:rsidRPr="005E075E" w:rsidRDefault="006365FC" w:rsidP="00EA1BB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 xml:space="preserve">Минимальная/максимальная площадь земельного участка  – 200/5000 кв. м </w:t>
            </w:r>
          </w:p>
          <w:p w:rsidR="006365FC" w:rsidRPr="005E075E" w:rsidRDefault="006365FC" w:rsidP="00EA1BB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 ширина земельного участка вдоль фронта улицы (проезда) – 8 м</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Максимальное количество надземных этажей зданий – 3 этажа </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Максимальная высота зданий - 12 м</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участка - 60%</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процент озеленения земельного участка – 30 %</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Минимальный отступ строений от красной линии (если не установлены красные линии - от фасадной границы участка) - 5 м </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до границ соседнего земельного участка - 3 метра.</w:t>
            </w:r>
          </w:p>
          <w:p w:rsidR="006365FC" w:rsidRPr="005E075E" w:rsidRDefault="006365FC" w:rsidP="00EA1BBE">
            <w:pPr>
              <w:ind w:firstLine="0"/>
              <w:rPr>
                <w:rFonts w:ascii="Times New Roman" w:hAnsi="Times New Roman" w:cs="Times New Roman"/>
                <w:sz w:val="24"/>
                <w:szCs w:val="24"/>
              </w:rPr>
            </w:pPr>
          </w:p>
        </w:tc>
      </w:tr>
      <w:tr w:rsidR="006365FC" w:rsidRPr="005E075E">
        <w:trPr>
          <w:trHeight w:val="676"/>
        </w:trPr>
        <w:tc>
          <w:tcPr>
            <w:tcW w:w="2977" w:type="dxa"/>
            <w:tcBorders>
              <w:top w:val="single" w:sz="4" w:space="0" w:color="auto"/>
              <w:bottom w:val="single" w:sz="4" w:space="0" w:color="auto"/>
            </w:tcBorders>
          </w:tcPr>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[5.1.2] - Обеспечение занятий спортом в помещениях</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[5.1.4] - Оборудованные площадки для занятий спортом</w:t>
            </w:r>
          </w:p>
        </w:tc>
        <w:tc>
          <w:tcPr>
            <w:tcW w:w="7088" w:type="dxa"/>
            <w:tcBorders>
              <w:top w:val="single" w:sz="4" w:space="0" w:color="auto"/>
              <w:bottom w:val="single" w:sz="4" w:space="0" w:color="auto"/>
            </w:tcBorders>
          </w:tcPr>
          <w:p w:rsidR="006365FC" w:rsidRPr="005E075E" w:rsidRDefault="006365FC" w:rsidP="00EA1BB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 xml:space="preserve">Минимальная/максимальная площадь земельного участка  – 500/5000 кв. м </w:t>
            </w:r>
          </w:p>
          <w:p w:rsidR="006365FC" w:rsidRPr="005E075E" w:rsidRDefault="006365FC" w:rsidP="00EA1BB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 ширина земельного участка вдоль фронта улицы (проезда) – 15 м</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Максимальное количество надземных этажей зданий – 2 этажа</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Максимальная высота зданий от уровня земли до верха перекрытия последнего этажа или конька кровли - 15 м</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Максимальная площадь застройки - 60% </w:t>
            </w:r>
          </w:p>
          <w:p w:rsidR="006365FC" w:rsidRPr="005E075E" w:rsidRDefault="006365FC" w:rsidP="00B06FF8">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процент озеленения земельного участка – 30 %</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Минимальный отступ строений от красной линии (если не установлены красные линии - от фасадной границы участка) - 5 м </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до границ соседнего земельного участка - 3 м.</w:t>
            </w:r>
          </w:p>
        </w:tc>
      </w:tr>
      <w:tr w:rsidR="006365FC" w:rsidRPr="005E075E">
        <w:trPr>
          <w:trHeight w:val="676"/>
        </w:trPr>
        <w:tc>
          <w:tcPr>
            <w:tcW w:w="2977" w:type="dxa"/>
            <w:tcBorders>
              <w:top w:val="single" w:sz="4" w:space="0" w:color="auto"/>
              <w:bottom w:val="single" w:sz="4" w:space="0" w:color="auto"/>
            </w:tcBorders>
          </w:tcPr>
          <w:p w:rsidR="006365FC" w:rsidRPr="005E075E" w:rsidRDefault="006365FC" w:rsidP="00EA1BB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[3.5.1] - Дошкольное, начальное и среднее общее образование</w:t>
            </w:r>
          </w:p>
          <w:p w:rsidR="006365FC" w:rsidRPr="005E075E" w:rsidRDefault="006365FC" w:rsidP="00EA1BBE">
            <w:pPr>
              <w:keepLines/>
              <w:suppressAutoHyphens/>
              <w:overflowPunct w:val="0"/>
              <w:autoSpaceDE w:val="0"/>
              <w:ind w:firstLine="0"/>
              <w:textAlignment w:val="baseline"/>
            </w:pPr>
          </w:p>
        </w:tc>
        <w:tc>
          <w:tcPr>
            <w:tcW w:w="7088" w:type="dxa"/>
            <w:tcBorders>
              <w:top w:val="single" w:sz="4" w:space="0" w:color="auto"/>
              <w:bottom w:val="single" w:sz="4" w:space="0" w:color="auto"/>
            </w:tcBorders>
          </w:tcPr>
          <w:p w:rsidR="006365FC" w:rsidRPr="005E075E" w:rsidRDefault="006365FC" w:rsidP="00EA1BB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площадь земельного участка  – 1500/20000 кв. м</w:t>
            </w:r>
          </w:p>
          <w:p w:rsidR="006365FC" w:rsidRPr="005E075E" w:rsidRDefault="006365FC" w:rsidP="00EA1BB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ширина земельного участка вдоль фронта улицы (проезда) – 20 м /не регламентируется</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Максимальное количество надземных этажей зданий детских дошкольных учреждений – 2 этажа (в условиях плотной жилой застройки  возможно наличие 3-его этажа при условии размещения на нем служебно-бытовых, рекреационных помещений и дополнительных помещений для работы с детьми (кабинеты психолога, логопеда))</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Максимальное количество надземных этажей прочих зданий – 3 этажа</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Максимальная высота зданий - 12 м </w:t>
            </w:r>
          </w:p>
          <w:p w:rsidR="006365FC" w:rsidRPr="005E075E" w:rsidRDefault="006365FC" w:rsidP="00EA1BBE">
            <w:pPr>
              <w:autoSpaceDE w:val="0"/>
              <w:ind w:firstLine="0"/>
              <w:rPr>
                <w:rFonts w:ascii="Times New Roman" w:hAnsi="Times New Roman" w:cs="Times New Roman"/>
                <w:sz w:val="24"/>
                <w:szCs w:val="24"/>
              </w:rPr>
            </w:pPr>
            <w:r w:rsidRPr="005E075E">
              <w:rPr>
                <w:rFonts w:ascii="Times New Roman" w:hAnsi="Times New Roman" w:cs="Times New Roman"/>
                <w:sz w:val="24"/>
                <w:szCs w:val="24"/>
              </w:rPr>
              <w:t>Минимальная высота основных помещений учреждений дошкольного образования  - 3 м.</w:t>
            </w:r>
          </w:p>
          <w:p w:rsidR="006365FC" w:rsidRPr="005E075E" w:rsidRDefault="006365FC" w:rsidP="00EA1BBE">
            <w:pPr>
              <w:autoSpaceDE w:val="0"/>
              <w:ind w:firstLine="0"/>
              <w:rPr>
                <w:rFonts w:ascii="Times New Roman" w:hAnsi="Times New Roman" w:cs="Times New Roman"/>
                <w:sz w:val="24"/>
                <w:szCs w:val="24"/>
              </w:rPr>
            </w:pPr>
            <w:r w:rsidRPr="005E075E">
              <w:rPr>
                <w:rFonts w:ascii="Times New Roman" w:hAnsi="Times New Roman" w:cs="Times New Roman"/>
                <w:sz w:val="24"/>
                <w:szCs w:val="24"/>
              </w:rPr>
              <w:t>Минимальная высота учебных помещений - 3,6 м во вновь строящихся, 2,75м в реконструируемых школах. Высота спортивного зала - не менее 6,0 м.</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участка - 40%</w:t>
            </w:r>
          </w:p>
          <w:p w:rsidR="006365FC" w:rsidRPr="005E075E" w:rsidRDefault="006365FC" w:rsidP="00B06FF8">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процент озеленения земельного участка – 30 %</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отступ основного здания от красной линии (если не установлены красные линии - от фасадной границы участка) - 10 м</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до границ соседнего земельного участка - 3 метра. Расстояние от основного здания до стен жилых домов и прочих зданий определяется по нормам инсоляции, освещенности и противопожарным требованиям.</w:t>
            </w:r>
          </w:p>
        </w:tc>
      </w:tr>
      <w:tr w:rsidR="006365FC" w:rsidRPr="005E075E">
        <w:trPr>
          <w:trHeight w:val="676"/>
        </w:trPr>
        <w:tc>
          <w:tcPr>
            <w:tcW w:w="2977" w:type="dxa"/>
          </w:tcPr>
          <w:p w:rsidR="006365FC" w:rsidRPr="005E075E" w:rsidRDefault="006365FC" w:rsidP="005E732B">
            <w:pPr>
              <w:shd w:val="clear" w:color="auto" w:fill="FFFFFF"/>
              <w:ind w:firstLine="0"/>
              <w:rPr>
                <w:rFonts w:ascii="Times New Roman" w:hAnsi="Times New Roman" w:cs="Times New Roman"/>
                <w:sz w:val="24"/>
                <w:szCs w:val="24"/>
              </w:rPr>
            </w:pPr>
            <w:r w:rsidRPr="005E075E">
              <w:rPr>
                <w:rFonts w:ascii="Times New Roman" w:hAnsi="Times New Roman" w:cs="Times New Roman"/>
                <w:sz w:val="24"/>
                <w:szCs w:val="24"/>
              </w:rPr>
              <w:t>[3.6.1] - Парки культуры и отдыха</w:t>
            </w:r>
          </w:p>
          <w:p w:rsidR="006365FC" w:rsidRPr="005E075E" w:rsidRDefault="006365FC" w:rsidP="005E732B">
            <w:pPr>
              <w:shd w:val="clear" w:color="auto" w:fill="FFFFFF"/>
              <w:ind w:firstLine="0"/>
              <w:rPr>
                <w:rFonts w:ascii="Times New Roman" w:hAnsi="Times New Roman" w:cs="Times New Roman"/>
                <w:sz w:val="24"/>
                <w:szCs w:val="24"/>
              </w:rPr>
            </w:pPr>
            <w:r w:rsidRPr="005E075E">
              <w:rPr>
                <w:rFonts w:ascii="Times New Roman" w:hAnsi="Times New Roman" w:cs="Times New Roman"/>
                <w:sz w:val="24"/>
                <w:szCs w:val="24"/>
              </w:rPr>
              <w:t>[5.1.3] - Площадки для занятия спортом</w:t>
            </w:r>
          </w:p>
        </w:tc>
        <w:tc>
          <w:tcPr>
            <w:tcW w:w="7088" w:type="dxa"/>
          </w:tcPr>
          <w:p w:rsidR="006365FC" w:rsidRPr="005E075E" w:rsidRDefault="006365FC" w:rsidP="005E732B">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 xml:space="preserve">Минимальная площадь земельного участка  – 200 кв. м </w:t>
            </w:r>
          </w:p>
          <w:p w:rsidR="006365FC" w:rsidRPr="005E075E" w:rsidRDefault="006365FC" w:rsidP="005E732B">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Максимальная площадь земельного участка  – 2000 кв. м</w:t>
            </w:r>
          </w:p>
          <w:p w:rsidR="006365FC" w:rsidRPr="005E075E" w:rsidRDefault="006365FC" w:rsidP="005E732B">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отступ сооружений и объектов благоустройства от красной линии (если не установлены красные линии - от фасадной границы участка) - 5 м.</w:t>
            </w:r>
          </w:p>
          <w:p w:rsidR="006365FC" w:rsidRPr="005E075E" w:rsidRDefault="006365FC" w:rsidP="005E732B">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Минимальный отступ сооружений и объектов благоустройства до границ соседнего земельного участка - 3 метра.</w:t>
            </w:r>
          </w:p>
          <w:p w:rsidR="006365FC" w:rsidRPr="005E075E" w:rsidRDefault="006365FC" w:rsidP="005E732B">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Капитальное строительство запрещено.</w:t>
            </w:r>
          </w:p>
        </w:tc>
      </w:tr>
      <w:tr w:rsidR="006365FC" w:rsidRPr="005E075E">
        <w:trPr>
          <w:trHeight w:val="676"/>
        </w:trPr>
        <w:tc>
          <w:tcPr>
            <w:tcW w:w="2977" w:type="dxa"/>
          </w:tcPr>
          <w:p w:rsidR="006365FC" w:rsidRPr="005E075E" w:rsidRDefault="006365FC" w:rsidP="005E732B">
            <w:pPr>
              <w:ind w:firstLine="0"/>
              <w:rPr>
                <w:rFonts w:ascii="Times New Roman" w:hAnsi="Times New Roman" w:cs="Times New Roman"/>
                <w:sz w:val="24"/>
                <w:szCs w:val="24"/>
              </w:rPr>
            </w:pPr>
            <w:r w:rsidRPr="005E075E">
              <w:rPr>
                <w:rFonts w:ascii="Times New Roman" w:hAnsi="Times New Roman" w:cs="Times New Roman"/>
                <w:sz w:val="24"/>
                <w:szCs w:val="24"/>
              </w:rPr>
              <w:t xml:space="preserve">[3.1.1] - Предоставление коммунальных услуг </w:t>
            </w:r>
          </w:p>
        </w:tc>
        <w:tc>
          <w:tcPr>
            <w:tcW w:w="7088" w:type="dxa"/>
          </w:tcPr>
          <w:p w:rsidR="006365FC" w:rsidRPr="005E075E" w:rsidRDefault="006365FC" w:rsidP="005E732B">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 xml:space="preserve">Минимальная/максимальная площадь земельного участка  – 10 / 10000 кв. м </w:t>
            </w:r>
          </w:p>
          <w:p w:rsidR="006365FC" w:rsidRPr="005E075E" w:rsidRDefault="006365FC" w:rsidP="005E732B">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Площадь земельного участка для объектов инженерного обеспечения и вспомогательного инженерного назначения определяется в соответствии с Нормами отвода земельных участков.</w:t>
            </w:r>
          </w:p>
          <w:p w:rsidR="006365FC" w:rsidRPr="005E075E" w:rsidRDefault="006365FC" w:rsidP="005E732B">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Максимальное количество надземных этажей зданий – 2 этажа. Максимальная высота зданий - 12 м </w:t>
            </w:r>
          </w:p>
          <w:p w:rsidR="006365FC" w:rsidRPr="005E075E" w:rsidRDefault="006365FC" w:rsidP="005E732B">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участка - 60% (кроме земельных участков для размещения объектов инженерного назначения)</w:t>
            </w:r>
          </w:p>
          <w:p w:rsidR="006365FC" w:rsidRPr="005E075E" w:rsidRDefault="006365FC" w:rsidP="005E732B">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участка для объектов инженерного назначения - не нормируется</w:t>
            </w:r>
          </w:p>
          <w:p w:rsidR="006365FC" w:rsidRPr="005E075E" w:rsidRDefault="006365FC" w:rsidP="005E732B">
            <w:pPr>
              <w:autoSpaceDE w:val="0"/>
              <w:ind w:firstLine="0"/>
              <w:rPr>
                <w:rFonts w:ascii="Times New Roman" w:hAnsi="Times New Roman" w:cs="Times New Roman"/>
                <w:sz w:val="24"/>
                <w:szCs w:val="24"/>
              </w:rPr>
            </w:pPr>
            <w:r w:rsidRPr="005E075E">
              <w:rPr>
                <w:rFonts w:ascii="Times New Roman" w:hAnsi="Times New Roman" w:cs="Times New Roman"/>
                <w:sz w:val="24"/>
                <w:szCs w:val="24"/>
              </w:rPr>
              <w:t>Минимальный отступ основного здания от красной линии (если не установлены красные линии - от фасадной границы участка) - 5 м (в сложившейся застройке возможно размещение по красной линии).</w:t>
            </w:r>
          </w:p>
          <w:p w:rsidR="006365FC" w:rsidRPr="005E075E" w:rsidRDefault="006365FC" w:rsidP="005E732B">
            <w:pPr>
              <w:autoSpaceDE w:val="0"/>
              <w:ind w:firstLine="0"/>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до границ соседнего земельного участка - 3 метра.</w:t>
            </w:r>
          </w:p>
          <w:p w:rsidR="006365FC" w:rsidRPr="005E075E" w:rsidRDefault="006365FC" w:rsidP="005E732B">
            <w:pPr>
              <w:autoSpaceDE w:val="0"/>
              <w:ind w:firstLine="0"/>
              <w:rPr>
                <w:rFonts w:ascii="Times New Roman" w:hAnsi="Times New Roman" w:cs="Times New Roman"/>
                <w:sz w:val="24"/>
                <w:szCs w:val="24"/>
              </w:rPr>
            </w:pPr>
            <w:r w:rsidRPr="005E075E">
              <w:rPr>
                <w:rFonts w:ascii="Times New Roman" w:hAnsi="Times New Roman" w:cs="Times New Roman"/>
                <w:sz w:val="24"/>
                <w:szCs w:val="24"/>
              </w:rPr>
              <w:t>Минимальный отступ объектов инженерного назначения от границ соседнего участка - в соответствии с размерами охранных зон.</w:t>
            </w:r>
          </w:p>
        </w:tc>
      </w:tr>
      <w:tr w:rsidR="006365FC" w:rsidRPr="005E075E">
        <w:trPr>
          <w:trHeight w:val="676"/>
        </w:trPr>
        <w:tc>
          <w:tcPr>
            <w:tcW w:w="2977" w:type="dxa"/>
          </w:tcPr>
          <w:p w:rsidR="006365FC" w:rsidRPr="005E075E" w:rsidRDefault="006365FC" w:rsidP="005E732B">
            <w:pPr>
              <w:tabs>
                <w:tab w:val="left" w:pos="318"/>
              </w:tabs>
              <w:ind w:firstLine="0"/>
              <w:rPr>
                <w:rFonts w:ascii="Times New Roman" w:hAnsi="Times New Roman" w:cs="Times New Roman"/>
                <w:sz w:val="24"/>
                <w:szCs w:val="24"/>
              </w:rPr>
            </w:pPr>
            <w:r w:rsidRPr="005E075E">
              <w:rPr>
                <w:rFonts w:ascii="Times New Roman" w:hAnsi="Times New Roman" w:cs="Times New Roman"/>
                <w:sz w:val="24"/>
                <w:szCs w:val="24"/>
              </w:rPr>
              <w:t>[9.3] - Историко-культурная деятельность</w:t>
            </w:r>
          </w:p>
        </w:tc>
        <w:tc>
          <w:tcPr>
            <w:tcW w:w="7088" w:type="dxa"/>
          </w:tcPr>
          <w:p w:rsidR="006365FC" w:rsidRPr="005E075E" w:rsidRDefault="006365FC" w:rsidP="005E732B">
            <w:pPr>
              <w:ind w:left="219" w:firstLine="0"/>
              <w:rPr>
                <w:rFonts w:ascii="Times New Roman" w:hAnsi="Times New Roman" w:cs="Times New Roman"/>
                <w:sz w:val="24"/>
                <w:szCs w:val="24"/>
              </w:rPr>
            </w:pPr>
            <w:r w:rsidRPr="005E075E">
              <w:rPr>
                <w:rFonts w:ascii="Times New Roman" w:hAnsi="Times New Roman" w:cs="Times New Roman"/>
                <w:sz w:val="24"/>
                <w:szCs w:val="24"/>
              </w:rPr>
              <w:t>Не устанавливаются</w:t>
            </w:r>
          </w:p>
          <w:p w:rsidR="006365FC" w:rsidRPr="005E075E" w:rsidRDefault="006365FC" w:rsidP="005E732B">
            <w:pPr>
              <w:keepLines/>
              <w:suppressAutoHyphens/>
              <w:overflowPunct w:val="0"/>
              <w:autoSpaceDE w:val="0"/>
              <w:ind w:firstLine="0"/>
              <w:textAlignment w:val="baseline"/>
              <w:rPr>
                <w:rFonts w:ascii="Times New Roman" w:hAnsi="Times New Roman" w:cs="Times New Roman"/>
                <w:b/>
                <w:bCs/>
                <w:sz w:val="24"/>
                <w:szCs w:val="24"/>
              </w:rPr>
            </w:pPr>
          </w:p>
        </w:tc>
      </w:tr>
    </w:tbl>
    <w:p w:rsidR="006365FC" w:rsidRPr="0050584D" w:rsidRDefault="006365FC" w:rsidP="005F7912">
      <w:pPr>
        <w:rPr>
          <w:rFonts w:ascii="Times New Roman" w:hAnsi="Times New Roman" w:cs="Times New Roman"/>
          <w:sz w:val="24"/>
          <w:szCs w:val="24"/>
        </w:rPr>
      </w:pPr>
    </w:p>
    <w:p w:rsidR="006365FC" w:rsidRPr="0050584D" w:rsidRDefault="006365FC" w:rsidP="00776D72">
      <w:pPr>
        <w:tabs>
          <w:tab w:val="left" w:pos="2520"/>
        </w:tabs>
        <w:rPr>
          <w:rFonts w:ascii="Times New Roman" w:hAnsi="Times New Roman" w:cs="Times New Roman"/>
          <w:sz w:val="24"/>
          <w:szCs w:val="24"/>
        </w:rPr>
      </w:pPr>
      <w:r w:rsidRPr="0050584D">
        <w:rPr>
          <w:rFonts w:ascii="Times New Roman" w:hAnsi="Times New Roman" w:cs="Times New Roman"/>
          <w:sz w:val="24"/>
          <w:szCs w:val="24"/>
        </w:rPr>
        <w:t>2.3) Вспомогательные виды и параметры использования земельных участков и объектов капитального строительства:</w:t>
      </w:r>
    </w:p>
    <w:tbl>
      <w:tblPr>
        <w:tblW w:w="992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44"/>
        <w:gridCol w:w="6379"/>
      </w:tblGrid>
      <w:tr w:rsidR="006365FC" w:rsidRPr="005E075E">
        <w:trPr>
          <w:trHeight w:val="552"/>
          <w:tblHeader/>
        </w:trPr>
        <w:tc>
          <w:tcPr>
            <w:tcW w:w="3544" w:type="dxa"/>
            <w:vAlign w:val="center"/>
          </w:tcPr>
          <w:p w:rsidR="006365FC" w:rsidRPr="005E075E" w:rsidRDefault="006365FC" w:rsidP="00376806">
            <w:pPr>
              <w:tabs>
                <w:tab w:val="left" w:pos="2520"/>
              </w:tabs>
              <w:jc w:val="center"/>
              <w:rPr>
                <w:rFonts w:ascii="Times New Roman" w:hAnsi="Times New Roman" w:cs="Times New Roman"/>
                <w:b/>
                <w:bCs/>
                <w:sz w:val="24"/>
                <w:szCs w:val="24"/>
              </w:rPr>
            </w:pPr>
            <w:r w:rsidRPr="005E075E">
              <w:rPr>
                <w:rFonts w:ascii="Times New Roman" w:hAnsi="Times New Roman" w:cs="Times New Roman"/>
                <w:b/>
                <w:bCs/>
                <w:sz w:val="24"/>
                <w:szCs w:val="24"/>
              </w:rPr>
              <w:t xml:space="preserve">Виды разрешенного использования </w:t>
            </w:r>
          </w:p>
        </w:tc>
        <w:tc>
          <w:tcPr>
            <w:tcW w:w="6379" w:type="dxa"/>
            <w:vAlign w:val="center"/>
          </w:tcPr>
          <w:p w:rsidR="006365FC" w:rsidRPr="005E075E" w:rsidRDefault="006365FC" w:rsidP="00376806">
            <w:pPr>
              <w:tabs>
                <w:tab w:val="left" w:pos="2520"/>
              </w:tabs>
              <w:rPr>
                <w:rFonts w:ascii="Times New Roman" w:hAnsi="Times New Roman" w:cs="Times New Roman"/>
                <w:b/>
                <w:bCs/>
                <w:sz w:val="24"/>
                <w:szCs w:val="24"/>
              </w:rPr>
            </w:pPr>
            <w:r w:rsidRPr="005E075E">
              <w:rPr>
                <w:rFonts w:ascii="Times New Roman" w:hAnsi="Times New Roman" w:cs="Times New Roman"/>
                <w:b/>
                <w:bCs/>
                <w:sz w:val="24"/>
                <w:szCs w:val="24"/>
              </w:rPr>
              <w:t xml:space="preserve">Предельные размеры и параметры разрешенного строительства, реконструкции объектов </w:t>
            </w:r>
          </w:p>
        </w:tc>
      </w:tr>
      <w:tr w:rsidR="006365FC" w:rsidRPr="005E075E">
        <w:trPr>
          <w:trHeight w:val="20"/>
        </w:trPr>
        <w:tc>
          <w:tcPr>
            <w:tcW w:w="3544" w:type="dxa"/>
          </w:tcPr>
          <w:p w:rsidR="006365FC" w:rsidRPr="005E075E" w:rsidRDefault="006365FC" w:rsidP="00376806">
            <w:pPr>
              <w:rPr>
                <w:rFonts w:ascii="Times New Roman" w:hAnsi="Times New Roman" w:cs="Times New Roman"/>
                <w:sz w:val="24"/>
                <w:szCs w:val="24"/>
              </w:rPr>
            </w:pPr>
            <w:r w:rsidRPr="005E075E">
              <w:rPr>
                <w:rFonts w:ascii="Times New Roman" w:hAnsi="Times New Roman" w:cs="Times New Roman"/>
                <w:sz w:val="24"/>
                <w:szCs w:val="24"/>
              </w:rPr>
              <w:t>Встроенные или отдельно стоящие коллективные хранилища сельскохозяйственных продуктов (для многоквартирных домов).</w:t>
            </w:r>
          </w:p>
          <w:p w:rsidR="006365FC" w:rsidRPr="005E075E" w:rsidRDefault="006365FC" w:rsidP="00376806">
            <w:pPr>
              <w:rPr>
                <w:rFonts w:ascii="Times New Roman" w:hAnsi="Times New Roman" w:cs="Times New Roman"/>
                <w:sz w:val="24"/>
                <w:szCs w:val="24"/>
              </w:rPr>
            </w:pPr>
            <w:r w:rsidRPr="005E075E">
              <w:rPr>
                <w:rFonts w:ascii="Times New Roman" w:hAnsi="Times New Roman" w:cs="Times New Roman"/>
                <w:sz w:val="24"/>
                <w:szCs w:val="24"/>
              </w:rPr>
              <w:t xml:space="preserve">Постройки хозяйственного назначения (летние кухни, хозяйственные постройки, кладовые, подвалы, бани, бассейны, теплицы, оранжереи, сады, огороды, навесы) индивидуального использования. </w:t>
            </w:r>
          </w:p>
          <w:p w:rsidR="006365FC" w:rsidRPr="005E075E" w:rsidRDefault="006365FC" w:rsidP="00376806">
            <w:pPr>
              <w:rPr>
                <w:rFonts w:ascii="Times New Roman" w:hAnsi="Times New Roman" w:cs="Times New Roman"/>
                <w:sz w:val="24"/>
                <w:szCs w:val="24"/>
              </w:rPr>
            </w:pPr>
            <w:r w:rsidRPr="005E075E">
              <w:rPr>
                <w:rFonts w:ascii="Times New Roman" w:hAnsi="Times New Roman" w:cs="Times New Roman"/>
                <w:sz w:val="24"/>
                <w:szCs w:val="24"/>
              </w:rPr>
              <w:t>Хозяйственные постройки для содержания скота и птицы, хранения кормов, инвентаря, топлива и других хозяйственных нужд, а также - хозяйственные подъезды и скотопрогоны (для территорий с местами приложения труда и с возможностью ведения развитого товарного личного подсобного хозяйства, сельскохозяйственного производства, садоводства, огородничества)</w:t>
            </w:r>
          </w:p>
          <w:p w:rsidR="006365FC" w:rsidRPr="005E075E" w:rsidRDefault="006365FC" w:rsidP="00376806">
            <w:pPr>
              <w:rPr>
                <w:rFonts w:ascii="Times New Roman" w:hAnsi="Times New Roman" w:cs="Times New Roman"/>
                <w:sz w:val="24"/>
                <w:szCs w:val="24"/>
              </w:rPr>
            </w:pPr>
            <w:r w:rsidRPr="005E075E">
              <w:rPr>
                <w:rFonts w:ascii="Times New Roman" w:hAnsi="Times New Roman" w:cs="Times New Roman"/>
                <w:sz w:val="24"/>
                <w:szCs w:val="24"/>
              </w:rPr>
              <w:t>Надворные туалеты, гидронепроницаемые выгребы, септики.</w:t>
            </w:r>
          </w:p>
          <w:p w:rsidR="006365FC" w:rsidRPr="005E075E" w:rsidRDefault="006365FC" w:rsidP="00376806">
            <w:pPr>
              <w:rPr>
                <w:rFonts w:ascii="Times New Roman" w:hAnsi="Times New Roman" w:cs="Times New Roman"/>
                <w:sz w:val="24"/>
                <w:szCs w:val="24"/>
              </w:rPr>
            </w:pPr>
            <w:r w:rsidRPr="005E075E">
              <w:rPr>
                <w:rFonts w:ascii="Times New Roman" w:hAnsi="Times New Roman" w:cs="Times New Roman"/>
                <w:sz w:val="24"/>
                <w:szCs w:val="24"/>
              </w:rPr>
              <w:t>Объекты инженерного обеспечения</w:t>
            </w:r>
          </w:p>
        </w:tc>
        <w:tc>
          <w:tcPr>
            <w:tcW w:w="6379" w:type="dxa"/>
          </w:tcPr>
          <w:p w:rsidR="006365FC" w:rsidRPr="005E075E" w:rsidRDefault="006365FC" w:rsidP="00191F8F">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Максимальное количество надземных этажей  коллективных хранилищ – 1 этаж</w:t>
            </w:r>
          </w:p>
          <w:p w:rsidR="006365FC" w:rsidRPr="005E075E" w:rsidRDefault="006365FC" w:rsidP="00191F8F">
            <w:pPr>
              <w:ind w:firstLine="0"/>
              <w:rPr>
                <w:rFonts w:ascii="Times New Roman" w:hAnsi="Times New Roman" w:cs="Times New Roman"/>
                <w:sz w:val="24"/>
                <w:szCs w:val="24"/>
              </w:rPr>
            </w:pPr>
            <w:r w:rsidRPr="005E075E">
              <w:rPr>
                <w:rFonts w:ascii="Times New Roman" w:hAnsi="Times New Roman" w:cs="Times New Roman"/>
                <w:sz w:val="24"/>
                <w:szCs w:val="24"/>
              </w:rPr>
              <w:t>Общая площадь коллективных хранилищ сельскохозяйственных продуктов определяется из расчета 4 - 5 кв.м на одну семью.</w:t>
            </w:r>
          </w:p>
          <w:p w:rsidR="006365FC" w:rsidRPr="005E075E" w:rsidRDefault="006365FC" w:rsidP="00191F8F">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Максимальное количество надземных этажей  –2 этажа</w:t>
            </w:r>
          </w:p>
          <w:p w:rsidR="006365FC" w:rsidRPr="005E075E" w:rsidRDefault="006365FC" w:rsidP="00191F8F">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Максимальная высота строений и сооружений – 6 м. </w:t>
            </w:r>
          </w:p>
          <w:p w:rsidR="006365FC" w:rsidRPr="005E075E" w:rsidRDefault="006365FC" w:rsidP="00191F8F">
            <w:pPr>
              <w:ind w:firstLine="0"/>
              <w:rPr>
                <w:rFonts w:ascii="Times New Roman" w:hAnsi="Times New Roman" w:cs="Times New Roman"/>
                <w:sz w:val="24"/>
                <w:szCs w:val="24"/>
              </w:rPr>
            </w:pPr>
            <w:r w:rsidRPr="005E075E">
              <w:rPr>
                <w:rFonts w:ascii="Times New Roman" w:hAnsi="Times New Roman" w:cs="Times New Roman"/>
                <w:sz w:val="24"/>
                <w:szCs w:val="24"/>
              </w:rPr>
              <w:t>Общая площадь помещений  - до 100 кв. м.</w:t>
            </w:r>
          </w:p>
          <w:p w:rsidR="006365FC" w:rsidRPr="005E075E" w:rsidRDefault="006365FC" w:rsidP="00191F8F">
            <w:pPr>
              <w:ind w:firstLine="0"/>
              <w:rPr>
                <w:rFonts w:ascii="Times New Roman" w:hAnsi="Times New Roman" w:cs="Times New Roman"/>
                <w:sz w:val="24"/>
                <w:szCs w:val="24"/>
              </w:rPr>
            </w:pPr>
            <w:r w:rsidRPr="005E075E">
              <w:rPr>
                <w:rFonts w:ascii="Times New Roman" w:hAnsi="Times New Roman" w:cs="Times New Roman"/>
                <w:sz w:val="24"/>
                <w:szCs w:val="24"/>
              </w:rPr>
              <w:t>Расстояние до красных линий улиц и проездов не менее - 5 м.</w:t>
            </w:r>
          </w:p>
          <w:p w:rsidR="006365FC" w:rsidRPr="005E075E" w:rsidRDefault="006365FC" w:rsidP="00191F8F">
            <w:pPr>
              <w:ind w:firstLine="0"/>
              <w:rPr>
                <w:rFonts w:ascii="Times New Roman" w:hAnsi="Times New Roman" w:cs="Times New Roman"/>
                <w:sz w:val="24"/>
                <w:szCs w:val="24"/>
              </w:rPr>
            </w:pPr>
            <w:r w:rsidRPr="005E075E">
              <w:rPr>
                <w:rFonts w:ascii="Times New Roman" w:hAnsi="Times New Roman" w:cs="Times New Roman"/>
                <w:sz w:val="24"/>
                <w:szCs w:val="24"/>
              </w:rPr>
              <w:t>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p>
          <w:p w:rsidR="006365FC" w:rsidRPr="005E075E" w:rsidRDefault="006365FC" w:rsidP="00191F8F">
            <w:pPr>
              <w:ind w:firstLine="0"/>
              <w:rPr>
                <w:rFonts w:ascii="Times New Roman" w:hAnsi="Times New Roman" w:cs="Times New Roman"/>
                <w:sz w:val="24"/>
                <w:szCs w:val="24"/>
              </w:rPr>
            </w:pPr>
            <w:r w:rsidRPr="005E075E">
              <w:rPr>
                <w:rFonts w:ascii="Times New Roman" w:hAnsi="Times New Roman" w:cs="Times New Roman"/>
                <w:sz w:val="24"/>
                <w:szCs w:val="24"/>
              </w:rPr>
              <w:t>Расстояния от сараев для скота и птицы до шахтных колодцев - не менее 20 м.</w:t>
            </w:r>
          </w:p>
          <w:p w:rsidR="006365FC" w:rsidRPr="005E075E" w:rsidRDefault="006365FC" w:rsidP="00191F8F">
            <w:pPr>
              <w:tabs>
                <w:tab w:val="left" w:pos="1134"/>
              </w:tabs>
              <w:ind w:firstLine="0"/>
              <w:rPr>
                <w:rFonts w:ascii="Times New Roman" w:hAnsi="Times New Roman" w:cs="Times New Roman"/>
                <w:sz w:val="24"/>
                <w:szCs w:val="24"/>
              </w:rPr>
            </w:pPr>
            <w:r w:rsidRPr="005E075E">
              <w:rPr>
                <w:rFonts w:ascii="Times New Roman" w:hAnsi="Times New Roman" w:cs="Times New Roman"/>
                <w:sz w:val="24"/>
                <w:szCs w:val="24"/>
              </w:rPr>
              <w:t>Минимальное расстояние до границы смежного земельного участка:</w:t>
            </w:r>
          </w:p>
          <w:p w:rsidR="006365FC" w:rsidRPr="005E075E" w:rsidRDefault="006365FC" w:rsidP="00191F8F">
            <w:pPr>
              <w:tabs>
                <w:tab w:val="left" w:pos="1134"/>
              </w:tabs>
              <w:ind w:firstLine="0"/>
              <w:rPr>
                <w:rFonts w:ascii="Times New Roman" w:hAnsi="Times New Roman" w:cs="Times New Roman"/>
                <w:sz w:val="24"/>
                <w:szCs w:val="24"/>
              </w:rPr>
            </w:pPr>
            <w:r w:rsidRPr="005E075E">
              <w:rPr>
                <w:rFonts w:ascii="Times New Roman" w:hAnsi="Times New Roman" w:cs="Times New Roman"/>
                <w:sz w:val="24"/>
                <w:szCs w:val="24"/>
              </w:rPr>
              <w:t>- от постройки для содержания скота и птицы - 1 м;</w:t>
            </w:r>
          </w:p>
          <w:p w:rsidR="006365FC" w:rsidRPr="005E075E" w:rsidRDefault="006365FC" w:rsidP="00191F8F">
            <w:pPr>
              <w:tabs>
                <w:tab w:val="left" w:pos="1134"/>
              </w:tabs>
              <w:ind w:firstLine="0"/>
              <w:rPr>
                <w:rFonts w:ascii="Times New Roman" w:hAnsi="Times New Roman" w:cs="Times New Roman"/>
                <w:sz w:val="24"/>
                <w:szCs w:val="24"/>
              </w:rPr>
            </w:pPr>
            <w:r w:rsidRPr="005E075E">
              <w:rPr>
                <w:rFonts w:ascii="Times New Roman" w:hAnsi="Times New Roman" w:cs="Times New Roman"/>
                <w:sz w:val="24"/>
                <w:szCs w:val="24"/>
              </w:rPr>
              <w:t>- от других построек (бани, гаража и других) - 1 м</w:t>
            </w:r>
          </w:p>
          <w:p w:rsidR="006365FC" w:rsidRPr="005E075E" w:rsidRDefault="006365FC" w:rsidP="00191F8F">
            <w:pPr>
              <w:tabs>
                <w:tab w:val="left" w:pos="1134"/>
              </w:tabs>
              <w:ind w:firstLine="0"/>
              <w:rPr>
                <w:rFonts w:ascii="Times New Roman" w:hAnsi="Times New Roman" w:cs="Times New Roman"/>
                <w:sz w:val="24"/>
                <w:szCs w:val="24"/>
              </w:rPr>
            </w:pPr>
            <w:r w:rsidRPr="005E075E">
              <w:rPr>
                <w:rFonts w:ascii="Times New Roman" w:hAnsi="Times New Roman" w:cs="Times New Roman"/>
                <w:sz w:val="24"/>
                <w:szCs w:val="24"/>
              </w:rPr>
              <w:t>- от туалетов, выгребов, септиков - 3 м.</w:t>
            </w:r>
          </w:p>
          <w:p w:rsidR="006365FC" w:rsidRPr="005E075E" w:rsidRDefault="006365FC" w:rsidP="00191F8F">
            <w:pPr>
              <w:ind w:firstLine="0"/>
              <w:rPr>
                <w:rFonts w:ascii="Times New Roman" w:hAnsi="Times New Roman" w:cs="Times New Roman"/>
                <w:sz w:val="24"/>
                <w:szCs w:val="24"/>
              </w:rPr>
            </w:pPr>
            <w:r w:rsidRPr="005E075E">
              <w:rPr>
                <w:rFonts w:ascii="Times New Roman" w:hAnsi="Times New Roman" w:cs="Times New Roman"/>
                <w:sz w:val="24"/>
                <w:szCs w:val="24"/>
              </w:rPr>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rsidR="006365FC" w:rsidRPr="005E075E" w:rsidRDefault="006365FC" w:rsidP="00191F8F">
            <w:pPr>
              <w:tabs>
                <w:tab w:val="left" w:pos="1134"/>
              </w:tabs>
              <w:ind w:firstLine="0"/>
              <w:rPr>
                <w:rFonts w:ascii="Times New Roman" w:hAnsi="Times New Roman" w:cs="Times New Roman"/>
                <w:sz w:val="24"/>
                <w:szCs w:val="24"/>
              </w:rPr>
            </w:pPr>
            <w:r w:rsidRPr="005E075E">
              <w:rPr>
                <w:rFonts w:ascii="Times New Roman" w:hAnsi="Times New Roman" w:cs="Times New Roman"/>
                <w:sz w:val="24"/>
                <w:szCs w:val="24"/>
              </w:rPr>
              <w:t>Группы сараев должны содержать не более 30 блоков каждая. Площадь застройки сблокированных сараев не должна превышать 800 м2.</w:t>
            </w:r>
          </w:p>
          <w:p w:rsidR="006365FC" w:rsidRPr="005E075E" w:rsidRDefault="006365FC" w:rsidP="00191F8F">
            <w:pPr>
              <w:tabs>
                <w:tab w:val="left" w:pos="1134"/>
              </w:tabs>
              <w:ind w:firstLine="0"/>
              <w:rPr>
                <w:rFonts w:ascii="Times New Roman" w:hAnsi="Times New Roman" w:cs="Times New Roman"/>
                <w:sz w:val="24"/>
                <w:szCs w:val="24"/>
              </w:rPr>
            </w:pPr>
            <w:r w:rsidRPr="005E075E">
              <w:rPr>
                <w:rFonts w:ascii="Times New Roman" w:hAnsi="Times New Roman" w:cs="Times New Roman"/>
                <w:sz w:val="24"/>
                <w:szCs w:val="24"/>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rsidR="006365FC" w:rsidRPr="005E075E" w:rsidRDefault="006365FC" w:rsidP="00191F8F">
            <w:pPr>
              <w:tabs>
                <w:tab w:val="left" w:pos="1134"/>
              </w:tabs>
              <w:ind w:firstLine="0"/>
              <w:rPr>
                <w:rFonts w:ascii="Times New Roman" w:hAnsi="Times New Roman" w:cs="Times New Roman"/>
                <w:sz w:val="24"/>
                <w:szCs w:val="24"/>
              </w:rPr>
            </w:pPr>
            <w:r w:rsidRPr="005E075E">
              <w:rPr>
                <w:rFonts w:ascii="Times New Roman" w:hAnsi="Times New Roman" w:cs="Times New Roman"/>
                <w:sz w:val="24"/>
                <w:szCs w:val="24"/>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rsidR="006365FC" w:rsidRPr="005E075E" w:rsidRDefault="006365FC" w:rsidP="00191F8F">
            <w:pPr>
              <w:ind w:firstLine="0"/>
              <w:rPr>
                <w:rFonts w:ascii="Times New Roman" w:hAnsi="Times New Roman" w:cs="Times New Roman"/>
                <w:sz w:val="24"/>
                <w:szCs w:val="24"/>
              </w:rPr>
            </w:pPr>
            <w:r w:rsidRPr="005E075E">
              <w:rPr>
                <w:rFonts w:ascii="Times New Roman" w:hAnsi="Times New Roman" w:cs="Times New Roman"/>
                <w:sz w:val="24"/>
                <w:szCs w:val="24"/>
              </w:rPr>
              <w:t>Вспомогательные строения, за исключением гаражей, размещать со стороны улиц не допускается.</w:t>
            </w:r>
          </w:p>
        </w:tc>
      </w:tr>
      <w:tr w:rsidR="006365FC" w:rsidRPr="005E075E">
        <w:trPr>
          <w:trHeight w:val="3615"/>
        </w:trPr>
        <w:tc>
          <w:tcPr>
            <w:tcW w:w="3544" w:type="dxa"/>
          </w:tcPr>
          <w:p w:rsidR="006365FC" w:rsidRPr="005E075E" w:rsidRDefault="006365FC" w:rsidP="00376806">
            <w:pPr>
              <w:rPr>
                <w:rFonts w:ascii="Times New Roman" w:hAnsi="Times New Roman" w:cs="Times New Roman"/>
                <w:sz w:val="24"/>
                <w:szCs w:val="24"/>
              </w:rPr>
            </w:pPr>
            <w:r w:rsidRPr="005E075E">
              <w:rPr>
                <w:rFonts w:ascii="Times New Roman" w:hAnsi="Times New Roman" w:cs="Times New Roman"/>
                <w:sz w:val="24"/>
                <w:szCs w:val="24"/>
              </w:rPr>
              <w:t>Площадки для игр детей дошкольного и младшего школьного возраста, для отдыха взрослого населения,</w:t>
            </w:r>
          </w:p>
          <w:p w:rsidR="006365FC" w:rsidRPr="005E075E" w:rsidRDefault="006365FC" w:rsidP="00376806">
            <w:pPr>
              <w:rPr>
                <w:rFonts w:ascii="Times New Roman" w:hAnsi="Times New Roman" w:cs="Times New Roman"/>
                <w:sz w:val="24"/>
                <w:szCs w:val="24"/>
              </w:rPr>
            </w:pPr>
            <w:r w:rsidRPr="005E075E">
              <w:rPr>
                <w:rFonts w:ascii="Times New Roman" w:hAnsi="Times New Roman" w:cs="Times New Roman"/>
                <w:sz w:val="24"/>
                <w:szCs w:val="24"/>
              </w:rPr>
              <w:t xml:space="preserve">для занятий физкультурой, для хозяйственных целей и выгула собак. </w:t>
            </w:r>
          </w:p>
          <w:p w:rsidR="006365FC" w:rsidRPr="005E075E" w:rsidRDefault="006365FC" w:rsidP="00376806">
            <w:pPr>
              <w:rPr>
                <w:rFonts w:ascii="Times New Roman" w:hAnsi="Times New Roman" w:cs="Times New Roman"/>
                <w:sz w:val="24"/>
                <w:szCs w:val="24"/>
              </w:rPr>
            </w:pPr>
            <w:r w:rsidRPr="005E075E">
              <w:rPr>
                <w:rFonts w:ascii="Times New Roman" w:hAnsi="Times New Roman" w:cs="Times New Roman"/>
                <w:sz w:val="24"/>
                <w:szCs w:val="24"/>
              </w:rPr>
              <w:t>Гостевые автостоянки для парковки легковых автомобилей посетителей.</w:t>
            </w:r>
          </w:p>
        </w:tc>
        <w:tc>
          <w:tcPr>
            <w:tcW w:w="6379" w:type="dxa"/>
          </w:tcPr>
          <w:p w:rsidR="006365FC" w:rsidRPr="005E075E" w:rsidRDefault="006365FC" w:rsidP="00191F8F">
            <w:pPr>
              <w:ind w:firstLine="0"/>
              <w:rPr>
                <w:rFonts w:ascii="Times New Roman" w:hAnsi="Times New Roman" w:cs="Times New Roman"/>
                <w:sz w:val="24"/>
                <w:szCs w:val="24"/>
              </w:rPr>
            </w:pPr>
            <w:r w:rsidRPr="005E075E">
              <w:rPr>
                <w:rFonts w:ascii="Times New Roman" w:hAnsi="Times New Roman" w:cs="Times New Roman"/>
                <w:sz w:val="24"/>
                <w:szCs w:val="24"/>
              </w:rPr>
              <w:t>Минимально допустимое расстояние от окон жилых и общественных зданий до площадок:</w:t>
            </w:r>
          </w:p>
          <w:p w:rsidR="006365FC" w:rsidRPr="005E075E" w:rsidRDefault="006365FC" w:rsidP="00191F8F">
            <w:pPr>
              <w:ind w:firstLine="0"/>
              <w:rPr>
                <w:rFonts w:ascii="Times New Roman" w:hAnsi="Times New Roman" w:cs="Times New Roman"/>
                <w:sz w:val="24"/>
                <w:szCs w:val="24"/>
              </w:rPr>
            </w:pPr>
            <w:r w:rsidRPr="005E075E">
              <w:rPr>
                <w:rFonts w:ascii="Times New Roman" w:hAnsi="Times New Roman" w:cs="Times New Roman"/>
                <w:sz w:val="24"/>
                <w:szCs w:val="24"/>
              </w:rPr>
              <w:t>-для игр детей дошкольного и младшего школьного возраста - не менее 12 м;</w:t>
            </w:r>
          </w:p>
          <w:p w:rsidR="006365FC" w:rsidRPr="005E075E" w:rsidRDefault="006365FC" w:rsidP="00191F8F">
            <w:pPr>
              <w:ind w:firstLine="0"/>
              <w:rPr>
                <w:rFonts w:ascii="Times New Roman" w:hAnsi="Times New Roman" w:cs="Times New Roman"/>
                <w:sz w:val="24"/>
                <w:szCs w:val="24"/>
              </w:rPr>
            </w:pPr>
            <w:r w:rsidRPr="005E075E">
              <w:rPr>
                <w:rFonts w:ascii="Times New Roman" w:hAnsi="Times New Roman" w:cs="Times New Roman"/>
                <w:sz w:val="24"/>
                <w:szCs w:val="24"/>
              </w:rPr>
              <w:t>-для отдыха взрослого населения - не менее 10 м;</w:t>
            </w:r>
          </w:p>
          <w:p w:rsidR="006365FC" w:rsidRPr="005E075E" w:rsidRDefault="006365FC" w:rsidP="00191F8F">
            <w:pPr>
              <w:ind w:firstLine="0"/>
              <w:rPr>
                <w:rFonts w:ascii="Times New Roman" w:hAnsi="Times New Roman" w:cs="Times New Roman"/>
                <w:sz w:val="24"/>
                <w:szCs w:val="24"/>
              </w:rPr>
            </w:pPr>
            <w:r w:rsidRPr="005E075E">
              <w:rPr>
                <w:rFonts w:ascii="Times New Roman" w:hAnsi="Times New Roman" w:cs="Times New Roman"/>
                <w:sz w:val="24"/>
                <w:szCs w:val="24"/>
              </w:rPr>
              <w:t>-для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rsidR="006365FC" w:rsidRPr="005E075E" w:rsidRDefault="006365FC" w:rsidP="00191F8F">
            <w:pPr>
              <w:ind w:firstLine="0"/>
              <w:rPr>
                <w:rFonts w:ascii="Times New Roman" w:hAnsi="Times New Roman" w:cs="Times New Roman"/>
                <w:sz w:val="24"/>
                <w:szCs w:val="24"/>
              </w:rPr>
            </w:pPr>
            <w:r w:rsidRPr="005E075E">
              <w:rPr>
                <w:rFonts w:ascii="Times New Roman" w:hAnsi="Times New Roman" w:cs="Times New Roman"/>
                <w:sz w:val="24"/>
                <w:szCs w:val="24"/>
              </w:rPr>
              <w:t>-для хозяйственных целей - не менее 20 м;</w:t>
            </w:r>
          </w:p>
          <w:p w:rsidR="006365FC" w:rsidRPr="005E075E" w:rsidRDefault="006365FC" w:rsidP="00191F8F">
            <w:pPr>
              <w:ind w:firstLine="0"/>
              <w:rPr>
                <w:rFonts w:ascii="Times New Roman" w:hAnsi="Times New Roman" w:cs="Times New Roman"/>
                <w:sz w:val="24"/>
                <w:szCs w:val="24"/>
              </w:rPr>
            </w:pPr>
            <w:r w:rsidRPr="005E075E">
              <w:rPr>
                <w:rFonts w:ascii="Times New Roman" w:hAnsi="Times New Roman" w:cs="Times New Roman"/>
                <w:sz w:val="24"/>
                <w:szCs w:val="24"/>
              </w:rPr>
              <w:t>-для выгула собак - не менее 40 м;</w:t>
            </w:r>
          </w:p>
          <w:p w:rsidR="006365FC" w:rsidRPr="005E075E" w:rsidRDefault="006365FC" w:rsidP="00191F8F">
            <w:pPr>
              <w:ind w:firstLine="0"/>
              <w:rPr>
                <w:rFonts w:ascii="Times New Roman" w:hAnsi="Times New Roman" w:cs="Times New Roman"/>
                <w:sz w:val="24"/>
                <w:szCs w:val="24"/>
              </w:rPr>
            </w:pPr>
            <w:r w:rsidRPr="005E075E">
              <w:rPr>
                <w:rFonts w:ascii="Times New Roman" w:hAnsi="Times New Roman" w:cs="Times New Roman"/>
                <w:sz w:val="24"/>
                <w:szCs w:val="24"/>
              </w:rPr>
              <w:t>Расстояния от площадок для сушки белья не нормируются.</w:t>
            </w:r>
          </w:p>
          <w:p w:rsidR="006365FC" w:rsidRPr="005E075E" w:rsidRDefault="006365FC" w:rsidP="00191F8F">
            <w:pPr>
              <w:ind w:firstLine="0"/>
              <w:rPr>
                <w:rFonts w:ascii="Times New Roman" w:hAnsi="Times New Roman" w:cs="Times New Roman"/>
                <w:sz w:val="24"/>
                <w:szCs w:val="24"/>
              </w:rPr>
            </w:pPr>
            <w:r w:rsidRPr="005E075E">
              <w:rPr>
                <w:rFonts w:ascii="Times New Roman" w:hAnsi="Times New Roman" w:cs="Times New Roman"/>
                <w:sz w:val="24"/>
                <w:szCs w:val="24"/>
              </w:rPr>
              <w:t xml:space="preserve">Расстояния от площадок для хозяйственных целей до наиболее удаленного входа в жилое здание - не более 100 м </w:t>
            </w:r>
          </w:p>
        </w:tc>
      </w:tr>
      <w:tr w:rsidR="006365FC" w:rsidRPr="005E075E">
        <w:trPr>
          <w:trHeight w:val="1078"/>
        </w:trPr>
        <w:tc>
          <w:tcPr>
            <w:tcW w:w="3544" w:type="dxa"/>
          </w:tcPr>
          <w:p w:rsidR="006365FC" w:rsidRPr="005E075E" w:rsidRDefault="006365FC" w:rsidP="00376806">
            <w:pPr>
              <w:rPr>
                <w:rFonts w:ascii="Times New Roman" w:hAnsi="Times New Roman" w:cs="Times New Roman"/>
                <w:sz w:val="24"/>
                <w:szCs w:val="24"/>
              </w:rPr>
            </w:pPr>
            <w:r w:rsidRPr="005E075E">
              <w:rPr>
                <w:rFonts w:ascii="Times New Roman" w:hAnsi="Times New Roman" w:cs="Times New Roman"/>
                <w:sz w:val="24"/>
                <w:szCs w:val="24"/>
              </w:rPr>
              <w:t>Площадки для сбора твердых бытовых отходов.</w:t>
            </w:r>
          </w:p>
        </w:tc>
        <w:tc>
          <w:tcPr>
            <w:tcW w:w="6379" w:type="dxa"/>
          </w:tcPr>
          <w:p w:rsidR="006365FC" w:rsidRPr="005E075E" w:rsidRDefault="006365FC" w:rsidP="00191F8F">
            <w:pPr>
              <w:ind w:firstLine="0"/>
              <w:rPr>
                <w:rFonts w:ascii="Times New Roman" w:hAnsi="Times New Roman" w:cs="Times New Roman"/>
                <w:sz w:val="24"/>
                <w:szCs w:val="24"/>
              </w:rPr>
            </w:pPr>
            <w:r w:rsidRPr="005E075E">
              <w:rPr>
                <w:rFonts w:ascii="Times New Roman" w:hAnsi="Times New Roman" w:cs="Times New Roman"/>
                <w:sz w:val="24"/>
                <w:szCs w:val="24"/>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6365FC" w:rsidRPr="005E075E" w:rsidRDefault="006365FC" w:rsidP="00191F8F">
            <w:pPr>
              <w:ind w:firstLine="0"/>
              <w:rPr>
                <w:rFonts w:ascii="Times New Roman" w:hAnsi="Times New Roman" w:cs="Times New Roman"/>
                <w:sz w:val="24"/>
                <w:szCs w:val="24"/>
              </w:rPr>
            </w:pPr>
            <w:r w:rsidRPr="005E075E">
              <w:rPr>
                <w:rFonts w:ascii="Times New Roman" w:hAnsi="Times New Roman" w:cs="Times New Roman"/>
                <w:sz w:val="24"/>
                <w:szCs w:val="24"/>
              </w:rPr>
              <w:t>Общее количество контейнеров не более 5 шт.</w:t>
            </w:r>
          </w:p>
        </w:tc>
      </w:tr>
      <w:tr w:rsidR="006365FC" w:rsidRPr="005E075E">
        <w:tc>
          <w:tcPr>
            <w:tcW w:w="3544" w:type="dxa"/>
          </w:tcPr>
          <w:p w:rsidR="006365FC" w:rsidRPr="005E075E" w:rsidRDefault="006365FC" w:rsidP="00376806">
            <w:pPr>
              <w:rPr>
                <w:rFonts w:ascii="Times New Roman" w:hAnsi="Times New Roman" w:cs="Times New Roman"/>
                <w:sz w:val="24"/>
                <w:szCs w:val="24"/>
              </w:rPr>
            </w:pPr>
            <w:r w:rsidRPr="005E075E">
              <w:rPr>
                <w:rFonts w:ascii="Times New Roman" w:hAnsi="Times New Roman" w:cs="Times New Roman"/>
                <w:sz w:val="24"/>
                <w:szCs w:val="24"/>
              </w:rPr>
              <w:t>Объекты хранения индивидуального легкового автотранспорта на участках индивидуальных жилых домов</w:t>
            </w:r>
          </w:p>
        </w:tc>
        <w:tc>
          <w:tcPr>
            <w:tcW w:w="6379" w:type="dxa"/>
          </w:tcPr>
          <w:p w:rsidR="006365FC" w:rsidRPr="005E075E" w:rsidRDefault="006365FC" w:rsidP="00191F8F">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Максимальная высота зданий - 6 м</w:t>
            </w:r>
          </w:p>
          <w:p w:rsidR="006365FC" w:rsidRPr="005E075E" w:rsidRDefault="006365FC" w:rsidP="00191F8F">
            <w:pPr>
              <w:ind w:firstLine="0"/>
              <w:rPr>
                <w:rFonts w:ascii="Times New Roman" w:hAnsi="Times New Roman" w:cs="Times New Roman"/>
                <w:sz w:val="24"/>
                <w:szCs w:val="24"/>
              </w:rPr>
            </w:pPr>
            <w:r w:rsidRPr="005E075E">
              <w:rPr>
                <w:rFonts w:ascii="Times New Roman" w:hAnsi="Times New Roman" w:cs="Times New Roman"/>
                <w:sz w:val="24"/>
                <w:szCs w:val="24"/>
              </w:rPr>
              <w:t>Допускается размещать по красной линии без устройства распашных ворот. Допускается делать встроенными в первые этажи жилого дома.</w:t>
            </w:r>
          </w:p>
          <w:p w:rsidR="006365FC" w:rsidRPr="005E075E" w:rsidRDefault="006365FC" w:rsidP="00191F8F">
            <w:pPr>
              <w:ind w:firstLine="0"/>
              <w:rPr>
                <w:rFonts w:ascii="Times New Roman" w:hAnsi="Times New Roman" w:cs="Times New Roman"/>
                <w:sz w:val="24"/>
                <w:szCs w:val="24"/>
              </w:rPr>
            </w:pPr>
            <w:r w:rsidRPr="005E075E">
              <w:rPr>
                <w:rFonts w:ascii="Times New Roman" w:hAnsi="Times New Roman" w:cs="Times New Roman"/>
                <w:sz w:val="24"/>
                <w:szCs w:val="24"/>
              </w:rPr>
              <w:t>На приусадебных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tc>
      </w:tr>
    </w:tbl>
    <w:p w:rsidR="006365FC" w:rsidRPr="0050584D" w:rsidRDefault="006365FC" w:rsidP="005F7912">
      <w:pPr>
        <w:rPr>
          <w:rFonts w:ascii="Times New Roman" w:hAnsi="Times New Roman" w:cs="Times New Roman"/>
          <w:sz w:val="24"/>
          <w:szCs w:val="24"/>
        </w:rPr>
      </w:pPr>
    </w:p>
    <w:p w:rsidR="006365FC" w:rsidRPr="0050584D" w:rsidRDefault="006365FC" w:rsidP="00B92D2F">
      <w:pPr>
        <w:widowControl w:val="0"/>
        <w:outlineLvl w:val="0"/>
        <w:rPr>
          <w:rFonts w:ascii="Times New Roman" w:hAnsi="Times New Roman" w:cs="Times New Roman"/>
          <w:b/>
          <w:bCs/>
          <w:sz w:val="24"/>
          <w:szCs w:val="24"/>
          <w:u w:val="single"/>
        </w:rPr>
      </w:pPr>
      <w:bookmarkStart w:id="500" w:name="_Toc3399167"/>
      <w:r w:rsidRPr="0050584D">
        <w:rPr>
          <w:rFonts w:ascii="Times New Roman" w:hAnsi="Times New Roman" w:cs="Times New Roman"/>
          <w:b/>
          <w:bCs/>
          <w:sz w:val="24"/>
          <w:szCs w:val="24"/>
          <w:u w:val="single"/>
        </w:rPr>
        <w:t>3) Ж-Р. Зона развития застройки индивидуальными жилыми домами</w:t>
      </w:r>
      <w:bookmarkEnd w:id="500"/>
      <w:r w:rsidRPr="0050584D">
        <w:rPr>
          <w:rFonts w:ascii="Times New Roman" w:hAnsi="Times New Roman" w:cs="Times New Roman"/>
          <w:b/>
          <w:bCs/>
          <w:sz w:val="24"/>
          <w:szCs w:val="24"/>
          <w:u w:val="single"/>
        </w:rPr>
        <w:t xml:space="preserve">  </w:t>
      </w:r>
    </w:p>
    <w:p w:rsidR="006365FC" w:rsidRPr="00B06FF8" w:rsidRDefault="006365FC" w:rsidP="00B92D2F">
      <w:pPr>
        <w:widowControl w:val="0"/>
        <w:ind w:firstLine="567"/>
        <w:rPr>
          <w:rFonts w:ascii="Times New Roman" w:eastAsia="SimSun" w:hAnsi="Times New Roman" w:cs="Times New Roman"/>
          <w:i/>
          <w:iCs/>
          <w:sz w:val="24"/>
          <w:szCs w:val="24"/>
          <w:lang w:eastAsia="zh-CN"/>
        </w:rPr>
      </w:pPr>
      <w:r w:rsidRPr="00B06FF8">
        <w:rPr>
          <w:rFonts w:ascii="Times New Roman" w:eastAsia="SimSun" w:hAnsi="Times New Roman" w:cs="Times New Roman"/>
          <w:i/>
          <w:iCs/>
          <w:sz w:val="24"/>
          <w:szCs w:val="24"/>
          <w:lang w:eastAsia="zh-CN"/>
        </w:rPr>
        <w:t xml:space="preserve">Зона развития застройки индивидуальными жилыми домами Ж-Р выделена для обеспечения правовых, социальных, культурных, бытовых условий формирования жилых кварталов на перспективу развития населенных пунктов в соответствии с положениями Генерального плана Стародеревянковского сельского поселения из отдельно стоящих индивидуальных жилых домов усадебного типа с возможностью ведения личного подсобного хозяйства, а также с минимально разрешенным набором услуг местного значения. </w:t>
      </w:r>
    </w:p>
    <w:p w:rsidR="006365FC" w:rsidRPr="00B06FF8" w:rsidRDefault="006365FC" w:rsidP="00B92D2F">
      <w:pPr>
        <w:ind w:firstLine="567"/>
        <w:rPr>
          <w:rFonts w:ascii="Times New Roman" w:eastAsia="SimSun" w:hAnsi="Times New Roman" w:cs="Times New Roman"/>
          <w:i/>
          <w:iCs/>
          <w:sz w:val="24"/>
          <w:szCs w:val="24"/>
          <w:lang w:eastAsia="zh-CN"/>
        </w:rPr>
      </w:pPr>
      <w:r w:rsidRPr="00B06FF8">
        <w:rPr>
          <w:rFonts w:ascii="Times New Roman" w:eastAsia="SimSun" w:hAnsi="Times New Roman" w:cs="Times New Roman"/>
          <w:i/>
          <w:iCs/>
          <w:sz w:val="24"/>
          <w:szCs w:val="24"/>
          <w:lang w:eastAsia="zh-CN"/>
        </w:rPr>
        <w:t xml:space="preserve">По мере принятия решений о застройке данных территорий, органами местного самоуправления, проводятся работы по подготовке и утверждению документации по планировке территории с целью выделения требуемой планировочной структуры и функционального зонирования, определения границ земельных участков. </w:t>
      </w:r>
    </w:p>
    <w:p w:rsidR="006365FC" w:rsidRPr="00B06FF8" w:rsidRDefault="006365FC" w:rsidP="00B92D2F">
      <w:pPr>
        <w:ind w:firstLine="567"/>
        <w:rPr>
          <w:rFonts w:ascii="Times New Roman" w:eastAsia="SimSun" w:hAnsi="Times New Roman" w:cs="Times New Roman"/>
          <w:i/>
          <w:iCs/>
          <w:sz w:val="24"/>
          <w:szCs w:val="24"/>
          <w:lang w:eastAsia="zh-CN"/>
        </w:rPr>
      </w:pPr>
      <w:r w:rsidRPr="00B06FF8">
        <w:rPr>
          <w:rFonts w:ascii="Times New Roman" w:eastAsia="SimSun" w:hAnsi="Times New Roman" w:cs="Times New Roman"/>
          <w:i/>
          <w:iCs/>
          <w:sz w:val="24"/>
          <w:szCs w:val="24"/>
          <w:lang w:eastAsia="zh-CN"/>
        </w:rPr>
        <w:t xml:space="preserve">После проведения данных мероприятий осуществляется зонирование таких территорий, в установленном порядке вносятся изменения в карты градостроительного зонирования настоящих Правил. </w:t>
      </w:r>
    </w:p>
    <w:p w:rsidR="006365FC" w:rsidRPr="0050584D" w:rsidRDefault="006365FC" w:rsidP="00B92D2F">
      <w:pPr>
        <w:widowControl w:val="0"/>
        <w:rPr>
          <w:rFonts w:ascii="Times New Roman" w:hAnsi="Times New Roman" w:cs="Times New Roman"/>
          <w:b/>
          <w:bCs/>
          <w:sz w:val="24"/>
          <w:szCs w:val="24"/>
          <w:u w:val="single"/>
        </w:rPr>
      </w:pPr>
    </w:p>
    <w:p w:rsidR="006365FC" w:rsidRPr="0050584D" w:rsidRDefault="006365FC" w:rsidP="00B92D2F">
      <w:pPr>
        <w:widowControl w:val="0"/>
        <w:ind w:firstLine="426"/>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3.1) Основные виды разрешённого использования земельных участков и объе</w:t>
      </w:r>
      <w:r>
        <w:rPr>
          <w:rFonts w:ascii="Times New Roman" w:eastAsia="SimSun" w:hAnsi="Times New Roman" w:cs="Times New Roman"/>
          <w:sz w:val="24"/>
          <w:szCs w:val="24"/>
          <w:lang w:eastAsia="zh-CN"/>
        </w:rPr>
        <w:t xml:space="preserve">ктов капитального строительства - </w:t>
      </w:r>
      <w:r w:rsidRPr="0050584D">
        <w:rPr>
          <w:rFonts w:ascii="Times New Roman" w:eastAsia="SimSun" w:hAnsi="Times New Roman" w:cs="Times New Roman"/>
          <w:sz w:val="24"/>
          <w:szCs w:val="24"/>
          <w:lang w:eastAsia="zh-CN"/>
        </w:rPr>
        <w:t>не установлены.</w:t>
      </w:r>
    </w:p>
    <w:p w:rsidR="006365FC" w:rsidRPr="0050584D" w:rsidRDefault="006365FC" w:rsidP="00B92D2F">
      <w:pPr>
        <w:widowControl w:val="0"/>
        <w:ind w:firstLine="425"/>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3.2) Условно разрешённые виды использования земельных участков и объектов капитального строительства - не установлены.</w:t>
      </w:r>
    </w:p>
    <w:p w:rsidR="006365FC" w:rsidRPr="0050584D" w:rsidRDefault="006365FC" w:rsidP="00B92D2F">
      <w:pPr>
        <w:widowControl w:val="0"/>
        <w:ind w:firstLine="425"/>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3.3) Вспомогательные виды использования земельных участков и объе</w:t>
      </w:r>
      <w:r>
        <w:rPr>
          <w:rFonts w:ascii="Times New Roman" w:eastAsia="SimSun" w:hAnsi="Times New Roman" w:cs="Times New Roman"/>
          <w:sz w:val="24"/>
          <w:szCs w:val="24"/>
          <w:lang w:eastAsia="zh-CN"/>
        </w:rPr>
        <w:t xml:space="preserve">ктов капитального строительства - </w:t>
      </w:r>
      <w:r w:rsidRPr="0050584D">
        <w:rPr>
          <w:rFonts w:ascii="Times New Roman" w:eastAsia="SimSun" w:hAnsi="Times New Roman" w:cs="Times New Roman"/>
          <w:sz w:val="24"/>
          <w:szCs w:val="24"/>
          <w:lang w:eastAsia="zh-CN"/>
        </w:rPr>
        <w:t>не установлены.</w:t>
      </w:r>
    </w:p>
    <w:p w:rsidR="006365FC" w:rsidRPr="0050584D" w:rsidRDefault="006365FC" w:rsidP="00B92D2F">
      <w:pPr>
        <w:pStyle w:val="Heading2"/>
        <w:spacing w:before="0"/>
        <w:ind w:left="578"/>
        <w:rPr>
          <w:rFonts w:ascii="Times New Roman" w:hAnsi="Times New Roman" w:cs="Times New Roman"/>
          <w:color w:val="auto"/>
          <w:sz w:val="24"/>
          <w:szCs w:val="24"/>
        </w:rPr>
      </w:pPr>
    </w:p>
    <w:p w:rsidR="006365FC" w:rsidRPr="0050584D" w:rsidRDefault="006365FC" w:rsidP="00B92D2F">
      <w:pPr>
        <w:pStyle w:val="Heading2"/>
        <w:spacing w:before="0"/>
        <w:ind w:left="578"/>
        <w:rPr>
          <w:rFonts w:ascii="Times New Roman" w:hAnsi="Times New Roman" w:cs="Times New Roman"/>
          <w:color w:val="auto"/>
          <w:sz w:val="24"/>
          <w:szCs w:val="24"/>
        </w:rPr>
      </w:pPr>
      <w:bookmarkStart w:id="501" w:name="_Toc536808482"/>
      <w:bookmarkStart w:id="502" w:name="_Toc2849264"/>
      <w:bookmarkStart w:id="503" w:name="_Toc3399169"/>
      <w:r w:rsidRPr="0050584D">
        <w:rPr>
          <w:rFonts w:ascii="Times New Roman" w:hAnsi="Times New Roman" w:cs="Times New Roman"/>
          <w:color w:val="auto"/>
          <w:sz w:val="24"/>
          <w:szCs w:val="24"/>
        </w:rPr>
        <w:t>Статья 58.1. Иные параметры разрешённого строительства, реконструкции объектов капитального строительства и ограничения использования земельных участков, расположенных в пределах жилой зоны.</w:t>
      </w:r>
      <w:bookmarkEnd w:id="501"/>
      <w:bookmarkEnd w:id="502"/>
      <w:bookmarkEnd w:id="503"/>
    </w:p>
    <w:p w:rsidR="006365FC" w:rsidRPr="0050584D" w:rsidRDefault="006365FC" w:rsidP="00B92D2F">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1. На территории существующей застройки в условиях исторически-сложившейся ситуации жилые и общественные здания могут размещаться по красной линии улиц (по фасадной границе земельного участка, если красные линии не установлены) по согласованию с органами местного самоуправления.</w:t>
      </w:r>
    </w:p>
    <w:p w:rsidR="006365FC" w:rsidRPr="0050584D" w:rsidRDefault="006365FC" w:rsidP="00B92D2F">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2. 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6365FC" w:rsidRPr="0050584D" w:rsidRDefault="006365FC" w:rsidP="00B92D2F">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3. До границы соседнего приквартирного участка расстояния по санитарно-бытовым условиям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6365FC" w:rsidRPr="0050584D" w:rsidRDefault="006365FC" w:rsidP="00B92D2F">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1,0 м - для одноэтажного жилого дома;</w:t>
      </w:r>
    </w:p>
    <w:p w:rsidR="006365FC" w:rsidRPr="0050584D" w:rsidRDefault="006365FC" w:rsidP="00B92D2F">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1,5 м - для двухэтажного жилого дома;</w:t>
      </w:r>
    </w:p>
    <w:p w:rsidR="006365FC" w:rsidRPr="0050584D" w:rsidRDefault="006365FC" w:rsidP="00B92D2F">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rsidR="006365FC" w:rsidRPr="0050584D" w:rsidRDefault="006365FC" w:rsidP="00B92D2F">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от других построек (баня, гараж и другие) - 1 м;</w:t>
      </w:r>
    </w:p>
    <w:p w:rsidR="006365FC" w:rsidRPr="0050584D" w:rsidRDefault="006365FC" w:rsidP="00B92D2F">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от стволов высокорослых деревьев - 4 м;</w:t>
      </w:r>
    </w:p>
    <w:p w:rsidR="006365FC" w:rsidRPr="0050584D" w:rsidRDefault="006365FC" w:rsidP="00B92D2F">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от стволов среднерослых деревьев - 2 м;</w:t>
      </w:r>
    </w:p>
    <w:p w:rsidR="006365FC" w:rsidRPr="0050584D" w:rsidRDefault="006365FC" w:rsidP="00B92D2F">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от кустарника - 1 м.</w:t>
      </w:r>
    </w:p>
    <w:p w:rsidR="006365FC" w:rsidRPr="0050584D" w:rsidRDefault="006365FC" w:rsidP="00B92D2F">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4. Расстояние от объектов придорожного сервиса до жилых и общественных зданий, общеобразовательных школ, дошкольных образовательных учреждений, лечебных учреждений со стационаром - 50 метров.</w:t>
      </w:r>
    </w:p>
    <w:p w:rsidR="006365FC" w:rsidRPr="0050584D" w:rsidRDefault="006365FC" w:rsidP="00B92D2F">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5. Расстояния между длинными сторонами секционных жилых зданий высотой 2 - 3 этажа должны быть не менее 15 м, а между одно-, двухквартирными жилыми домами и хозяйственными постройками - в соответствии с противопожарными требованиями.</w:t>
      </w:r>
    </w:p>
    <w:p w:rsidR="006365FC" w:rsidRPr="0050584D" w:rsidRDefault="006365FC" w:rsidP="00B92D2F">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6. 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6365FC" w:rsidRPr="0050584D" w:rsidRDefault="006365FC" w:rsidP="00B92D2F">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7. Расстояния от помещений и выгулов (вольеров, навесов, загонов) для содержания и разведения животных до окон жилых помещений и кухонь должны быть не менее:</w:t>
      </w:r>
    </w:p>
    <w:p w:rsidR="006365FC" w:rsidRPr="0050584D" w:rsidRDefault="006365FC" w:rsidP="00B92D2F">
      <w:pPr>
        <w:rPr>
          <w:rFonts w:ascii="Times New Roman" w:eastAsia="SimSun" w:hAnsi="Times New Roman" w:cs="Times New Roman"/>
          <w:sz w:val="24"/>
          <w:szCs w:val="24"/>
          <w:lang w:eastAsia="zh-CN"/>
        </w:rPr>
      </w:pPr>
    </w:p>
    <w:tbl>
      <w:tblPr>
        <w:tblW w:w="0" w:type="auto"/>
        <w:tblInd w:w="2" w:type="dxa"/>
        <w:tblLayout w:type="fixed"/>
        <w:tblCellMar>
          <w:left w:w="70" w:type="dxa"/>
          <w:right w:w="70" w:type="dxa"/>
        </w:tblCellMar>
        <w:tblLook w:val="0000"/>
      </w:tblPr>
      <w:tblGrid>
        <w:gridCol w:w="1985"/>
        <w:gridCol w:w="1134"/>
        <w:gridCol w:w="1276"/>
        <w:gridCol w:w="1134"/>
        <w:gridCol w:w="1559"/>
        <w:gridCol w:w="709"/>
        <w:gridCol w:w="945"/>
        <w:gridCol w:w="1395"/>
      </w:tblGrid>
      <w:tr w:rsidR="006365FC" w:rsidRPr="005E075E">
        <w:trPr>
          <w:cantSplit/>
          <w:trHeight w:val="240"/>
        </w:trPr>
        <w:tc>
          <w:tcPr>
            <w:tcW w:w="1985" w:type="dxa"/>
            <w:vMerge w:val="restart"/>
            <w:tcBorders>
              <w:top w:val="single" w:sz="4" w:space="0" w:color="000000"/>
              <w:left w:val="single" w:sz="4" w:space="0" w:color="000000"/>
            </w:tcBorders>
            <w:vAlign w:val="center"/>
          </w:tcPr>
          <w:p w:rsidR="006365FC" w:rsidRPr="0050584D" w:rsidRDefault="006365FC" w:rsidP="004B4564">
            <w:pPr>
              <w:ind w:firstLine="0"/>
              <w:jc w:val="center"/>
              <w:rPr>
                <w:rFonts w:ascii="Times New Roman" w:eastAsia="SimSun" w:hAnsi="Times New Roman" w:cs="Times New Roman"/>
                <w:lang w:eastAsia="zh-CN"/>
              </w:rPr>
            </w:pPr>
            <w:r w:rsidRPr="0050584D">
              <w:rPr>
                <w:rFonts w:ascii="Times New Roman" w:eastAsia="SimSun" w:hAnsi="Times New Roman" w:cs="Times New Roman"/>
                <w:lang w:eastAsia="zh-CN"/>
              </w:rPr>
              <w:t>Нормативный</w:t>
            </w:r>
            <w:r w:rsidRPr="0050584D">
              <w:rPr>
                <w:rFonts w:ascii="Times New Roman" w:eastAsia="SimSun" w:hAnsi="Times New Roman" w:cs="Times New Roman"/>
                <w:lang w:eastAsia="zh-CN"/>
              </w:rPr>
              <w:br/>
              <w:t>разрыв</w:t>
            </w:r>
          </w:p>
        </w:tc>
        <w:tc>
          <w:tcPr>
            <w:tcW w:w="8152" w:type="dxa"/>
            <w:gridSpan w:val="7"/>
            <w:tcBorders>
              <w:top w:val="single" w:sz="4" w:space="0" w:color="000000"/>
              <w:left w:val="single" w:sz="4" w:space="0" w:color="000000"/>
              <w:bottom w:val="single" w:sz="4" w:space="0" w:color="000000"/>
              <w:right w:val="single" w:sz="4" w:space="0" w:color="000000"/>
            </w:tcBorders>
            <w:vAlign w:val="center"/>
          </w:tcPr>
          <w:p w:rsidR="006365FC" w:rsidRPr="0050584D" w:rsidRDefault="006365FC" w:rsidP="004B4564">
            <w:pPr>
              <w:ind w:firstLine="0"/>
              <w:jc w:val="center"/>
              <w:rPr>
                <w:rFonts w:ascii="Times New Roman" w:eastAsia="SimSun" w:hAnsi="Times New Roman" w:cs="Times New Roman"/>
                <w:lang w:eastAsia="zh-CN"/>
              </w:rPr>
            </w:pPr>
            <w:r w:rsidRPr="0050584D">
              <w:rPr>
                <w:rFonts w:ascii="Times New Roman" w:eastAsia="SimSun" w:hAnsi="Times New Roman" w:cs="Times New Roman"/>
                <w:lang w:eastAsia="zh-CN"/>
              </w:rPr>
              <w:t>Поголовье (шт.), не более</w:t>
            </w:r>
          </w:p>
        </w:tc>
      </w:tr>
      <w:tr w:rsidR="006365FC" w:rsidRPr="005E075E">
        <w:trPr>
          <w:cantSplit/>
          <w:trHeight w:val="360"/>
        </w:trPr>
        <w:tc>
          <w:tcPr>
            <w:tcW w:w="1985" w:type="dxa"/>
            <w:vMerge/>
            <w:tcBorders>
              <w:left w:val="single" w:sz="4" w:space="0" w:color="000000"/>
              <w:bottom w:val="single" w:sz="4" w:space="0" w:color="000000"/>
            </w:tcBorders>
            <w:vAlign w:val="center"/>
          </w:tcPr>
          <w:p w:rsidR="006365FC" w:rsidRPr="0050584D" w:rsidRDefault="006365FC" w:rsidP="004B4564">
            <w:pPr>
              <w:ind w:firstLine="0"/>
              <w:jc w:val="center"/>
              <w:rPr>
                <w:rFonts w:ascii="Times New Roman" w:eastAsia="SimSun" w:hAnsi="Times New Roman"/>
                <w:lang w:eastAsia="zh-CN"/>
              </w:rPr>
            </w:pPr>
          </w:p>
        </w:tc>
        <w:tc>
          <w:tcPr>
            <w:tcW w:w="1134" w:type="dxa"/>
            <w:tcBorders>
              <w:top w:val="single" w:sz="4" w:space="0" w:color="000000"/>
              <w:left w:val="single" w:sz="4" w:space="0" w:color="000000"/>
              <w:bottom w:val="single" w:sz="4" w:space="0" w:color="000000"/>
            </w:tcBorders>
            <w:vAlign w:val="center"/>
          </w:tcPr>
          <w:p w:rsidR="006365FC" w:rsidRPr="0050584D" w:rsidRDefault="006365FC" w:rsidP="004B4564">
            <w:pPr>
              <w:ind w:firstLine="0"/>
              <w:jc w:val="center"/>
              <w:rPr>
                <w:rFonts w:ascii="Times New Roman" w:eastAsia="SimSun" w:hAnsi="Times New Roman" w:cs="Times New Roman"/>
                <w:lang w:eastAsia="zh-CN"/>
              </w:rPr>
            </w:pPr>
            <w:r w:rsidRPr="0050584D">
              <w:rPr>
                <w:rFonts w:ascii="Times New Roman" w:eastAsia="SimSun" w:hAnsi="Times New Roman" w:cs="Times New Roman"/>
                <w:lang w:eastAsia="zh-CN"/>
              </w:rPr>
              <w:t>свиньи</w:t>
            </w:r>
          </w:p>
        </w:tc>
        <w:tc>
          <w:tcPr>
            <w:tcW w:w="1276" w:type="dxa"/>
            <w:tcBorders>
              <w:top w:val="single" w:sz="4" w:space="0" w:color="000000"/>
              <w:left w:val="single" w:sz="4" w:space="0" w:color="000000"/>
              <w:bottom w:val="single" w:sz="4" w:space="0" w:color="000000"/>
            </w:tcBorders>
            <w:vAlign w:val="center"/>
          </w:tcPr>
          <w:p w:rsidR="006365FC" w:rsidRPr="0050584D" w:rsidRDefault="006365FC" w:rsidP="004B4564">
            <w:pPr>
              <w:ind w:firstLine="0"/>
              <w:jc w:val="center"/>
              <w:rPr>
                <w:rFonts w:ascii="Times New Roman" w:eastAsia="SimSun" w:hAnsi="Times New Roman" w:cs="Times New Roman"/>
                <w:lang w:eastAsia="zh-CN"/>
              </w:rPr>
            </w:pPr>
            <w:r w:rsidRPr="0050584D">
              <w:rPr>
                <w:rFonts w:ascii="Times New Roman" w:eastAsia="SimSun" w:hAnsi="Times New Roman" w:cs="Times New Roman"/>
                <w:lang w:eastAsia="zh-CN"/>
              </w:rPr>
              <w:t xml:space="preserve">коровы, </w:t>
            </w:r>
            <w:r w:rsidRPr="0050584D">
              <w:rPr>
                <w:rFonts w:ascii="Times New Roman" w:eastAsia="SimSun" w:hAnsi="Times New Roman" w:cs="Times New Roman"/>
                <w:lang w:eastAsia="zh-CN"/>
              </w:rPr>
              <w:br/>
              <w:t>бычки</w:t>
            </w:r>
          </w:p>
        </w:tc>
        <w:tc>
          <w:tcPr>
            <w:tcW w:w="1134" w:type="dxa"/>
            <w:tcBorders>
              <w:top w:val="single" w:sz="4" w:space="0" w:color="000000"/>
              <w:left w:val="single" w:sz="4" w:space="0" w:color="000000"/>
              <w:bottom w:val="single" w:sz="4" w:space="0" w:color="000000"/>
            </w:tcBorders>
            <w:vAlign w:val="center"/>
          </w:tcPr>
          <w:p w:rsidR="006365FC" w:rsidRPr="0050584D" w:rsidRDefault="006365FC" w:rsidP="004B4564">
            <w:pPr>
              <w:ind w:firstLine="0"/>
              <w:jc w:val="center"/>
              <w:rPr>
                <w:rFonts w:ascii="Times New Roman" w:eastAsia="SimSun" w:hAnsi="Times New Roman" w:cs="Times New Roman"/>
                <w:lang w:eastAsia="zh-CN"/>
              </w:rPr>
            </w:pPr>
            <w:r w:rsidRPr="0050584D">
              <w:rPr>
                <w:rFonts w:ascii="Times New Roman" w:eastAsia="SimSun" w:hAnsi="Times New Roman" w:cs="Times New Roman"/>
                <w:lang w:eastAsia="zh-CN"/>
              </w:rPr>
              <w:t>овцы,</w:t>
            </w:r>
            <w:r w:rsidRPr="0050584D">
              <w:rPr>
                <w:rFonts w:ascii="Times New Roman" w:eastAsia="SimSun" w:hAnsi="Times New Roman" w:cs="Times New Roman"/>
                <w:lang w:eastAsia="zh-CN"/>
              </w:rPr>
              <w:br/>
              <w:t>козы</w:t>
            </w:r>
          </w:p>
        </w:tc>
        <w:tc>
          <w:tcPr>
            <w:tcW w:w="1559" w:type="dxa"/>
            <w:tcBorders>
              <w:top w:val="single" w:sz="4" w:space="0" w:color="000000"/>
              <w:left w:val="single" w:sz="4" w:space="0" w:color="000000"/>
              <w:bottom w:val="single" w:sz="4" w:space="0" w:color="000000"/>
            </w:tcBorders>
            <w:vAlign w:val="center"/>
          </w:tcPr>
          <w:p w:rsidR="006365FC" w:rsidRPr="0050584D" w:rsidRDefault="006365FC" w:rsidP="004B4564">
            <w:pPr>
              <w:ind w:firstLine="0"/>
              <w:jc w:val="center"/>
              <w:rPr>
                <w:rFonts w:ascii="Times New Roman" w:eastAsia="SimSun" w:hAnsi="Times New Roman" w:cs="Times New Roman"/>
                <w:lang w:eastAsia="zh-CN"/>
              </w:rPr>
            </w:pPr>
            <w:r w:rsidRPr="0050584D">
              <w:rPr>
                <w:rFonts w:ascii="Times New Roman" w:eastAsia="SimSun" w:hAnsi="Times New Roman" w:cs="Times New Roman"/>
                <w:lang w:eastAsia="zh-CN"/>
              </w:rPr>
              <w:t>кролики-</w:t>
            </w:r>
            <w:r w:rsidRPr="0050584D">
              <w:rPr>
                <w:rFonts w:ascii="Times New Roman" w:eastAsia="SimSun" w:hAnsi="Times New Roman" w:cs="Times New Roman"/>
                <w:lang w:eastAsia="zh-CN"/>
              </w:rPr>
              <w:br/>
              <w:t>матки</w:t>
            </w:r>
          </w:p>
        </w:tc>
        <w:tc>
          <w:tcPr>
            <w:tcW w:w="709" w:type="dxa"/>
            <w:tcBorders>
              <w:top w:val="single" w:sz="4" w:space="0" w:color="000000"/>
              <w:left w:val="single" w:sz="4" w:space="0" w:color="000000"/>
              <w:bottom w:val="single" w:sz="4" w:space="0" w:color="000000"/>
            </w:tcBorders>
            <w:vAlign w:val="center"/>
          </w:tcPr>
          <w:p w:rsidR="006365FC" w:rsidRPr="0050584D" w:rsidRDefault="006365FC" w:rsidP="004B4564">
            <w:pPr>
              <w:ind w:firstLine="0"/>
              <w:jc w:val="center"/>
              <w:rPr>
                <w:rFonts w:ascii="Times New Roman" w:eastAsia="SimSun" w:hAnsi="Times New Roman" w:cs="Times New Roman"/>
                <w:lang w:eastAsia="zh-CN"/>
              </w:rPr>
            </w:pPr>
            <w:r w:rsidRPr="0050584D">
              <w:rPr>
                <w:rFonts w:ascii="Times New Roman" w:eastAsia="SimSun" w:hAnsi="Times New Roman" w:cs="Times New Roman"/>
                <w:lang w:eastAsia="zh-CN"/>
              </w:rPr>
              <w:t>птица</w:t>
            </w:r>
          </w:p>
        </w:tc>
        <w:tc>
          <w:tcPr>
            <w:tcW w:w="945" w:type="dxa"/>
            <w:tcBorders>
              <w:top w:val="single" w:sz="4" w:space="0" w:color="000000"/>
              <w:left w:val="single" w:sz="4" w:space="0" w:color="000000"/>
              <w:bottom w:val="single" w:sz="4" w:space="0" w:color="000000"/>
            </w:tcBorders>
            <w:vAlign w:val="center"/>
          </w:tcPr>
          <w:p w:rsidR="006365FC" w:rsidRPr="0050584D" w:rsidRDefault="006365FC" w:rsidP="004B4564">
            <w:pPr>
              <w:ind w:firstLine="0"/>
              <w:jc w:val="center"/>
              <w:rPr>
                <w:rFonts w:ascii="Times New Roman" w:eastAsia="SimSun" w:hAnsi="Times New Roman" w:cs="Times New Roman"/>
                <w:lang w:eastAsia="zh-CN"/>
              </w:rPr>
            </w:pPr>
            <w:r w:rsidRPr="0050584D">
              <w:rPr>
                <w:rFonts w:ascii="Times New Roman" w:eastAsia="SimSun" w:hAnsi="Times New Roman" w:cs="Times New Roman"/>
                <w:lang w:eastAsia="zh-CN"/>
              </w:rPr>
              <w:t>лошади</w:t>
            </w:r>
          </w:p>
        </w:tc>
        <w:tc>
          <w:tcPr>
            <w:tcW w:w="1395" w:type="dxa"/>
            <w:tcBorders>
              <w:top w:val="single" w:sz="4" w:space="0" w:color="000000"/>
              <w:left w:val="single" w:sz="4" w:space="0" w:color="000000"/>
              <w:bottom w:val="single" w:sz="4" w:space="0" w:color="000000"/>
              <w:right w:val="single" w:sz="4" w:space="0" w:color="000000"/>
            </w:tcBorders>
            <w:vAlign w:val="center"/>
          </w:tcPr>
          <w:p w:rsidR="006365FC" w:rsidRPr="0050584D" w:rsidRDefault="006365FC" w:rsidP="004B4564">
            <w:pPr>
              <w:ind w:firstLine="0"/>
              <w:jc w:val="center"/>
              <w:rPr>
                <w:rFonts w:ascii="Times New Roman" w:eastAsia="SimSun" w:hAnsi="Times New Roman" w:cs="Times New Roman"/>
                <w:lang w:eastAsia="zh-CN"/>
              </w:rPr>
            </w:pPr>
            <w:r w:rsidRPr="0050584D">
              <w:rPr>
                <w:rFonts w:ascii="Times New Roman" w:eastAsia="SimSun" w:hAnsi="Times New Roman" w:cs="Times New Roman"/>
                <w:lang w:eastAsia="zh-CN"/>
              </w:rPr>
              <w:t>нутрии,</w:t>
            </w:r>
            <w:r w:rsidRPr="0050584D">
              <w:rPr>
                <w:rFonts w:ascii="Times New Roman" w:eastAsia="SimSun" w:hAnsi="Times New Roman" w:cs="Times New Roman"/>
                <w:lang w:eastAsia="zh-CN"/>
              </w:rPr>
              <w:br/>
              <w:t>песцы</w:t>
            </w:r>
          </w:p>
        </w:tc>
      </w:tr>
      <w:tr w:rsidR="006365FC" w:rsidRPr="005E075E">
        <w:trPr>
          <w:cantSplit/>
          <w:trHeight w:val="240"/>
        </w:trPr>
        <w:tc>
          <w:tcPr>
            <w:tcW w:w="1985" w:type="dxa"/>
            <w:tcBorders>
              <w:top w:val="single" w:sz="4" w:space="0" w:color="000000"/>
              <w:left w:val="single" w:sz="4" w:space="0" w:color="000000"/>
              <w:bottom w:val="single" w:sz="4" w:space="0" w:color="000000"/>
            </w:tcBorders>
            <w:vAlign w:val="center"/>
          </w:tcPr>
          <w:p w:rsidR="006365FC" w:rsidRPr="0050584D" w:rsidRDefault="006365FC" w:rsidP="004B4564">
            <w:pPr>
              <w:ind w:firstLine="0"/>
              <w:jc w:val="center"/>
              <w:rPr>
                <w:rFonts w:ascii="Times New Roman" w:eastAsia="SimSun" w:hAnsi="Times New Roman" w:cs="Times New Roman"/>
                <w:lang w:eastAsia="zh-CN"/>
              </w:rPr>
            </w:pPr>
            <w:r w:rsidRPr="0050584D">
              <w:rPr>
                <w:rFonts w:ascii="Times New Roman" w:eastAsia="SimSun" w:hAnsi="Times New Roman" w:cs="Times New Roman"/>
                <w:lang w:eastAsia="zh-CN"/>
              </w:rPr>
              <w:t>10 м</w:t>
            </w:r>
          </w:p>
        </w:tc>
        <w:tc>
          <w:tcPr>
            <w:tcW w:w="1134" w:type="dxa"/>
            <w:tcBorders>
              <w:top w:val="single" w:sz="4" w:space="0" w:color="000000"/>
              <w:left w:val="single" w:sz="4" w:space="0" w:color="000000"/>
              <w:bottom w:val="single" w:sz="4" w:space="0" w:color="000000"/>
            </w:tcBorders>
            <w:vAlign w:val="center"/>
          </w:tcPr>
          <w:p w:rsidR="006365FC" w:rsidRPr="0050584D" w:rsidRDefault="006365FC" w:rsidP="004B4564">
            <w:pPr>
              <w:ind w:firstLine="0"/>
              <w:jc w:val="center"/>
              <w:rPr>
                <w:rFonts w:ascii="Times New Roman" w:eastAsia="SimSun" w:hAnsi="Times New Roman" w:cs="Times New Roman"/>
                <w:lang w:eastAsia="zh-CN"/>
              </w:rPr>
            </w:pPr>
            <w:r w:rsidRPr="0050584D">
              <w:rPr>
                <w:rFonts w:ascii="Times New Roman" w:eastAsia="SimSun" w:hAnsi="Times New Roman" w:cs="Times New Roman"/>
                <w:lang w:eastAsia="zh-CN"/>
              </w:rPr>
              <w:t>5</w:t>
            </w:r>
          </w:p>
        </w:tc>
        <w:tc>
          <w:tcPr>
            <w:tcW w:w="1276" w:type="dxa"/>
            <w:tcBorders>
              <w:top w:val="single" w:sz="4" w:space="0" w:color="000000"/>
              <w:left w:val="single" w:sz="4" w:space="0" w:color="000000"/>
              <w:bottom w:val="single" w:sz="4" w:space="0" w:color="000000"/>
            </w:tcBorders>
            <w:vAlign w:val="center"/>
          </w:tcPr>
          <w:p w:rsidR="006365FC" w:rsidRPr="0050584D" w:rsidRDefault="006365FC" w:rsidP="004B4564">
            <w:pPr>
              <w:ind w:firstLine="0"/>
              <w:jc w:val="center"/>
              <w:rPr>
                <w:rFonts w:ascii="Times New Roman" w:eastAsia="SimSun" w:hAnsi="Times New Roman" w:cs="Times New Roman"/>
                <w:lang w:eastAsia="zh-CN"/>
              </w:rPr>
            </w:pPr>
            <w:r w:rsidRPr="0050584D">
              <w:rPr>
                <w:rFonts w:ascii="Times New Roman" w:eastAsia="SimSun" w:hAnsi="Times New Roman" w:cs="Times New Roman"/>
                <w:lang w:eastAsia="zh-CN"/>
              </w:rPr>
              <w:t>5</w:t>
            </w:r>
          </w:p>
        </w:tc>
        <w:tc>
          <w:tcPr>
            <w:tcW w:w="1134" w:type="dxa"/>
            <w:tcBorders>
              <w:top w:val="single" w:sz="4" w:space="0" w:color="000000"/>
              <w:left w:val="single" w:sz="4" w:space="0" w:color="000000"/>
              <w:bottom w:val="single" w:sz="4" w:space="0" w:color="000000"/>
            </w:tcBorders>
            <w:vAlign w:val="center"/>
          </w:tcPr>
          <w:p w:rsidR="006365FC" w:rsidRPr="0050584D" w:rsidRDefault="006365FC" w:rsidP="004B4564">
            <w:pPr>
              <w:ind w:firstLine="0"/>
              <w:jc w:val="center"/>
              <w:rPr>
                <w:rFonts w:ascii="Times New Roman" w:eastAsia="SimSun" w:hAnsi="Times New Roman" w:cs="Times New Roman"/>
                <w:lang w:eastAsia="zh-CN"/>
              </w:rPr>
            </w:pPr>
            <w:r w:rsidRPr="0050584D">
              <w:rPr>
                <w:rFonts w:ascii="Times New Roman" w:eastAsia="SimSun" w:hAnsi="Times New Roman" w:cs="Times New Roman"/>
                <w:lang w:eastAsia="zh-CN"/>
              </w:rPr>
              <w:t>10</w:t>
            </w:r>
          </w:p>
        </w:tc>
        <w:tc>
          <w:tcPr>
            <w:tcW w:w="1559" w:type="dxa"/>
            <w:tcBorders>
              <w:top w:val="single" w:sz="4" w:space="0" w:color="000000"/>
              <w:left w:val="single" w:sz="4" w:space="0" w:color="000000"/>
              <w:bottom w:val="single" w:sz="4" w:space="0" w:color="000000"/>
            </w:tcBorders>
            <w:vAlign w:val="center"/>
          </w:tcPr>
          <w:p w:rsidR="006365FC" w:rsidRPr="0050584D" w:rsidRDefault="006365FC" w:rsidP="004B4564">
            <w:pPr>
              <w:ind w:firstLine="0"/>
              <w:jc w:val="center"/>
              <w:rPr>
                <w:rFonts w:ascii="Times New Roman" w:eastAsia="SimSun" w:hAnsi="Times New Roman" w:cs="Times New Roman"/>
                <w:lang w:eastAsia="zh-CN"/>
              </w:rPr>
            </w:pPr>
            <w:r w:rsidRPr="0050584D">
              <w:rPr>
                <w:rFonts w:ascii="Times New Roman" w:eastAsia="SimSun" w:hAnsi="Times New Roman" w:cs="Times New Roman"/>
                <w:lang w:eastAsia="zh-CN"/>
              </w:rPr>
              <w:t>10</w:t>
            </w:r>
          </w:p>
        </w:tc>
        <w:tc>
          <w:tcPr>
            <w:tcW w:w="709" w:type="dxa"/>
            <w:tcBorders>
              <w:top w:val="single" w:sz="4" w:space="0" w:color="000000"/>
              <w:left w:val="single" w:sz="4" w:space="0" w:color="000000"/>
              <w:bottom w:val="single" w:sz="4" w:space="0" w:color="000000"/>
            </w:tcBorders>
            <w:vAlign w:val="center"/>
          </w:tcPr>
          <w:p w:rsidR="006365FC" w:rsidRPr="0050584D" w:rsidRDefault="006365FC" w:rsidP="004B4564">
            <w:pPr>
              <w:ind w:firstLine="0"/>
              <w:jc w:val="center"/>
              <w:rPr>
                <w:rFonts w:ascii="Times New Roman" w:eastAsia="SimSun" w:hAnsi="Times New Roman" w:cs="Times New Roman"/>
                <w:lang w:eastAsia="zh-CN"/>
              </w:rPr>
            </w:pPr>
            <w:r w:rsidRPr="0050584D">
              <w:rPr>
                <w:rFonts w:ascii="Times New Roman" w:eastAsia="SimSun" w:hAnsi="Times New Roman" w:cs="Times New Roman"/>
                <w:lang w:eastAsia="zh-CN"/>
              </w:rPr>
              <w:t>30</w:t>
            </w:r>
          </w:p>
        </w:tc>
        <w:tc>
          <w:tcPr>
            <w:tcW w:w="945" w:type="dxa"/>
            <w:tcBorders>
              <w:top w:val="single" w:sz="4" w:space="0" w:color="000000"/>
              <w:left w:val="single" w:sz="4" w:space="0" w:color="000000"/>
              <w:bottom w:val="single" w:sz="4" w:space="0" w:color="000000"/>
            </w:tcBorders>
            <w:vAlign w:val="center"/>
          </w:tcPr>
          <w:p w:rsidR="006365FC" w:rsidRPr="0050584D" w:rsidRDefault="006365FC" w:rsidP="004B4564">
            <w:pPr>
              <w:ind w:firstLine="0"/>
              <w:jc w:val="center"/>
              <w:rPr>
                <w:rFonts w:ascii="Times New Roman" w:eastAsia="SimSun" w:hAnsi="Times New Roman" w:cs="Times New Roman"/>
                <w:lang w:eastAsia="zh-CN"/>
              </w:rPr>
            </w:pPr>
            <w:r w:rsidRPr="0050584D">
              <w:rPr>
                <w:rFonts w:ascii="Times New Roman" w:eastAsia="SimSun" w:hAnsi="Times New Roman" w:cs="Times New Roman"/>
                <w:lang w:eastAsia="zh-CN"/>
              </w:rPr>
              <w:t>5</w:t>
            </w:r>
          </w:p>
        </w:tc>
        <w:tc>
          <w:tcPr>
            <w:tcW w:w="1395" w:type="dxa"/>
            <w:tcBorders>
              <w:top w:val="single" w:sz="4" w:space="0" w:color="000000"/>
              <w:left w:val="single" w:sz="4" w:space="0" w:color="000000"/>
              <w:bottom w:val="single" w:sz="4" w:space="0" w:color="000000"/>
              <w:right w:val="single" w:sz="4" w:space="0" w:color="000000"/>
            </w:tcBorders>
            <w:vAlign w:val="center"/>
          </w:tcPr>
          <w:p w:rsidR="006365FC" w:rsidRPr="0050584D" w:rsidRDefault="006365FC" w:rsidP="004B4564">
            <w:pPr>
              <w:ind w:firstLine="0"/>
              <w:jc w:val="center"/>
              <w:rPr>
                <w:rFonts w:ascii="Times New Roman" w:eastAsia="SimSun" w:hAnsi="Times New Roman" w:cs="Times New Roman"/>
                <w:lang w:eastAsia="zh-CN"/>
              </w:rPr>
            </w:pPr>
            <w:r w:rsidRPr="0050584D">
              <w:rPr>
                <w:rFonts w:ascii="Times New Roman" w:eastAsia="SimSun" w:hAnsi="Times New Roman" w:cs="Times New Roman"/>
                <w:lang w:eastAsia="zh-CN"/>
              </w:rPr>
              <w:t>5</w:t>
            </w:r>
          </w:p>
        </w:tc>
      </w:tr>
      <w:tr w:rsidR="006365FC" w:rsidRPr="005E075E">
        <w:trPr>
          <w:cantSplit/>
          <w:trHeight w:val="240"/>
        </w:trPr>
        <w:tc>
          <w:tcPr>
            <w:tcW w:w="1985" w:type="dxa"/>
            <w:tcBorders>
              <w:top w:val="single" w:sz="4" w:space="0" w:color="000000"/>
              <w:left w:val="single" w:sz="4" w:space="0" w:color="000000"/>
              <w:bottom w:val="single" w:sz="4" w:space="0" w:color="000000"/>
            </w:tcBorders>
            <w:vAlign w:val="center"/>
          </w:tcPr>
          <w:p w:rsidR="006365FC" w:rsidRPr="0050584D" w:rsidRDefault="006365FC" w:rsidP="004B4564">
            <w:pPr>
              <w:ind w:firstLine="0"/>
              <w:jc w:val="center"/>
              <w:rPr>
                <w:rFonts w:ascii="Times New Roman" w:eastAsia="SimSun" w:hAnsi="Times New Roman" w:cs="Times New Roman"/>
                <w:lang w:eastAsia="zh-CN"/>
              </w:rPr>
            </w:pPr>
            <w:r w:rsidRPr="0050584D">
              <w:rPr>
                <w:rFonts w:ascii="Times New Roman" w:eastAsia="SimSun" w:hAnsi="Times New Roman" w:cs="Times New Roman"/>
                <w:lang w:eastAsia="zh-CN"/>
              </w:rPr>
              <w:t>20 м</w:t>
            </w:r>
          </w:p>
        </w:tc>
        <w:tc>
          <w:tcPr>
            <w:tcW w:w="1134" w:type="dxa"/>
            <w:tcBorders>
              <w:top w:val="single" w:sz="4" w:space="0" w:color="000000"/>
              <w:left w:val="single" w:sz="4" w:space="0" w:color="000000"/>
              <w:bottom w:val="single" w:sz="4" w:space="0" w:color="000000"/>
            </w:tcBorders>
            <w:vAlign w:val="center"/>
          </w:tcPr>
          <w:p w:rsidR="006365FC" w:rsidRPr="0050584D" w:rsidRDefault="006365FC" w:rsidP="004B4564">
            <w:pPr>
              <w:ind w:firstLine="0"/>
              <w:jc w:val="center"/>
              <w:rPr>
                <w:rFonts w:ascii="Times New Roman" w:eastAsia="SimSun" w:hAnsi="Times New Roman" w:cs="Times New Roman"/>
                <w:lang w:eastAsia="zh-CN"/>
              </w:rPr>
            </w:pPr>
            <w:r w:rsidRPr="0050584D">
              <w:rPr>
                <w:rFonts w:ascii="Times New Roman" w:eastAsia="SimSun" w:hAnsi="Times New Roman" w:cs="Times New Roman"/>
                <w:lang w:eastAsia="zh-CN"/>
              </w:rPr>
              <w:t>8</w:t>
            </w:r>
          </w:p>
        </w:tc>
        <w:tc>
          <w:tcPr>
            <w:tcW w:w="1276" w:type="dxa"/>
            <w:tcBorders>
              <w:top w:val="single" w:sz="4" w:space="0" w:color="000000"/>
              <w:left w:val="single" w:sz="4" w:space="0" w:color="000000"/>
              <w:bottom w:val="single" w:sz="4" w:space="0" w:color="000000"/>
            </w:tcBorders>
            <w:vAlign w:val="center"/>
          </w:tcPr>
          <w:p w:rsidR="006365FC" w:rsidRPr="0050584D" w:rsidRDefault="006365FC" w:rsidP="004B4564">
            <w:pPr>
              <w:ind w:firstLine="0"/>
              <w:jc w:val="center"/>
              <w:rPr>
                <w:rFonts w:ascii="Times New Roman" w:eastAsia="SimSun" w:hAnsi="Times New Roman" w:cs="Times New Roman"/>
                <w:lang w:eastAsia="zh-CN"/>
              </w:rPr>
            </w:pPr>
            <w:r w:rsidRPr="0050584D">
              <w:rPr>
                <w:rFonts w:ascii="Times New Roman" w:eastAsia="SimSun" w:hAnsi="Times New Roman" w:cs="Times New Roman"/>
                <w:lang w:eastAsia="zh-CN"/>
              </w:rPr>
              <w:t>8</w:t>
            </w:r>
          </w:p>
        </w:tc>
        <w:tc>
          <w:tcPr>
            <w:tcW w:w="1134" w:type="dxa"/>
            <w:tcBorders>
              <w:top w:val="single" w:sz="4" w:space="0" w:color="000000"/>
              <w:left w:val="single" w:sz="4" w:space="0" w:color="000000"/>
              <w:bottom w:val="single" w:sz="4" w:space="0" w:color="000000"/>
            </w:tcBorders>
            <w:vAlign w:val="center"/>
          </w:tcPr>
          <w:p w:rsidR="006365FC" w:rsidRPr="0050584D" w:rsidRDefault="006365FC" w:rsidP="004B4564">
            <w:pPr>
              <w:ind w:firstLine="0"/>
              <w:jc w:val="center"/>
              <w:rPr>
                <w:rFonts w:ascii="Times New Roman" w:eastAsia="SimSun" w:hAnsi="Times New Roman" w:cs="Times New Roman"/>
                <w:lang w:eastAsia="zh-CN"/>
              </w:rPr>
            </w:pPr>
            <w:r w:rsidRPr="0050584D">
              <w:rPr>
                <w:rFonts w:ascii="Times New Roman" w:eastAsia="SimSun" w:hAnsi="Times New Roman" w:cs="Times New Roman"/>
                <w:lang w:eastAsia="zh-CN"/>
              </w:rPr>
              <w:t>15</w:t>
            </w:r>
          </w:p>
        </w:tc>
        <w:tc>
          <w:tcPr>
            <w:tcW w:w="1559" w:type="dxa"/>
            <w:tcBorders>
              <w:top w:val="single" w:sz="4" w:space="0" w:color="000000"/>
              <w:left w:val="single" w:sz="4" w:space="0" w:color="000000"/>
              <w:bottom w:val="single" w:sz="4" w:space="0" w:color="000000"/>
            </w:tcBorders>
            <w:vAlign w:val="center"/>
          </w:tcPr>
          <w:p w:rsidR="006365FC" w:rsidRPr="0050584D" w:rsidRDefault="006365FC" w:rsidP="004B4564">
            <w:pPr>
              <w:ind w:firstLine="0"/>
              <w:jc w:val="center"/>
              <w:rPr>
                <w:rFonts w:ascii="Times New Roman" w:eastAsia="SimSun" w:hAnsi="Times New Roman" w:cs="Times New Roman"/>
                <w:lang w:eastAsia="zh-CN"/>
              </w:rPr>
            </w:pPr>
            <w:r w:rsidRPr="0050584D">
              <w:rPr>
                <w:rFonts w:ascii="Times New Roman" w:eastAsia="SimSun" w:hAnsi="Times New Roman" w:cs="Times New Roman"/>
                <w:lang w:eastAsia="zh-CN"/>
              </w:rPr>
              <w:t>20</w:t>
            </w:r>
          </w:p>
        </w:tc>
        <w:tc>
          <w:tcPr>
            <w:tcW w:w="709" w:type="dxa"/>
            <w:tcBorders>
              <w:top w:val="single" w:sz="4" w:space="0" w:color="000000"/>
              <w:left w:val="single" w:sz="4" w:space="0" w:color="000000"/>
              <w:bottom w:val="single" w:sz="4" w:space="0" w:color="000000"/>
            </w:tcBorders>
            <w:vAlign w:val="center"/>
          </w:tcPr>
          <w:p w:rsidR="006365FC" w:rsidRPr="0050584D" w:rsidRDefault="006365FC" w:rsidP="004B4564">
            <w:pPr>
              <w:ind w:firstLine="0"/>
              <w:jc w:val="center"/>
              <w:rPr>
                <w:rFonts w:ascii="Times New Roman" w:eastAsia="SimSun" w:hAnsi="Times New Roman" w:cs="Times New Roman"/>
                <w:lang w:eastAsia="zh-CN"/>
              </w:rPr>
            </w:pPr>
            <w:r w:rsidRPr="0050584D">
              <w:rPr>
                <w:rFonts w:ascii="Times New Roman" w:eastAsia="SimSun" w:hAnsi="Times New Roman" w:cs="Times New Roman"/>
                <w:lang w:eastAsia="zh-CN"/>
              </w:rPr>
              <w:t>45</w:t>
            </w:r>
          </w:p>
        </w:tc>
        <w:tc>
          <w:tcPr>
            <w:tcW w:w="945" w:type="dxa"/>
            <w:tcBorders>
              <w:top w:val="single" w:sz="4" w:space="0" w:color="000000"/>
              <w:left w:val="single" w:sz="4" w:space="0" w:color="000000"/>
              <w:bottom w:val="single" w:sz="4" w:space="0" w:color="000000"/>
            </w:tcBorders>
            <w:vAlign w:val="center"/>
          </w:tcPr>
          <w:p w:rsidR="006365FC" w:rsidRPr="0050584D" w:rsidRDefault="006365FC" w:rsidP="004B4564">
            <w:pPr>
              <w:ind w:firstLine="0"/>
              <w:jc w:val="center"/>
              <w:rPr>
                <w:rFonts w:ascii="Times New Roman" w:eastAsia="SimSun" w:hAnsi="Times New Roman" w:cs="Times New Roman"/>
                <w:lang w:eastAsia="zh-CN"/>
              </w:rPr>
            </w:pPr>
            <w:r w:rsidRPr="0050584D">
              <w:rPr>
                <w:rFonts w:ascii="Times New Roman" w:eastAsia="SimSun" w:hAnsi="Times New Roman" w:cs="Times New Roman"/>
                <w:lang w:eastAsia="zh-CN"/>
              </w:rPr>
              <w:t>8</w:t>
            </w:r>
          </w:p>
        </w:tc>
        <w:tc>
          <w:tcPr>
            <w:tcW w:w="1395" w:type="dxa"/>
            <w:tcBorders>
              <w:top w:val="single" w:sz="4" w:space="0" w:color="000000"/>
              <w:left w:val="single" w:sz="4" w:space="0" w:color="000000"/>
              <w:bottom w:val="single" w:sz="4" w:space="0" w:color="000000"/>
              <w:right w:val="single" w:sz="4" w:space="0" w:color="000000"/>
            </w:tcBorders>
            <w:vAlign w:val="center"/>
          </w:tcPr>
          <w:p w:rsidR="006365FC" w:rsidRPr="0050584D" w:rsidRDefault="006365FC" w:rsidP="004B4564">
            <w:pPr>
              <w:ind w:firstLine="0"/>
              <w:jc w:val="center"/>
              <w:rPr>
                <w:rFonts w:ascii="Times New Roman" w:eastAsia="SimSun" w:hAnsi="Times New Roman" w:cs="Times New Roman"/>
                <w:lang w:eastAsia="zh-CN"/>
              </w:rPr>
            </w:pPr>
            <w:r w:rsidRPr="0050584D">
              <w:rPr>
                <w:rFonts w:ascii="Times New Roman" w:eastAsia="SimSun" w:hAnsi="Times New Roman" w:cs="Times New Roman"/>
                <w:lang w:eastAsia="zh-CN"/>
              </w:rPr>
              <w:t>8</w:t>
            </w:r>
          </w:p>
        </w:tc>
      </w:tr>
      <w:tr w:rsidR="006365FC" w:rsidRPr="005E075E">
        <w:trPr>
          <w:cantSplit/>
          <w:trHeight w:val="240"/>
        </w:trPr>
        <w:tc>
          <w:tcPr>
            <w:tcW w:w="1985" w:type="dxa"/>
            <w:tcBorders>
              <w:top w:val="single" w:sz="4" w:space="0" w:color="000000"/>
              <w:left w:val="single" w:sz="4" w:space="0" w:color="000000"/>
              <w:bottom w:val="single" w:sz="4" w:space="0" w:color="000000"/>
            </w:tcBorders>
            <w:vAlign w:val="center"/>
          </w:tcPr>
          <w:p w:rsidR="006365FC" w:rsidRPr="0050584D" w:rsidRDefault="006365FC" w:rsidP="004B4564">
            <w:pPr>
              <w:ind w:firstLine="0"/>
              <w:jc w:val="center"/>
              <w:rPr>
                <w:rFonts w:ascii="Times New Roman" w:eastAsia="SimSun" w:hAnsi="Times New Roman" w:cs="Times New Roman"/>
                <w:lang w:eastAsia="zh-CN"/>
              </w:rPr>
            </w:pPr>
            <w:r w:rsidRPr="0050584D">
              <w:rPr>
                <w:rFonts w:ascii="Times New Roman" w:eastAsia="SimSun" w:hAnsi="Times New Roman" w:cs="Times New Roman"/>
                <w:lang w:eastAsia="zh-CN"/>
              </w:rPr>
              <w:t>30 м</w:t>
            </w:r>
          </w:p>
        </w:tc>
        <w:tc>
          <w:tcPr>
            <w:tcW w:w="1134" w:type="dxa"/>
            <w:tcBorders>
              <w:top w:val="single" w:sz="4" w:space="0" w:color="000000"/>
              <w:left w:val="single" w:sz="4" w:space="0" w:color="000000"/>
              <w:bottom w:val="single" w:sz="4" w:space="0" w:color="000000"/>
            </w:tcBorders>
            <w:vAlign w:val="center"/>
          </w:tcPr>
          <w:p w:rsidR="006365FC" w:rsidRPr="0050584D" w:rsidRDefault="006365FC" w:rsidP="004B4564">
            <w:pPr>
              <w:ind w:firstLine="0"/>
              <w:jc w:val="center"/>
              <w:rPr>
                <w:rFonts w:ascii="Times New Roman" w:eastAsia="SimSun" w:hAnsi="Times New Roman" w:cs="Times New Roman"/>
                <w:lang w:eastAsia="zh-CN"/>
              </w:rPr>
            </w:pPr>
            <w:r w:rsidRPr="0050584D">
              <w:rPr>
                <w:rFonts w:ascii="Times New Roman" w:eastAsia="SimSun" w:hAnsi="Times New Roman" w:cs="Times New Roman"/>
                <w:lang w:eastAsia="zh-CN"/>
              </w:rPr>
              <w:t>10</w:t>
            </w:r>
          </w:p>
        </w:tc>
        <w:tc>
          <w:tcPr>
            <w:tcW w:w="1276" w:type="dxa"/>
            <w:tcBorders>
              <w:top w:val="single" w:sz="4" w:space="0" w:color="000000"/>
              <w:left w:val="single" w:sz="4" w:space="0" w:color="000000"/>
              <w:bottom w:val="single" w:sz="4" w:space="0" w:color="000000"/>
            </w:tcBorders>
            <w:vAlign w:val="center"/>
          </w:tcPr>
          <w:p w:rsidR="006365FC" w:rsidRPr="0050584D" w:rsidRDefault="006365FC" w:rsidP="004B4564">
            <w:pPr>
              <w:ind w:firstLine="0"/>
              <w:jc w:val="center"/>
              <w:rPr>
                <w:rFonts w:ascii="Times New Roman" w:eastAsia="SimSun" w:hAnsi="Times New Roman" w:cs="Times New Roman"/>
                <w:lang w:eastAsia="zh-CN"/>
              </w:rPr>
            </w:pPr>
            <w:r w:rsidRPr="0050584D">
              <w:rPr>
                <w:rFonts w:ascii="Times New Roman" w:eastAsia="SimSun" w:hAnsi="Times New Roman" w:cs="Times New Roman"/>
                <w:lang w:eastAsia="zh-CN"/>
              </w:rPr>
              <w:t>10</w:t>
            </w:r>
          </w:p>
        </w:tc>
        <w:tc>
          <w:tcPr>
            <w:tcW w:w="1134" w:type="dxa"/>
            <w:tcBorders>
              <w:top w:val="single" w:sz="4" w:space="0" w:color="000000"/>
              <w:left w:val="single" w:sz="4" w:space="0" w:color="000000"/>
              <w:bottom w:val="single" w:sz="4" w:space="0" w:color="000000"/>
            </w:tcBorders>
            <w:vAlign w:val="center"/>
          </w:tcPr>
          <w:p w:rsidR="006365FC" w:rsidRPr="0050584D" w:rsidRDefault="006365FC" w:rsidP="004B4564">
            <w:pPr>
              <w:ind w:firstLine="0"/>
              <w:jc w:val="center"/>
              <w:rPr>
                <w:rFonts w:ascii="Times New Roman" w:eastAsia="SimSun" w:hAnsi="Times New Roman" w:cs="Times New Roman"/>
                <w:lang w:eastAsia="zh-CN"/>
              </w:rPr>
            </w:pPr>
            <w:r w:rsidRPr="0050584D">
              <w:rPr>
                <w:rFonts w:ascii="Times New Roman" w:eastAsia="SimSun" w:hAnsi="Times New Roman" w:cs="Times New Roman"/>
                <w:lang w:eastAsia="zh-CN"/>
              </w:rPr>
              <w:t>20</w:t>
            </w:r>
          </w:p>
        </w:tc>
        <w:tc>
          <w:tcPr>
            <w:tcW w:w="1559" w:type="dxa"/>
            <w:tcBorders>
              <w:top w:val="single" w:sz="4" w:space="0" w:color="000000"/>
              <w:left w:val="single" w:sz="4" w:space="0" w:color="000000"/>
              <w:bottom w:val="single" w:sz="4" w:space="0" w:color="000000"/>
            </w:tcBorders>
            <w:vAlign w:val="center"/>
          </w:tcPr>
          <w:p w:rsidR="006365FC" w:rsidRPr="0050584D" w:rsidRDefault="006365FC" w:rsidP="004B4564">
            <w:pPr>
              <w:ind w:firstLine="0"/>
              <w:jc w:val="center"/>
              <w:rPr>
                <w:rFonts w:ascii="Times New Roman" w:eastAsia="SimSun" w:hAnsi="Times New Roman" w:cs="Times New Roman"/>
                <w:lang w:eastAsia="zh-CN"/>
              </w:rPr>
            </w:pPr>
            <w:r w:rsidRPr="0050584D">
              <w:rPr>
                <w:rFonts w:ascii="Times New Roman" w:eastAsia="SimSun" w:hAnsi="Times New Roman" w:cs="Times New Roman"/>
                <w:lang w:eastAsia="zh-CN"/>
              </w:rPr>
              <w:t>30</w:t>
            </w:r>
          </w:p>
        </w:tc>
        <w:tc>
          <w:tcPr>
            <w:tcW w:w="709" w:type="dxa"/>
            <w:tcBorders>
              <w:top w:val="single" w:sz="4" w:space="0" w:color="000000"/>
              <w:left w:val="single" w:sz="4" w:space="0" w:color="000000"/>
              <w:bottom w:val="single" w:sz="4" w:space="0" w:color="000000"/>
            </w:tcBorders>
            <w:vAlign w:val="center"/>
          </w:tcPr>
          <w:p w:rsidR="006365FC" w:rsidRPr="0050584D" w:rsidRDefault="006365FC" w:rsidP="004B4564">
            <w:pPr>
              <w:ind w:firstLine="0"/>
              <w:jc w:val="center"/>
              <w:rPr>
                <w:rFonts w:ascii="Times New Roman" w:eastAsia="SimSun" w:hAnsi="Times New Roman" w:cs="Times New Roman"/>
                <w:lang w:eastAsia="zh-CN"/>
              </w:rPr>
            </w:pPr>
            <w:r w:rsidRPr="0050584D">
              <w:rPr>
                <w:rFonts w:ascii="Times New Roman" w:eastAsia="SimSun" w:hAnsi="Times New Roman" w:cs="Times New Roman"/>
                <w:lang w:eastAsia="zh-CN"/>
              </w:rPr>
              <w:t>60</w:t>
            </w:r>
          </w:p>
        </w:tc>
        <w:tc>
          <w:tcPr>
            <w:tcW w:w="945" w:type="dxa"/>
            <w:tcBorders>
              <w:top w:val="single" w:sz="4" w:space="0" w:color="000000"/>
              <w:left w:val="single" w:sz="4" w:space="0" w:color="000000"/>
              <w:bottom w:val="single" w:sz="4" w:space="0" w:color="000000"/>
            </w:tcBorders>
            <w:vAlign w:val="center"/>
          </w:tcPr>
          <w:p w:rsidR="006365FC" w:rsidRPr="0050584D" w:rsidRDefault="006365FC" w:rsidP="004B4564">
            <w:pPr>
              <w:ind w:firstLine="0"/>
              <w:jc w:val="center"/>
              <w:rPr>
                <w:rFonts w:ascii="Times New Roman" w:eastAsia="SimSun" w:hAnsi="Times New Roman" w:cs="Times New Roman"/>
                <w:lang w:eastAsia="zh-CN"/>
              </w:rPr>
            </w:pPr>
            <w:r w:rsidRPr="0050584D">
              <w:rPr>
                <w:rFonts w:ascii="Times New Roman" w:eastAsia="SimSun" w:hAnsi="Times New Roman" w:cs="Times New Roman"/>
                <w:lang w:eastAsia="zh-CN"/>
              </w:rPr>
              <w:t>10</w:t>
            </w:r>
          </w:p>
        </w:tc>
        <w:tc>
          <w:tcPr>
            <w:tcW w:w="1395" w:type="dxa"/>
            <w:tcBorders>
              <w:top w:val="single" w:sz="4" w:space="0" w:color="000000"/>
              <w:left w:val="single" w:sz="4" w:space="0" w:color="000000"/>
              <w:bottom w:val="single" w:sz="4" w:space="0" w:color="000000"/>
              <w:right w:val="single" w:sz="4" w:space="0" w:color="000000"/>
            </w:tcBorders>
            <w:vAlign w:val="center"/>
          </w:tcPr>
          <w:p w:rsidR="006365FC" w:rsidRPr="0050584D" w:rsidRDefault="006365FC" w:rsidP="004B4564">
            <w:pPr>
              <w:ind w:firstLine="0"/>
              <w:jc w:val="center"/>
              <w:rPr>
                <w:rFonts w:ascii="Times New Roman" w:eastAsia="SimSun" w:hAnsi="Times New Roman" w:cs="Times New Roman"/>
                <w:lang w:eastAsia="zh-CN"/>
              </w:rPr>
            </w:pPr>
            <w:r w:rsidRPr="0050584D">
              <w:rPr>
                <w:rFonts w:ascii="Times New Roman" w:eastAsia="SimSun" w:hAnsi="Times New Roman" w:cs="Times New Roman"/>
                <w:lang w:eastAsia="zh-CN"/>
              </w:rPr>
              <w:t>10</w:t>
            </w:r>
          </w:p>
        </w:tc>
      </w:tr>
      <w:tr w:rsidR="006365FC" w:rsidRPr="005E075E">
        <w:trPr>
          <w:cantSplit/>
          <w:trHeight w:val="240"/>
        </w:trPr>
        <w:tc>
          <w:tcPr>
            <w:tcW w:w="1985" w:type="dxa"/>
            <w:tcBorders>
              <w:top w:val="single" w:sz="4" w:space="0" w:color="000000"/>
              <w:left w:val="single" w:sz="4" w:space="0" w:color="000000"/>
              <w:bottom w:val="single" w:sz="4" w:space="0" w:color="000000"/>
            </w:tcBorders>
            <w:vAlign w:val="center"/>
          </w:tcPr>
          <w:p w:rsidR="006365FC" w:rsidRPr="0050584D" w:rsidRDefault="006365FC" w:rsidP="004B4564">
            <w:pPr>
              <w:ind w:firstLine="0"/>
              <w:jc w:val="center"/>
              <w:rPr>
                <w:rFonts w:ascii="Times New Roman" w:eastAsia="SimSun" w:hAnsi="Times New Roman" w:cs="Times New Roman"/>
                <w:lang w:eastAsia="zh-CN"/>
              </w:rPr>
            </w:pPr>
            <w:r w:rsidRPr="0050584D">
              <w:rPr>
                <w:rFonts w:ascii="Times New Roman" w:eastAsia="SimSun" w:hAnsi="Times New Roman" w:cs="Times New Roman"/>
                <w:lang w:eastAsia="zh-CN"/>
              </w:rPr>
              <w:t>40 м</w:t>
            </w:r>
          </w:p>
        </w:tc>
        <w:tc>
          <w:tcPr>
            <w:tcW w:w="1134" w:type="dxa"/>
            <w:tcBorders>
              <w:top w:val="single" w:sz="4" w:space="0" w:color="000000"/>
              <w:left w:val="single" w:sz="4" w:space="0" w:color="000000"/>
              <w:bottom w:val="single" w:sz="4" w:space="0" w:color="000000"/>
            </w:tcBorders>
            <w:vAlign w:val="center"/>
          </w:tcPr>
          <w:p w:rsidR="006365FC" w:rsidRPr="0050584D" w:rsidRDefault="006365FC" w:rsidP="004B4564">
            <w:pPr>
              <w:ind w:firstLine="0"/>
              <w:jc w:val="center"/>
              <w:rPr>
                <w:rFonts w:ascii="Times New Roman" w:eastAsia="SimSun" w:hAnsi="Times New Roman" w:cs="Times New Roman"/>
                <w:lang w:eastAsia="zh-CN"/>
              </w:rPr>
            </w:pPr>
            <w:r w:rsidRPr="0050584D">
              <w:rPr>
                <w:rFonts w:ascii="Times New Roman" w:eastAsia="SimSun" w:hAnsi="Times New Roman" w:cs="Times New Roman"/>
                <w:lang w:eastAsia="zh-CN"/>
              </w:rPr>
              <w:t>15</w:t>
            </w:r>
          </w:p>
        </w:tc>
        <w:tc>
          <w:tcPr>
            <w:tcW w:w="1276" w:type="dxa"/>
            <w:tcBorders>
              <w:top w:val="single" w:sz="4" w:space="0" w:color="000000"/>
              <w:left w:val="single" w:sz="4" w:space="0" w:color="000000"/>
              <w:bottom w:val="single" w:sz="4" w:space="0" w:color="000000"/>
            </w:tcBorders>
            <w:vAlign w:val="center"/>
          </w:tcPr>
          <w:p w:rsidR="006365FC" w:rsidRPr="0050584D" w:rsidRDefault="006365FC" w:rsidP="004B4564">
            <w:pPr>
              <w:ind w:firstLine="0"/>
              <w:jc w:val="center"/>
              <w:rPr>
                <w:rFonts w:ascii="Times New Roman" w:eastAsia="SimSun" w:hAnsi="Times New Roman" w:cs="Times New Roman"/>
                <w:lang w:eastAsia="zh-CN"/>
              </w:rPr>
            </w:pPr>
            <w:r w:rsidRPr="0050584D">
              <w:rPr>
                <w:rFonts w:ascii="Times New Roman" w:eastAsia="SimSun" w:hAnsi="Times New Roman" w:cs="Times New Roman"/>
                <w:lang w:eastAsia="zh-CN"/>
              </w:rPr>
              <w:t>15</w:t>
            </w:r>
          </w:p>
        </w:tc>
        <w:tc>
          <w:tcPr>
            <w:tcW w:w="1134" w:type="dxa"/>
            <w:tcBorders>
              <w:top w:val="single" w:sz="4" w:space="0" w:color="000000"/>
              <w:left w:val="single" w:sz="4" w:space="0" w:color="000000"/>
              <w:bottom w:val="single" w:sz="4" w:space="0" w:color="000000"/>
            </w:tcBorders>
            <w:vAlign w:val="center"/>
          </w:tcPr>
          <w:p w:rsidR="006365FC" w:rsidRPr="0050584D" w:rsidRDefault="006365FC" w:rsidP="004B4564">
            <w:pPr>
              <w:ind w:firstLine="0"/>
              <w:jc w:val="center"/>
              <w:rPr>
                <w:rFonts w:ascii="Times New Roman" w:eastAsia="SimSun" w:hAnsi="Times New Roman" w:cs="Times New Roman"/>
                <w:lang w:eastAsia="zh-CN"/>
              </w:rPr>
            </w:pPr>
            <w:r w:rsidRPr="0050584D">
              <w:rPr>
                <w:rFonts w:ascii="Times New Roman" w:eastAsia="SimSun" w:hAnsi="Times New Roman" w:cs="Times New Roman"/>
                <w:lang w:eastAsia="zh-CN"/>
              </w:rPr>
              <w:t>25</w:t>
            </w:r>
          </w:p>
        </w:tc>
        <w:tc>
          <w:tcPr>
            <w:tcW w:w="1559" w:type="dxa"/>
            <w:tcBorders>
              <w:top w:val="single" w:sz="4" w:space="0" w:color="000000"/>
              <w:left w:val="single" w:sz="4" w:space="0" w:color="000000"/>
              <w:bottom w:val="single" w:sz="4" w:space="0" w:color="000000"/>
            </w:tcBorders>
            <w:vAlign w:val="center"/>
          </w:tcPr>
          <w:p w:rsidR="006365FC" w:rsidRPr="0050584D" w:rsidRDefault="006365FC" w:rsidP="004B4564">
            <w:pPr>
              <w:ind w:firstLine="0"/>
              <w:jc w:val="center"/>
              <w:rPr>
                <w:rFonts w:ascii="Times New Roman" w:eastAsia="SimSun" w:hAnsi="Times New Roman" w:cs="Times New Roman"/>
                <w:lang w:eastAsia="zh-CN"/>
              </w:rPr>
            </w:pPr>
            <w:r w:rsidRPr="0050584D">
              <w:rPr>
                <w:rFonts w:ascii="Times New Roman" w:eastAsia="SimSun" w:hAnsi="Times New Roman" w:cs="Times New Roman"/>
                <w:lang w:eastAsia="zh-CN"/>
              </w:rPr>
              <w:t>40</w:t>
            </w:r>
          </w:p>
        </w:tc>
        <w:tc>
          <w:tcPr>
            <w:tcW w:w="709" w:type="dxa"/>
            <w:tcBorders>
              <w:top w:val="single" w:sz="4" w:space="0" w:color="000000"/>
              <w:left w:val="single" w:sz="4" w:space="0" w:color="000000"/>
              <w:bottom w:val="single" w:sz="4" w:space="0" w:color="000000"/>
            </w:tcBorders>
            <w:vAlign w:val="center"/>
          </w:tcPr>
          <w:p w:rsidR="006365FC" w:rsidRPr="0050584D" w:rsidRDefault="006365FC" w:rsidP="004B4564">
            <w:pPr>
              <w:ind w:firstLine="0"/>
              <w:jc w:val="center"/>
              <w:rPr>
                <w:rFonts w:ascii="Times New Roman" w:eastAsia="SimSun" w:hAnsi="Times New Roman" w:cs="Times New Roman"/>
                <w:lang w:eastAsia="zh-CN"/>
              </w:rPr>
            </w:pPr>
            <w:r w:rsidRPr="0050584D">
              <w:rPr>
                <w:rFonts w:ascii="Times New Roman" w:eastAsia="SimSun" w:hAnsi="Times New Roman" w:cs="Times New Roman"/>
                <w:lang w:eastAsia="zh-CN"/>
              </w:rPr>
              <w:t>75</w:t>
            </w:r>
          </w:p>
        </w:tc>
        <w:tc>
          <w:tcPr>
            <w:tcW w:w="945" w:type="dxa"/>
            <w:tcBorders>
              <w:top w:val="single" w:sz="4" w:space="0" w:color="000000"/>
              <w:left w:val="single" w:sz="4" w:space="0" w:color="000000"/>
              <w:bottom w:val="single" w:sz="4" w:space="0" w:color="000000"/>
            </w:tcBorders>
            <w:vAlign w:val="center"/>
          </w:tcPr>
          <w:p w:rsidR="006365FC" w:rsidRPr="0050584D" w:rsidRDefault="006365FC" w:rsidP="004B4564">
            <w:pPr>
              <w:ind w:firstLine="0"/>
              <w:jc w:val="center"/>
              <w:rPr>
                <w:rFonts w:ascii="Times New Roman" w:eastAsia="SimSun" w:hAnsi="Times New Roman" w:cs="Times New Roman"/>
                <w:lang w:eastAsia="zh-CN"/>
              </w:rPr>
            </w:pPr>
            <w:r w:rsidRPr="0050584D">
              <w:rPr>
                <w:rFonts w:ascii="Times New Roman" w:eastAsia="SimSun" w:hAnsi="Times New Roman" w:cs="Times New Roman"/>
                <w:lang w:eastAsia="zh-CN"/>
              </w:rPr>
              <w:t>15</w:t>
            </w:r>
          </w:p>
        </w:tc>
        <w:tc>
          <w:tcPr>
            <w:tcW w:w="1395" w:type="dxa"/>
            <w:tcBorders>
              <w:top w:val="single" w:sz="4" w:space="0" w:color="000000"/>
              <w:left w:val="single" w:sz="4" w:space="0" w:color="000000"/>
              <w:bottom w:val="single" w:sz="4" w:space="0" w:color="000000"/>
              <w:right w:val="single" w:sz="4" w:space="0" w:color="000000"/>
            </w:tcBorders>
            <w:vAlign w:val="center"/>
          </w:tcPr>
          <w:p w:rsidR="006365FC" w:rsidRPr="0050584D" w:rsidRDefault="006365FC" w:rsidP="004B4564">
            <w:pPr>
              <w:ind w:firstLine="0"/>
              <w:jc w:val="center"/>
              <w:rPr>
                <w:rFonts w:ascii="Times New Roman" w:eastAsia="SimSun" w:hAnsi="Times New Roman" w:cs="Times New Roman"/>
                <w:lang w:eastAsia="zh-CN"/>
              </w:rPr>
            </w:pPr>
            <w:r w:rsidRPr="0050584D">
              <w:rPr>
                <w:rFonts w:ascii="Times New Roman" w:eastAsia="SimSun" w:hAnsi="Times New Roman" w:cs="Times New Roman"/>
                <w:lang w:eastAsia="zh-CN"/>
              </w:rPr>
              <w:t>15</w:t>
            </w:r>
          </w:p>
        </w:tc>
      </w:tr>
    </w:tbl>
    <w:p w:rsidR="006365FC" w:rsidRPr="0050584D" w:rsidRDefault="006365FC" w:rsidP="00B92D2F">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В пределах жилой зоны группы сараев должны содержать не более 30 блоков каждая.</w:t>
      </w:r>
    </w:p>
    <w:p w:rsidR="006365FC" w:rsidRPr="0050584D" w:rsidRDefault="006365FC" w:rsidP="00B92D2F">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8. Сараи для скота и птицы должны быть на расстояниях от окон жилых помещений дома не меньших:</w:t>
      </w:r>
    </w:p>
    <w:p w:rsidR="006365FC" w:rsidRPr="0050584D" w:rsidRDefault="006365FC" w:rsidP="00B92D2F">
      <w:pPr>
        <w:rPr>
          <w:rFonts w:ascii="Times New Roman" w:eastAsia="SimSun" w:hAnsi="Times New Roman" w:cs="Times New Roman"/>
          <w:sz w:val="24"/>
          <w:szCs w:val="24"/>
          <w:lang w:eastAsia="zh-CN"/>
        </w:rPr>
      </w:pPr>
    </w:p>
    <w:tbl>
      <w:tblPr>
        <w:tblW w:w="0" w:type="auto"/>
        <w:tblInd w:w="2" w:type="dxa"/>
        <w:tblLayout w:type="fixed"/>
        <w:tblCellMar>
          <w:left w:w="70" w:type="dxa"/>
          <w:right w:w="70" w:type="dxa"/>
        </w:tblCellMar>
        <w:tblLook w:val="0000"/>
      </w:tblPr>
      <w:tblGrid>
        <w:gridCol w:w="4455"/>
        <w:gridCol w:w="2205"/>
      </w:tblGrid>
      <w:tr w:rsidR="006365FC" w:rsidRPr="005E075E">
        <w:trPr>
          <w:cantSplit/>
          <w:trHeight w:val="240"/>
        </w:trPr>
        <w:tc>
          <w:tcPr>
            <w:tcW w:w="4455" w:type="dxa"/>
            <w:tcBorders>
              <w:top w:val="single" w:sz="4" w:space="0" w:color="000000"/>
              <w:left w:val="single" w:sz="4" w:space="0" w:color="000000"/>
              <w:bottom w:val="single" w:sz="4" w:space="0" w:color="000000"/>
            </w:tcBorders>
          </w:tcPr>
          <w:p w:rsidR="006365FC" w:rsidRPr="0050584D" w:rsidRDefault="006365FC" w:rsidP="004B4564">
            <w:pPr>
              <w:ind w:firstLine="0"/>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xml:space="preserve">Количество блоков группы сараев </w:t>
            </w:r>
          </w:p>
        </w:tc>
        <w:tc>
          <w:tcPr>
            <w:tcW w:w="2205" w:type="dxa"/>
            <w:tcBorders>
              <w:top w:val="single" w:sz="4" w:space="0" w:color="000000"/>
              <w:left w:val="single" w:sz="4" w:space="0" w:color="000000"/>
              <w:bottom w:val="single" w:sz="4" w:space="0" w:color="000000"/>
              <w:right w:val="single" w:sz="4" w:space="0" w:color="000000"/>
            </w:tcBorders>
          </w:tcPr>
          <w:p w:rsidR="006365FC" w:rsidRPr="0050584D" w:rsidRDefault="006365FC" w:rsidP="004B4564">
            <w:pPr>
              <w:ind w:firstLine="0"/>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Расстояние, м</w:t>
            </w:r>
          </w:p>
        </w:tc>
      </w:tr>
      <w:tr w:rsidR="006365FC" w:rsidRPr="005E075E">
        <w:trPr>
          <w:cantSplit/>
          <w:trHeight w:val="240"/>
        </w:trPr>
        <w:tc>
          <w:tcPr>
            <w:tcW w:w="4455" w:type="dxa"/>
            <w:tcBorders>
              <w:top w:val="single" w:sz="4" w:space="0" w:color="000000"/>
              <w:left w:val="single" w:sz="4" w:space="0" w:color="000000"/>
              <w:bottom w:val="single" w:sz="4" w:space="0" w:color="000000"/>
            </w:tcBorders>
          </w:tcPr>
          <w:p w:rsidR="006365FC" w:rsidRPr="0050584D" w:rsidRDefault="006365FC" w:rsidP="004B4564">
            <w:pPr>
              <w:ind w:firstLine="0"/>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xml:space="preserve">до 2                            </w:t>
            </w:r>
          </w:p>
        </w:tc>
        <w:tc>
          <w:tcPr>
            <w:tcW w:w="2205" w:type="dxa"/>
            <w:tcBorders>
              <w:top w:val="single" w:sz="4" w:space="0" w:color="000000"/>
              <w:left w:val="single" w:sz="4" w:space="0" w:color="000000"/>
              <w:bottom w:val="single" w:sz="4" w:space="0" w:color="000000"/>
              <w:right w:val="single" w:sz="4" w:space="0" w:color="000000"/>
            </w:tcBorders>
          </w:tcPr>
          <w:p w:rsidR="006365FC" w:rsidRPr="0050584D" w:rsidRDefault="006365FC" w:rsidP="004B4564">
            <w:pPr>
              <w:ind w:firstLine="0"/>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xml:space="preserve">15           </w:t>
            </w:r>
          </w:p>
        </w:tc>
      </w:tr>
      <w:tr w:rsidR="006365FC" w:rsidRPr="005E075E">
        <w:trPr>
          <w:cantSplit/>
          <w:trHeight w:val="240"/>
        </w:trPr>
        <w:tc>
          <w:tcPr>
            <w:tcW w:w="4455" w:type="dxa"/>
            <w:tcBorders>
              <w:top w:val="single" w:sz="4" w:space="0" w:color="000000"/>
              <w:left w:val="single" w:sz="4" w:space="0" w:color="000000"/>
              <w:bottom w:val="single" w:sz="4" w:space="0" w:color="000000"/>
            </w:tcBorders>
          </w:tcPr>
          <w:p w:rsidR="006365FC" w:rsidRPr="0050584D" w:rsidRDefault="006365FC" w:rsidP="004B4564">
            <w:pPr>
              <w:ind w:firstLine="0"/>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xml:space="preserve">Свыше 2 до 8                    </w:t>
            </w:r>
          </w:p>
        </w:tc>
        <w:tc>
          <w:tcPr>
            <w:tcW w:w="2205" w:type="dxa"/>
            <w:tcBorders>
              <w:top w:val="single" w:sz="4" w:space="0" w:color="000000"/>
              <w:left w:val="single" w:sz="4" w:space="0" w:color="000000"/>
              <w:bottom w:val="single" w:sz="4" w:space="0" w:color="000000"/>
              <w:right w:val="single" w:sz="4" w:space="0" w:color="000000"/>
            </w:tcBorders>
          </w:tcPr>
          <w:p w:rsidR="006365FC" w:rsidRPr="0050584D" w:rsidRDefault="006365FC" w:rsidP="004B4564">
            <w:pPr>
              <w:ind w:firstLine="0"/>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xml:space="preserve">25           </w:t>
            </w:r>
          </w:p>
        </w:tc>
      </w:tr>
      <w:tr w:rsidR="006365FC" w:rsidRPr="005E075E">
        <w:trPr>
          <w:cantSplit/>
          <w:trHeight w:val="240"/>
        </w:trPr>
        <w:tc>
          <w:tcPr>
            <w:tcW w:w="4455" w:type="dxa"/>
            <w:tcBorders>
              <w:top w:val="single" w:sz="4" w:space="0" w:color="000000"/>
              <w:left w:val="single" w:sz="4" w:space="0" w:color="000000"/>
              <w:bottom w:val="single" w:sz="4" w:space="0" w:color="000000"/>
            </w:tcBorders>
          </w:tcPr>
          <w:p w:rsidR="006365FC" w:rsidRPr="0050584D" w:rsidRDefault="006365FC" w:rsidP="004B4564">
            <w:pPr>
              <w:ind w:firstLine="0"/>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xml:space="preserve">Свыше 8 до 30                   </w:t>
            </w:r>
          </w:p>
        </w:tc>
        <w:tc>
          <w:tcPr>
            <w:tcW w:w="2205" w:type="dxa"/>
            <w:tcBorders>
              <w:top w:val="single" w:sz="4" w:space="0" w:color="000000"/>
              <w:left w:val="single" w:sz="4" w:space="0" w:color="000000"/>
              <w:bottom w:val="single" w:sz="4" w:space="0" w:color="000000"/>
              <w:right w:val="single" w:sz="4" w:space="0" w:color="000000"/>
            </w:tcBorders>
          </w:tcPr>
          <w:p w:rsidR="006365FC" w:rsidRPr="0050584D" w:rsidRDefault="006365FC" w:rsidP="004B4564">
            <w:pPr>
              <w:ind w:firstLine="0"/>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xml:space="preserve">50           </w:t>
            </w:r>
          </w:p>
        </w:tc>
      </w:tr>
    </w:tbl>
    <w:p w:rsidR="006365FC" w:rsidRPr="0050584D" w:rsidRDefault="006365FC" w:rsidP="00B92D2F">
      <w:pPr>
        <w:rPr>
          <w:rFonts w:ascii="Times New Roman" w:eastAsia="SimSun" w:hAnsi="Times New Roman"/>
          <w:sz w:val="24"/>
          <w:szCs w:val="24"/>
          <w:lang w:eastAsia="zh-CN"/>
        </w:rPr>
      </w:pPr>
    </w:p>
    <w:p w:rsidR="006365FC" w:rsidRPr="0050584D" w:rsidRDefault="006365FC" w:rsidP="00B92D2F">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Расстояния между группами сараев следует принимать в соответствии с противопожарными требованиями.</w:t>
      </w:r>
    </w:p>
    <w:p w:rsidR="006365FC" w:rsidRPr="0050584D" w:rsidRDefault="006365FC" w:rsidP="00B92D2F">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9. Режим использования территории приусадебного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6365FC" w:rsidRPr="0050584D" w:rsidRDefault="006365FC" w:rsidP="00B92D2F">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xml:space="preserve">Вспомогательные строения, за исключением гаражей, размещать со стороны улиц не допускается. </w:t>
      </w:r>
    </w:p>
    <w:p w:rsidR="006365FC" w:rsidRPr="0050584D" w:rsidRDefault="006365FC" w:rsidP="00B92D2F">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6365FC" w:rsidRPr="0050584D" w:rsidRDefault="006365FC" w:rsidP="00B92D2F">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10. 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6365FC" w:rsidRPr="0050584D" w:rsidRDefault="006365FC" w:rsidP="00B92D2F">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6365FC" w:rsidRPr="0050584D" w:rsidRDefault="006365FC" w:rsidP="00B92D2F">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Изменение рельефа земельного участка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6365FC" w:rsidRPr="0050584D" w:rsidRDefault="006365FC" w:rsidP="00B92D2F">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11. Все жилые дома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w:t>
      </w:r>
    </w:p>
    <w:p w:rsidR="006365FC" w:rsidRPr="0050584D" w:rsidRDefault="006365FC" w:rsidP="00B92D2F">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6365FC" w:rsidRPr="0050584D" w:rsidRDefault="006365FC" w:rsidP="00B92D2F">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rsidR="006365FC" w:rsidRPr="0050584D" w:rsidRDefault="006365FC" w:rsidP="00B92D2F">
      <w:pPr>
        <w:ind w:firstLine="284"/>
        <w:rPr>
          <w:rFonts w:ascii="Times New Roman" w:eastAsia="SimSun" w:hAnsi="Times New Roman" w:cs="Times New Roman"/>
          <w:sz w:val="24"/>
          <w:szCs w:val="24"/>
        </w:rPr>
      </w:pPr>
      <w:r w:rsidRPr="0050584D">
        <w:rPr>
          <w:rFonts w:ascii="Times New Roman" w:eastAsia="SimSun" w:hAnsi="Times New Roman" w:cs="Times New Roman"/>
          <w:sz w:val="24"/>
          <w:szCs w:val="24"/>
          <w:lang w:eastAsia="zh-CN"/>
        </w:rPr>
        <w:t xml:space="preserve">12. </w:t>
      </w:r>
      <w:r w:rsidRPr="0050584D">
        <w:rPr>
          <w:rFonts w:ascii="Times New Roman" w:eastAsia="SimSun" w:hAnsi="Times New Roman" w:cs="Times New Roman"/>
          <w:sz w:val="24"/>
          <w:szCs w:val="24"/>
        </w:rPr>
        <w:t xml:space="preserve">Требования к ограждению земельных участков: </w:t>
      </w:r>
    </w:p>
    <w:p w:rsidR="006365FC" w:rsidRPr="0050584D" w:rsidRDefault="006365FC" w:rsidP="00B92D2F">
      <w:pPr>
        <w:ind w:firstLine="284"/>
        <w:rPr>
          <w:rFonts w:ascii="Times New Roman" w:eastAsia="SimSun" w:hAnsi="Times New Roman" w:cs="Times New Roman"/>
          <w:sz w:val="24"/>
          <w:szCs w:val="24"/>
        </w:rPr>
      </w:pPr>
      <w:r w:rsidRPr="0050584D">
        <w:rPr>
          <w:rFonts w:ascii="Times New Roman" w:eastAsia="SimSun" w:hAnsi="Times New Roman" w:cs="Times New Roman"/>
          <w:sz w:val="24"/>
          <w:szCs w:val="24"/>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6365FC" w:rsidRPr="0050584D" w:rsidRDefault="006365FC" w:rsidP="00B92D2F">
      <w:pPr>
        <w:ind w:firstLine="284"/>
        <w:rPr>
          <w:rFonts w:ascii="Times New Roman" w:eastAsia="SimSun" w:hAnsi="Times New Roman" w:cs="Times New Roman"/>
          <w:sz w:val="24"/>
          <w:szCs w:val="24"/>
        </w:rPr>
      </w:pPr>
      <w:r w:rsidRPr="0050584D">
        <w:rPr>
          <w:rFonts w:ascii="Times New Roman" w:eastAsia="SimSun" w:hAnsi="Times New Roman" w:cs="Times New Roman"/>
          <w:sz w:val="24"/>
          <w:szCs w:val="24"/>
        </w:rPr>
        <w:t xml:space="preserve">– высота ограждения земельных участков должна быть не более 2 метров; </w:t>
      </w:r>
    </w:p>
    <w:p w:rsidR="006365FC" w:rsidRPr="0050584D" w:rsidRDefault="006365FC" w:rsidP="00B92D2F">
      <w:pPr>
        <w:ind w:firstLine="284"/>
        <w:rPr>
          <w:rFonts w:ascii="Times New Roman" w:eastAsia="SimSun" w:hAnsi="Times New Roman" w:cs="Times New Roman"/>
          <w:sz w:val="24"/>
          <w:szCs w:val="24"/>
        </w:rPr>
      </w:pPr>
      <w:r w:rsidRPr="0050584D">
        <w:rPr>
          <w:rFonts w:ascii="Times New Roman" w:eastAsia="SimSun" w:hAnsi="Times New Roman" w:cs="Times New Roman"/>
          <w:sz w:val="24"/>
          <w:szCs w:val="24"/>
        </w:rPr>
        <w:t>- ворота в заборе разрешается устанавливать только со стороны территорий общего пользования. На стороне забора, смежного с соседним участком, ворота устанавливать запрещается.</w:t>
      </w:r>
    </w:p>
    <w:p w:rsidR="006365FC" w:rsidRPr="0050584D" w:rsidRDefault="006365FC" w:rsidP="00B92D2F">
      <w:pPr>
        <w:ind w:firstLine="284"/>
        <w:rPr>
          <w:rFonts w:ascii="Times New Roman" w:eastAsia="SimSun" w:hAnsi="Times New Roman" w:cs="Times New Roman"/>
          <w:sz w:val="24"/>
          <w:szCs w:val="24"/>
        </w:rPr>
      </w:pPr>
      <w:r w:rsidRPr="0050584D">
        <w:rPr>
          <w:rFonts w:ascii="Times New Roman" w:eastAsia="SimSun" w:hAnsi="Times New Roman" w:cs="Times New Roman"/>
          <w:sz w:val="24"/>
          <w:szCs w:val="24"/>
        </w:rPr>
        <w:t>- на фронтальной линии участка, на заборе, стоящем со стороны улицы, приспособления, представляющие опасность для пользователей общественной территории (например, колючую проволоку), можно устанавливать на высоте не менее 1,9 м от уровня тротуара, с внутренней стороны забора.</w:t>
      </w:r>
    </w:p>
    <w:p w:rsidR="006365FC" w:rsidRPr="0050584D" w:rsidRDefault="006365FC" w:rsidP="00B92D2F">
      <w:pPr>
        <w:ind w:firstLine="284"/>
        <w:rPr>
          <w:rFonts w:ascii="Times New Roman" w:eastAsia="SimSun" w:hAnsi="Times New Roman" w:cs="Times New Roman"/>
          <w:sz w:val="24"/>
          <w:szCs w:val="24"/>
        </w:rPr>
      </w:pPr>
      <w:r w:rsidRPr="0050584D">
        <w:rPr>
          <w:rFonts w:ascii="Times New Roman" w:eastAsia="SimSun" w:hAnsi="Times New Roman" w:cs="Times New Roman"/>
          <w:sz w:val="24"/>
          <w:szCs w:val="24"/>
        </w:rPr>
        <w:t xml:space="preserve">– ограждения между смежными земельными участками должны быть проветриваемыми на высоту не менее 0,5 м от уровня земли; </w:t>
      </w:r>
    </w:p>
    <w:p w:rsidR="006365FC" w:rsidRPr="0050584D" w:rsidRDefault="006365FC" w:rsidP="00B92D2F">
      <w:pPr>
        <w:ind w:firstLine="284"/>
        <w:rPr>
          <w:rFonts w:ascii="Times New Roman" w:eastAsia="SimSun" w:hAnsi="Times New Roman" w:cs="Times New Roman"/>
          <w:sz w:val="24"/>
          <w:szCs w:val="24"/>
        </w:rPr>
      </w:pPr>
      <w:r w:rsidRPr="0050584D">
        <w:rPr>
          <w:rFonts w:ascii="Times New Roman" w:eastAsia="SimSun" w:hAnsi="Times New Roman" w:cs="Times New Roman"/>
          <w:sz w:val="24"/>
          <w:szCs w:val="24"/>
        </w:rPr>
        <w:t>–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пр).</w:t>
      </w:r>
    </w:p>
    <w:p w:rsidR="006365FC" w:rsidRPr="0050584D" w:rsidRDefault="006365FC" w:rsidP="00B92D2F">
      <w:pPr>
        <w:ind w:firstLine="284"/>
        <w:rPr>
          <w:rFonts w:ascii="Times New Roman" w:eastAsia="SimSun" w:hAnsi="Times New Roman" w:cs="Times New Roman"/>
          <w:sz w:val="24"/>
          <w:szCs w:val="24"/>
        </w:rPr>
      </w:pPr>
      <w:r w:rsidRPr="0050584D">
        <w:rPr>
          <w:rFonts w:ascii="Times New Roman" w:eastAsia="SimSun" w:hAnsi="Times New Roman" w:cs="Times New Roman"/>
          <w:sz w:val="24"/>
          <w:szCs w:val="24"/>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6365FC" w:rsidRPr="0050584D" w:rsidRDefault="006365FC" w:rsidP="00B92D2F">
      <w:pPr>
        <w:ind w:firstLine="284"/>
        <w:rPr>
          <w:rFonts w:ascii="Times New Roman" w:eastAsia="SimSun" w:hAnsi="Times New Roman" w:cs="Times New Roman"/>
          <w:sz w:val="24"/>
          <w:szCs w:val="24"/>
        </w:rPr>
      </w:pPr>
      <w:r w:rsidRPr="0050584D">
        <w:rPr>
          <w:rFonts w:ascii="Times New Roman" w:eastAsia="SimSun" w:hAnsi="Times New Roman" w:cs="Times New Roman"/>
          <w:sz w:val="24"/>
          <w:szCs w:val="24"/>
        </w:rPr>
        <w:t>- по соглашению смежных землепользователей по межевой границе земельных участков возможно в качестве альтернативы использовать «живую изгородь», выполняемую из вертикально растущих кустарников высотой не более 2 метров;</w:t>
      </w:r>
    </w:p>
    <w:p w:rsidR="006365FC" w:rsidRPr="0050584D" w:rsidRDefault="006365FC" w:rsidP="00B92D2F">
      <w:pPr>
        <w:ind w:firstLine="284"/>
        <w:rPr>
          <w:rFonts w:ascii="Times New Roman" w:eastAsia="SimSun" w:hAnsi="Times New Roman" w:cs="Times New Roman"/>
          <w:sz w:val="24"/>
          <w:szCs w:val="24"/>
        </w:rPr>
      </w:pPr>
      <w:r w:rsidRPr="0050584D">
        <w:rPr>
          <w:rFonts w:ascii="Times New Roman" w:eastAsia="SimSun" w:hAnsi="Times New Roman" w:cs="Times New Roman"/>
          <w:sz w:val="24"/>
          <w:szCs w:val="24"/>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6365FC" w:rsidRPr="0050584D" w:rsidRDefault="006365FC" w:rsidP="00B92D2F">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13. Объекты общественного назначения должны обеспечиваться необходимым расчетным количеством  парковочных мест в границах земельного участка.</w:t>
      </w:r>
    </w:p>
    <w:p w:rsidR="006365FC" w:rsidRPr="0050584D" w:rsidRDefault="006365FC" w:rsidP="00B92D2F">
      <w:pPr>
        <w:rPr>
          <w:rFonts w:ascii="Times New Roman" w:eastAsia="SimSun" w:hAnsi="Times New Roman"/>
          <w:sz w:val="24"/>
          <w:szCs w:val="24"/>
          <w:lang w:eastAsia="zh-CN"/>
        </w:rPr>
      </w:pPr>
      <w:r w:rsidRPr="0050584D">
        <w:rPr>
          <w:rFonts w:ascii="Times New Roman" w:eastAsia="SimSun" w:hAnsi="Times New Roman" w:cs="Times New Roman"/>
          <w:sz w:val="24"/>
          <w:szCs w:val="24"/>
          <w:lang w:eastAsia="zh-CN"/>
        </w:rPr>
        <w:t>14. 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 статьями 67-71</w:t>
      </w:r>
      <w:r w:rsidRPr="0050584D">
        <w:rPr>
          <w:rFonts w:ascii="Times New Roman" w:eastAsia="SimSun" w:hAnsi="Times New Roman" w:cs="Times New Roman"/>
          <w:sz w:val="24"/>
          <w:szCs w:val="24"/>
        </w:rPr>
        <w:t xml:space="preserve"> настоящих Правил.</w:t>
      </w:r>
    </w:p>
    <w:p w:rsidR="006365FC" w:rsidRPr="0050584D" w:rsidRDefault="006365FC" w:rsidP="00B92D2F">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15. 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6365FC" w:rsidRPr="0050584D" w:rsidRDefault="006365FC" w:rsidP="005F7912">
      <w:pPr>
        <w:rPr>
          <w:rFonts w:ascii="Times New Roman" w:hAnsi="Times New Roman" w:cs="Times New Roman"/>
          <w:sz w:val="24"/>
          <w:szCs w:val="24"/>
        </w:rPr>
      </w:pPr>
    </w:p>
    <w:p w:rsidR="006365FC" w:rsidRPr="0050584D" w:rsidRDefault="006365FC" w:rsidP="00376806">
      <w:pPr>
        <w:pStyle w:val="Heading2"/>
        <w:spacing w:after="100"/>
        <w:rPr>
          <w:rFonts w:ascii="Times New Roman" w:hAnsi="Times New Roman" w:cs="Times New Roman"/>
          <w:color w:val="auto"/>
          <w:sz w:val="24"/>
          <w:szCs w:val="24"/>
        </w:rPr>
      </w:pPr>
      <w:bookmarkStart w:id="504" w:name="_Toc486964619"/>
      <w:bookmarkStart w:id="505" w:name="_Toc3399170"/>
      <w:r w:rsidRPr="0050584D">
        <w:rPr>
          <w:rFonts w:ascii="Times New Roman" w:hAnsi="Times New Roman" w:cs="Times New Roman"/>
          <w:color w:val="auto"/>
          <w:sz w:val="24"/>
          <w:szCs w:val="24"/>
        </w:rPr>
        <w:t>Статья 59. Градостроительные регламенты в отношении земельных участков и объектов капитального строительства, расположенных в пределах общественно-деловых зон.</w:t>
      </w:r>
      <w:bookmarkEnd w:id="504"/>
      <w:bookmarkEnd w:id="505"/>
    </w:p>
    <w:p w:rsidR="006365FC" w:rsidRPr="0050584D" w:rsidRDefault="006365FC" w:rsidP="00376806">
      <w:pPr>
        <w:pStyle w:val="ConsPlusNormal"/>
        <w:ind w:firstLine="709"/>
        <w:rPr>
          <w:rFonts w:ascii="Times New Roman" w:hAnsi="Times New Roman" w:cs="Times New Roman"/>
          <w:sz w:val="24"/>
          <w:szCs w:val="24"/>
        </w:rPr>
      </w:pPr>
      <w:r w:rsidRPr="0050584D">
        <w:rPr>
          <w:rFonts w:ascii="Times New Roman" w:hAnsi="Times New Roman" w:cs="Times New Roman"/>
          <w:sz w:val="24"/>
          <w:szCs w:val="24"/>
        </w:rPr>
        <w:t xml:space="preserve">В квадратных скобках […….] указан  код (числовое обозначение) вида разрешенного использования земельного участка. </w:t>
      </w:r>
    </w:p>
    <w:p w:rsidR="006365FC" w:rsidRPr="0050584D" w:rsidRDefault="006365FC" w:rsidP="00376806">
      <w:pPr>
        <w:rPr>
          <w:rFonts w:ascii="Times New Roman" w:hAnsi="Times New Roman" w:cs="Times New Roman"/>
          <w:sz w:val="24"/>
          <w:szCs w:val="24"/>
        </w:rPr>
      </w:pPr>
      <w:r w:rsidRPr="0050584D">
        <w:rPr>
          <w:rFonts w:ascii="Times New Roman" w:hAnsi="Times New Roman" w:cs="Times New Roman"/>
          <w:sz w:val="24"/>
          <w:szCs w:val="24"/>
        </w:rPr>
        <w:t>Текстовое наименование вида разрешенного использования земельного участка и его код (числовое обозначение) являются равнозначными.</w:t>
      </w:r>
    </w:p>
    <w:p w:rsidR="006365FC" w:rsidRPr="0050584D" w:rsidRDefault="006365FC" w:rsidP="00376806">
      <w:pPr>
        <w:ind w:firstLine="851"/>
        <w:outlineLvl w:val="0"/>
        <w:rPr>
          <w:rFonts w:ascii="Times New Roman" w:hAnsi="Times New Roman" w:cs="Times New Roman"/>
          <w:b/>
          <w:bCs/>
          <w:sz w:val="24"/>
          <w:szCs w:val="24"/>
          <w:u w:val="single"/>
        </w:rPr>
      </w:pPr>
      <w:bookmarkStart w:id="506" w:name="_Toc2770164"/>
      <w:bookmarkStart w:id="507" w:name="_Toc2770841"/>
      <w:bookmarkStart w:id="508" w:name="_Toc2849266"/>
      <w:bookmarkStart w:id="509" w:name="_Toc3399171"/>
      <w:r w:rsidRPr="0050584D">
        <w:rPr>
          <w:rFonts w:ascii="Times New Roman" w:hAnsi="Times New Roman" w:cs="Times New Roman"/>
          <w:b/>
          <w:bCs/>
          <w:sz w:val="24"/>
          <w:szCs w:val="24"/>
          <w:u w:val="single"/>
        </w:rPr>
        <w:t>1) ОД-1. Зона делового, общественного и коммерческого назначения</w:t>
      </w:r>
      <w:bookmarkEnd w:id="506"/>
      <w:bookmarkEnd w:id="507"/>
      <w:bookmarkEnd w:id="508"/>
      <w:bookmarkEnd w:id="509"/>
      <w:r w:rsidRPr="0050584D">
        <w:rPr>
          <w:rFonts w:ascii="Times New Roman" w:hAnsi="Times New Roman" w:cs="Times New Roman"/>
          <w:b/>
          <w:bCs/>
          <w:sz w:val="24"/>
          <w:szCs w:val="24"/>
          <w:u w:val="single"/>
        </w:rPr>
        <w:t xml:space="preserve"> </w:t>
      </w:r>
    </w:p>
    <w:p w:rsidR="006365FC" w:rsidRPr="0050584D" w:rsidRDefault="006365FC" w:rsidP="00376806">
      <w:pPr>
        <w:tabs>
          <w:tab w:val="left" w:pos="2520"/>
        </w:tabs>
        <w:outlineLvl w:val="0"/>
        <w:rPr>
          <w:rFonts w:ascii="Times New Roman" w:hAnsi="Times New Roman" w:cs="Times New Roman"/>
          <w:sz w:val="24"/>
          <w:szCs w:val="24"/>
        </w:rPr>
      </w:pPr>
      <w:bookmarkStart w:id="510" w:name="_Toc470251887"/>
      <w:bookmarkStart w:id="511" w:name="_Toc479729795"/>
      <w:bookmarkStart w:id="512" w:name="_Toc485899798"/>
      <w:bookmarkStart w:id="513" w:name="_Toc485902038"/>
      <w:bookmarkStart w:id="514" w:name="_Toc489630285"/>
      <w:bookmarkStart w:id="515" w:name="_Toc489643375"/>
      <w:bookmarkStart w:id="516" w:name="_Toc536726677"/>
      <w:bookmarkStart w:id="517" w:name="_Toc536808491"/>
      <w:bookmarkStart w:id="518" w:name="_Toc2770165"/>
      <w:bookmarkStart w:id="519" w:name="_Toc2770842"/>
      <w:bookmarkStart w:id="520" w:name="_Toc2849267"/>
      <w:bookmarkStart w:id="521" w:name="_Toc3399172"/>
      <w:r w:rsidRPr="0050584D">
        <w:rPr>
          <w:rFonts w:ascii="Times New Roman" w:hAnsi="Times New Roman" w:cs="Times New Roman"/>
          <w:sz w:val="24"/>
          <w:szCs w:val="24"/>
        </w:rPr>
        <w:t>1.1) Основные виды и параметры разрешенного использования земельных участков и объектов капитального строительства</w:t>
      </w:r>
      <w:bookmarkEnd w:id="510"/>
      <w:bookmarkEnd w:id="511"/>
      <w:bookmarkEnd w:id="512"/>
      <w:bookmarkEnd w:id="513"/>
      <w:bookmarkEnd w:id="514"/>
      <w:bookmarkEnd w:id="515"/>
      <w:bookmarkEnd w:id="516"/>
      <w:bookmarkEnd w:id="517"/>
      <w:bookmarkEnd w:id="518"/>
      <w:bookmarkEnd w:id="519"/>
      <w:bookmarkEnd w:id="520"/>
      <w:bookmarkEnd w:id="521"/>
    </w:p>
    <w:tbl>
      <w:tblPr>
        <w:tblW w:w="1012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58"/>
        <w:gridCol w:w="6663"/>
      </w:tblGrid>
      <w:tr w:rsidR="006365FC" w:rsidRPr="005E075E">
        <w:trPr>
          <w:trHeight w:val="552"/>
          <w:tblHeader/>
        </w:trPr>
        <w:tc>
          <w:tcPr>
            <w:tcW w:w="3458" w:type="dxa"/>
            <w:vAlign w:val="center"/>
          </w:tcPr>
          <w:p w:rsidR="006365FC" w:rsidRPr="005E075E" w:rsidRDefault="006365FC" w:rsidP="00376806">
            <w:pPr>
              <w:tabs>
                <w:tab w:val="left" w:pos="2520"/>
              </w:tabs>
              <w:jc w:val="center"/>
              <w:rPr>
                <w:rFonts w:ascii="Times New Roman" w:hAnsi="Times New Roman" w:cs="Times New Roman"/>
                <w:b/>
                <w:bCs/>
                <w:sz w:val="24"/>
                <w:szCs w:val="24"/>
              </w:rPr>
            </w:pPr>
            <w:r w:rsidRPr="005E075E">
              <w:rPr>
                <w:rFonts w:ascii="Times New Roman" w:hAnsi="Times New Roman" w:cs="Times New Roman"/>
                <w:b/>
                <w:bCs/>
                <w:sz w:val="24"/>
                <w:szCs w:val="24"/>
              </w:rPr>
              <w:t>Виды разрешенного использования земельных участков и объектов капитального строительства</w:t>
            </w:r>
          </w:p>
        </w:tc>
        <w:tc>
          <w:tcPr>
            <w:tcW w:w="6663" w:type="dxa"/>
            <w:vAlign w:val="center"/>
          </w:tcPr>
          <w:p w:rsidR="006365FC" w:rsidRPr="0050584D" w:rsidRDefault="006365FC" w:rsidP="00376806">
            <w:pPr>
              <w:pStyle w:val="ConsPlusTitle"/>
              <w:outlineLvl w:val="1"/>
              <w:rPr>
                <w:rFonts w:ascii="Times New Roman" w:hAnsi="Times New Roman" w:cs="Times New Roman"/>
                <w:sz w:val="24"/>
                <w:szCs w:val="24"/>
                <w:lang w:eastAsia="en-US"/>
              </w:rPr>
            </w:pPr>
            <w:bookmarkStart w:id="522" w:name="_Toc536808492"/>
            <w:bookmarkStart w:id="523" w:name="_Toc2770166"/>
            <w:bookmarkStart w:id="524" w:name="_Toc2770843"/>
            <w:bookmarkStart w:id="525" w:name="_Toc2849268"/>
            <w:bookmarkStart w:id="526" w:name="_Toc3399173"/>
            <w:r w:rsidRPr="0050584D">
              <w:rPr>
                <w:rFonts w:ascii="Times New Roman" w:hAnsi="Times New Roman" w:cs="Times New Roman"/>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522"/>
            <w:bookmarkEnd w:id="523"/>
            <w:bookmarkEnd w:id="524"/>
            <w:bookmarkEnd w:id="525"/>
            <w:bookmarkEnd w:id="526"/>
          </w:p>
        </w:tc>
      </w:tr>
      <w:tr w:rsidR="006365FC" w:rsidRPr="005E075E">
        <w:trPr>
          <w:trHeight w:val="274"/>
        </w:trPr>
        <w:tc>
          <w:tcPr>
            <w:tcW w:w="3458" w:type="dxa"/>
          </w:tcPr>
          <w:p w:rsidR="006365FC" w:rsidRPr="005E075E" w:rsidRDefault="006365FC" w:rsidP="00EA1BBE">
            <w:pPr>
              <w:ind w:left="90" w:firstLine="0"/>
              <w:rPr>
                <w:rFonts w:ascii="Times New Roman" w:hAnsi="Times New Roman" w:cs="Times New Roman"/>
                <w:sz w:val="24"/>
                <w:szCs w:val="24"/>
              </w:rPr>
            </w:pPr>
            <w:r w:rsidRPr="005E075E">
              <w:rPr>
                <w:rFonts w:ascii="Times New Roman" w:hAnsi="Times New Roman" w:cs="Times New Roman"/>
                <w:sz w:val="24"/>
                <w:szCs w:val="24"/>
              </w:rPr>
              <w:t>[3.8.1] - Государственное управление</w:t>
            </w:r>
          </w:p>
          <w:p w:rsidR="006365FC" w:rsidRPr="005E075E" w:rsidRDefault="006365FC" w:rsidP="00EA1BBE">
            <w:pPr>
              <w:ind w:left="90" w:firstLine="0"/>
              <w:rPr>
                <w:rFonts w:ascii="Times New Roman" w:hAnsi="Times New Roman" w:cs="Times New Roman"/>
                <w:sz w:val="24"/>
                <w:szCs w:val="24"/>
              </w:rPr>
            </w:pPr>
            <w:r w:rsidRPr="005E075E">
              <w:rPr>
                <w:rFonts w:ascii="Times New Roman" w:hAnsi="Times New Roman" w:cs="Times New Roman"/>
                <w:sz w:val="24"/>
                <w:szCs w:val="24"/>
              </w:rPr>
              <w:t>[3.4] - Здравоохранение</w:t>
            </w:r>
          </w:p>
          <w:p w:rsidR="006365FC" w:rsidRPr="005E075E" w:rsidRDefault="006365FC" w:rsidP="00EA1BBE">
            <w:pPr>
              <w:ind w:left="90" w:firstLine="0"/>
              <w:rPr>
                <w:rFonts w:ascii="Times New Roman" w:hAnsi="Times New Roman" w:cs="Times New Roman"/>
                <w:sz w:val="24"/>
                <w:szCs w:val="24"/>
              </w:rPr>
            </w:pPr>
            <w:r w:rsidRPr="005E075E">
              <w:rPr>
                <w:rFonts w:ascii="Times New Roman" w:hAnsi="Times New Roman" w:cs="Times New Roman"/>
                <w:sz w:val="24"/>
                <w:szCs w:val="24"/>
              </w:rPr>
              <w:t>[4.1] - Деловое управление</w:t>
            </w:r>
          </w:p>
          <w:p w:rsidR="006365FC" w:rsidRPr="005E075E" w:rsidRDefault="006365FC" w:rsidP="00EA1BBE">
            <w:pPr>
              <w:ind w:left="90" w:firstLine="0"/>
              <w:rPr>
                <w:rFonts w:ascii="Times New Roman" w:hAnsi="Times New Roman" w:cs="Times New Roman"/>
                <w:sz w:val="24"/>
                <w:szCs w:val="24"/>
              </w:rPr>
            </w:pPr>
            <w:r w:rsidRPr="005E075E">
              <w:rPr>
                <w:rFonts w:ascii="Times New Roman" w:hAnsi="Times New Roman" w:cs="Times New Roman"/>
                <w:sz w:val="24"/>
                <w:szCs w:val="24"/>
              </w:rPr>
              <w:t>[4.5] - Банковская и страховая деятельность</w:t>
            </w:r>
          </w:p>
          <w:p w:rsidR="006365FC" w:rsidRPr="005E075E" w:rsidRDefault="006365FC" w:rsidP="00EA1BBE">
            <w:pPr>
              <w:ind w:left="90" w:firstLine="0"/>
              <w:rPr>
                <w:rFonts w:ascii="Times New Roman" w:hAnsi="Times New Roman" w:cs="Times New Roman"/>
                <w:sz w:val="24"/>
                <w:szCs w:val="24"/>
              </w:rPr>
            </w:pPr>
            <w:r w:rsidRPr="005E075E">
              <w:rPr>
                <w:rFonts w:ascii="Times New Roman" w:hAnsi="Times New Roman" w:cs="Times New Roman"/>
                <w:sz w:val="24"/>
                <w:szCs w:val="24"/>
              </w:rPr>
              <w:t xml:space="preserve">[3.2.1] - Дома социального обслуживания </w:t>
            </w:r>
          </w:p>
          <w:p w:rsidR="006365FC" w:rsidRPr="005E075E" w:rsidRDefault="006365FC" w:rsidP="00EA1BBE">
            <w:pPr>
              <w:ind w:left="90" w:firstLine="0"/>
              <w:rPr>
                <w:rFonts w:ascii="Times New Roman" w:hAnsi="Times New Roman" w:cs="Times New Roman"/>
                <w:sz w:val="24"/>
                <w:szCs w:val="24"/>
              </w:rPr>
            </w:pPr>
            <w:r w:rsidRPr="005E075E">
              <w:rPr>
                <w:rFonts w:ascii="Times New Roman" w:hAnsi="Times New Roman" w:cs="Times New Roman"/>
                <w:sz w:val="24"/>
                <w:szCs w:val="24"/>
              </w:rPr>
              <w:t>[3.2.2] - Оказание социальной помощи населению</w:t>
            </w:r>
          </w:p>
          <w:p w:rsidR="006365FC" w:rsidRPr="005E075E" w:rsidRDefault="006365FC" w:rsidP="00EA1BBE">
            <w:pPr>
              <w:ind w:left="90" w:firstLine="0"/>
              <w:rPr>
                <w:rFonts w:ascii="Times New Roman" w:hAnsi="Times New Roman" w:cs="Times New Roman"/>
                <w:sz w:val="24"/>
                <w:szCs w:val="24"/>
              </w:rPr>
            </w:pPr>
            <w:r w:rsidRPr="005E075E">
              <w:rPr>
                <w:rFonts w:ascii="Times New Roman" w:hAnsi="Times New Roman" w:cs="Times New Roman"/>
                <w:sz w:val="24"/>
                <w:szCs w:val="24"/>
              </w:rPr>
              <w:t>[3.3] - Бытовое обслуживание</w:t>
            </w:r>
          </w:p>
          <w:p w:rsidR="006365FC" w:rsidRPr="005E075E" w:rsidRDefault="006365FC" w:rsidP="00EA1BBE">
            <w:pPr>
              <w:ind w:left="90" w:firstLine="0"/>
              <w:rPr>
                <w:rFonts w:ascii="Times New Roman" w:hAnsi="Times New Roman" w:cs="Times New Roman"/>
                <w:sz w:val="24"/>
                <w:szCs w:val="24"/>
              </w:rPr>
            </w:pPr>
            <w:r w:rsidRPr="005E075E">
              <w:rPr>
                <w:rFonts w:ascii="Times New Roman" w:hAnsi="Times New Roman" w:cs="Times New Roman"/>
                <w:sz w:val="24"/>
                <w:szCs w:val="24"/>
              </w:rPr>
              <w:t>[3.6.1] - Объекты культурно-досуговой деятельности</w:t>
            </w:r>
          </w:p>
          <w:p w:rsidR="006365FC" w:rsidRPr="0050584D" w:rsidRDefault="006365FC" w:rsidP="008457EA">
            <w:pPr>
              <w:pStyle w:val="ConsPlusNormal"/>
              <w:ind w:left="90" w:firstLine="0"/>
              <w:rPr>
                <w:rFonts w:ascii="Times New Roman" w:hAnsi="Times New Roman" w:cs="Times New Roman"/>
                <w:sz w:val="24"/>
                <w:szCs w:val="24"/>
              </w:rPr>
            </w:pPr>
            <w:r w:rsidRPr="0050584D">
              <w:rPr>
                <w:rFonts w:ascii="Times New Roman" w:hAnsi="Times New Roman" w:cs="Times New Roman"/>
                <w:sz w:val="24"/>
                <w:szCs w:val="24"/>
              </w:rPr>
              <w:t>[3.10.1] - Амбулаторное ветеринарное обслуживание</w:t>
            </w:r>
          </w:p>
          <w:p w:rsidR="006365FC" w:rsidRPr="0050584D" w:rsidRDefault="006365FC" w:rsidP="008457EA">
            <w:pPr>
              <w:pStyle w:val="ConsPlusNormal"/>
              <w:ind w:left="90" w:firstLine="0"/>
              <w:rPr>
                <w:rFonts w:ascii="Times New Roman" w:hAnsi="Times New Roman" w:cs="Times New Roman"/>
                <w:sz w:val="24"/>
                <w:szCs w:val="24"/>
              </w:rPr>
            </w:pPr>
            <w:r w:rsidRPr="0050584D">
              <w:rPr>
                <w:rFonts w:ascii="Times New Roman" w:hAnsi="Times New Roman" w:cs="Times New Roman"/>
                <w:sz w:val="24"/>
                <w:szCs w:val="24"/>
              </w:rPr>
              <w:t>[4.6] – Общественное питание</w:t>
            </w:r>
          </w:p>
          <w:p w:rsidR="006365FC" w:rsidRPr="0050584D" w:rsidRDefault="006365FC" w:rsidP="008457EA">
            <w:pPr>
              <w:pStyle w:val="ConsPlusNormal"/>
              <w:ind w:left="90" w:firstLine="0"/>
              <w:rPr>
                <w:rFonts w:ascii="Times New Roman" w:hAnsi="Times New Roman" w:cs="Times New Roman"/>
                <w:sz w:val="24"/>
                <w:szCs w:val="24"/>
              </w:rPr>
            </w:pPr>
            <w:r w:rsidRPr="0050584D">
              <w:rPr>
                <w:rFonts w:ascii="Times New Roman" w:hAnsi="Times New Roman" w:cs="Times New Roman"/>
                <w:sz w:val="24"/>
                <w:szCs w:val="24"/>
              </w:rPr>
              <w:t>[4.4] - Магазины</w:t>
            </w:r>
          </w:p>
          <w:p w:rsidR="006365FC" w:rsidRPr="0050584D" w:rsidRDefault="006365FC" w:rsidP="008457EA">
            <w:pPr>
              <w:pStyle w:val="ConsPlusNormal"/>
              <w:ind w:left="90" w:firstLine="0"/>
              <w:rPr>
                <w:rFonts w:ascii="Times New Roman" w:hAnsi="Times New Roman" w:cs="Times New Roman"/>
                <w:sz w:val="24"/>
                <w:szCs w:val="24"/>
              </w:rPr>
            </w:pPr>
            <w:r w:rsidRPr="0050584D">
              <w:rPr>
                <w:rFonts w:ascii="Times New Roman" w:hAnsi="Times New Roman" w:cs="Times New Roman"/>
                <w:sz w:val="24"/>
                <w:szCs w:val="24"/>
              </w:rPr>
              <w:t>[4.8.1] - Развлекательные мероприятия</w:t>
            </w:r>
          </w:p>
          <w:p w:rsidR="006365FC" w:rsidRDefault="006365FC" w:rsidP="009257CD">
            <w:pPr>
              <w:pStyle w:val="ConsPlusNormal"/>
              <w:ind w:left="90" w:firstLine="0"/>
              <w:rPr>
                <w:rFonts w:ascii="Times New Roman" w:hAnsi="Times New Roman" w:cs="Times New Roman"/>
                <w:sz w:val="24"/>
                <w:szCs w:val="24"/>
              </w:rPr>
            </w:pPr>
            <w:r w:rsidRPr="0050584D">
              <w:rPr>
                <w:rFonts w:ascii="Times New Roman" w:hAnsi="Times New Roman" w:cs="Times New Roman"/>
                <w:sz w:val="24"/>
                <w:szCs w:val="24"/>
              </w:rPr>
              <w:t>[4.9] - Служебные гаражи</w:t>
            </w:r>
          </w:p>
          <w:p w:rsidR="006365FC" w:rsidRPr="005E075E" w:rsidRDefault="006365FC" w:rsidP="00EF7824">
            <w:pPr>
              <w:shd w:val="clear" w:color="auto" w:fill="FFFFFF"/>
              <w:ind w:left="90" w:firstLine="0"/>
              <w:rPr>
                <w:rFonts w:ascii="Times New Roman" w:hAnsi="Times New Roman" w:cs="Times New Roman"/>
                <w:sz w:val="24"/>
                <w:szCs w:val="24"/>
              </w:rPr>
            </w:pPr>
            <w:r w:rsidRPr="005E075E">
              <w:rPr>
                <w:rFonts w:ascii="Times New Roman" w:hAnsi="Times New Roman" w:cs="Times New Roman"/>
                <w:sz w:val="24"/>
                <w:szCs w:val="24"/>
              </w:rPr>
              <w:t xml:space="preserve">[3.1.2] - Административные здания организаций, обеспечивающих предоставление коммунальных услуг </w:t>
            </w:r>
          </w:p>
        </w:tc>
        <w:tc>
          <w:tcPr>
            <w:tcW w:w="6663" w:type="dxa"/>
          </w:tcPr>
          <w:p w:rsidR="006365FC" w:rsidRPr="005E075E" w:rsidRDefault="006365FC" w:rsidP="00EA1BB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площадь земельного участка  – 50 кв. м/10000 кв. м</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размер земельного участка для размещения временных (некапитальных) объектов торговли и услуг - 10 кв. м.</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ширина земельного участка вдоль фронта улицы (проезда) – 10 м/50 м</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Максимальное количество надземных этажей зданий – 3 этажей </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Максимальная высота зданий - 18 м </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участка - 50%</w:t>
            </w:r>
          </w:p>
          <w:p w:rsidR="006365FC" w:rsidRPr="005E075E" w:rsidRDefault="006365FC" w:rsidP="006C2C34">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процент озеленения земельного участка – 30 %</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Минимальный отступ строений от красной линии (если не установлены красные линии - от фасадной границы участка) - 5 м </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пожарных депо от красной линии - 10 м  (15 м - для депо 1 типа)</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до границ смежного земельного участка - 3 м</w:t>
            </w:r>
          </w:p>
          <w:p w:rsidR="006365FC" w:rsidRPr="005E075E" w:rsidRDefault="006365FC" w:rsidP="00EA1BBE">
            <w:pPr>
              <w:ind w:firstLine="0"/>
              <w:rPr>
                <w:rFonts w:ascii="Times New Roman" w:hAnsi="Times New Roman" w:cs="Times New Roman"/>
                <w:sz w:val="24"/>
                <w:szCs w:val="24"/>
              </w:rPr>
            </w:pPr>
          </w:p>
        </w:tc>
      </w:tr>
      <w:tr w:rsidR="006365FC" w:rsidRPr="005E075E">
        <w:trPr>
          <w:trHeight w:val="551"/>
        </w:trPr>
        <w:tc>
          <w:tcPr>
            <w:tcW w:w="3458" w:type="dxa"/>
          </w:tcPr>
          <w:p w:rsidR="006365FC" w:rsidRPr="005E075E" w:rsidRDefault="006365FC" w:rsidP="00EA1BBE">
            <w:pPr>
              <w:ind w:left="90" w:firstLine="0"/>
              <w:rPr>
                <w:rFonts w:ascii="Times New Roman" w:hAnsi="Times New Roman" w:cs="Times New Roman"/>
                <w:sz w:val="24"/>
                <w:szCs w:val="24"/>
              </w:rPr>
            </w:pPr>
            <w:r w:rsidRPr="005E075E">
              <w:rPr>
                <w:rFonts w:ascii="Times New Roman" w:hAnsi="Times New Roman" w:cs="Times New Roman"/>
                <w:sz w:val="24"/>
                <w:szCs w:val="24"/>
              </w:rPr>
              <w:t>[4.2] - Объекты торговли (торговые центры, торгово-развлекательные центры (комплексы)</w:t>
            </w:r>
          </w:p>
          <w:p w:rsidR="006365FC" w:rsidRPr="005E075E" w:rsidRDefault="006365FC" w:rsidP="00EA1BBE">
            <w:pPr>
              <w:ind w:left="90" w:firstLine="0"/>
              <w:rPr>
                <w:rFonts w:ascii="Times New Roman" w:hAnsi="Times New Roman" w:cs="Times New Roman"/>
                <w:sz w:val="24"/>
                <w:szCs w:val="24"/>
              </w:rPr>
            </w:pPr>
            <w:r w:rsidRPr="005E075E">
              <w:rPr>
                <w:rFonts w:ascii="Times New Roman" w:hAnsi="Times New Roman" w:cs="Times New Roman"/>
                <w:sz w:val="24"/>
                <w:szCs w:val="24"/>
              </w:rPr>
              <w:t xml:space="preserve"> [4.3] - Рынки</w:t>
            </w:r>
          </w:p>
          <w:p w:rsidR="006365FC" w:rsidRPr="005E075E" w:rsidRDefault="006365FC" w:rsidP="00EA1BBE">
            <w:pPr>
              <w:ind w:left="90" w:firstLine="0"/>
              <w:rPr>
                <w:rFonts w:ascii="Times New Roman" w:hAnsi="Times New Roman" w:cs="Times New Roman"/>
                <w:sz w:val="24"/>
                <w:szCs w:val="24"/>
              </w:rPr>
            </w:pPr>
            <w:r w:rsidRPr="005E075E">
              <w:rPr>
                <w:rFonts w:ascii="Times New Roman" w:hAnsi="Times New Roman" w:cs="Times New Roman"/>
                <w:sz w:val="24"/>
                <w:szCs w:val="24"/>
              </w:rPr>
              <w:t xml:space="preserve"> [4.10] - Выставочно-ярмарочная деятельность</w:t>
            </w:r>
          </w:p>
          <w:p w:rsidR="006365FC" w:rsidRPr="005E075E" w:rsidRDefault="006365FC" w:rsidP="00EA1BBE">
            <w:pPr>
              <w:ind w:left="90" w:firstLine="0"/>
              <w:rPr>
                <w:rFonts w:ascii="Times New Roman" w:hAnsi="Times New Roman" w:cs="Times New Roman"/>
                <w:sz w:val="24"/>
                <w:szCs w:val="24"/>
              </w:rPr>
            </w:pPr>
          </w:p>
        </w:tc>
        <w:tc>
          <w:tcPr>
            <w:tcW w:w="6663" w:type="dxa"/>
          </w:tcPr>
          <w:p w:rsidR="006365FC" w:rsidRPr="005E075E" w:rsidRDefault="006365FC" w:rsidP="00EA1BB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площадь земельного участка  – 2000 кв. м/10000 кв. м</w:t>
            </w:r>
          </w:p>
          <w:p w:rsidR="006365FC" w:rsidRPr="005E075E" w:rsidRDefault="006365FC" w:rsidP="00EA1BB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ширина земельного участка вдоль фронта улицы (проезда) – 25 м/100 м</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Максимальное количество надземных этажей зданий – 4 этажа </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Максимальная высота зданий от уровня земли до верха перекрытия последнего этажа (или конька кровли) - 20 м </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участка - 60%</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процент озеленения земельного участка – 30 %</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Минимальный отступ строений от красной линии (если не установлены красные линии - от фасадной границы участка) - 5 м </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Минимальный отступ строений до границ соседнего участка - 3 м </w:t>
            </w:r>
          </w:p>
        </w:tc>
      </w:tr>
      <w:tr w:rsidR="006365FC" w:rsidRPr="005E075E">
        <w:trPr>
          <w:trHeight w:val="1124"/>
        </w:trPr>
        <w:tc>
          <w:tcPr>
            <w:tcW w:w="3458" w:type="dxa"/>
          </w:tcPr>
          <w:p w:rsidR="006365FC" w:rsidRPr="005E075E" w:rsidRDefault="006365FC" w:rsidP="00EA1BBE">
            <w:pPr>
              <w:ind w:left="90" w:firstLine="0"/>
              <w:rPr>
                <w:rFonts w:ascii="Times New Roman" w:hAnsi="Times New Roman" w:cs="Times New Roman"/>
                <w:sz w:val="24"/>
                <w:szCs w:val="24"/>
              </w:rPr>
            </w:pPr>
            <w:r w:rsidRPr="005E075E">
              <w:rPr>
                <w:rFonts w:ascii="Times New Roman" w:hAnsi="Times New Roman" w:cs="Times New Roman"/>
                <w:sz w:val="24"/>
                <w:szCs w:val="24"/>
              </w:rPr>
              <w:t>[4.7] - Гостиничное обслуживание</w:t>
            </w:r>
          </w:p>
          <w:p w:rsidR="006365FC" w:rsidRPr="005E075E" w:rsidRDefault="006365FC" w:rsidP="00EA1BBE">
            <w:pPr>
              <w:ind w:left="90" w:firstLine="0"/>
              <w:rPr>
                <w:rFonts w:ascii="Times New Roman" w:hAnsi="Times New Roman" w:cs="Times New Roman"/>
                <w:sz w:val="24"/>
                <w:szCs w:val="24"/>
              </w:rPr>
            </w:pPr>
          </w:p>
        </w:tc>
        <w:tc>
          <w:tcPr>
            <w:tcW w:w="6663" w:type="dxa"/>
          </w:tcPr>
          <w:p w:rsidR="006365FC" w:rsidRPr="005E075E" w:rsidRDefault="006365FC" w:rsidP="00EA1BB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площадь земельного участка  – 300 кв. м/1200 кв. м</w:t>
            </w:r>
          </w:p>
          <w:p w:rsidR="006365FC" w:rsidRPr="005E075E" w:rsidRDefault="006365FC" w:rsidP="00EA1BB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Размер земельного участка определяется из расчета - 30-40 м2/место</w:t>
            </w:r>
          </w:p>
          <w:p w:rsidR="006365FC" w:rsidRPr="005E075E" w:rsidRDefault="006365FC" w:rsidP="00EA1BB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ширина земельного участка вдоль фронта улицы (проезда) – 15 м/32 м</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Максимальное количество надземных этажей зданий – 3 этажей</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Максимальная высота зданий - 12 м</w:t>
            </w:r>
          </w:p>
          <w:p w:rsidR="006365FC" w:rsidRPr="005E075E" w:rsidRDefault="006365FC" w:rsidP="00EA1BBE">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Минимальный отступ строений от красной линии (если не установлены красные линии - от фасадной границы участка) - 5 м </w:t>
            </w:r>
          </w:p>
          <w:p w:rsidR="006365FC" w:rsidRPr="005E075E" w:rsidRDefault="006365FC" w:rsidP="00EA1BB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 xml:space="preserve">Минимальный отступ строений до границ соседнего участка - 3 м </w:t>
            </w:r>
          </w:p>
          <w:p w:rsidR="006365FC" w:rsidRPr="005E075E" w:rsidRDefault="006365FC" w:rsidP="00EA1BB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 xml:space="preserve">Максимальный процент застройки участка – 60% </w:t>
            </w:r>
          </w:p>
          <w:p w:rsidR="006365FC" w:rsidRPr="005E075E" w:rsidRDefault="006365FC" w:rsidP="006C2C34">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процент озеленения земельного участка – 30 %</w:t>
            </w:r>
          </w:p>
        </w:tc>
      </w:tr>
      <w:tr w:rsidR="006365FC" w:rsidRPr="005E075E">
        <w:trPr>
          <w:trHeight w:val="815"/>
        </w:trPr>
        <w:tc>
          <w:tcPr>
            <w:tcW w:w="3458" w:type="dxa"/>
          </w:tcPr>
          <w:p w:rsidR="006365FC" w:rsidRPr="005E075E" w:rsidRDefault="006365FC" w:rsidP="008457EA">
            <w:pPr>
              <w:tabs>
                <w:tab w:val="left" w:pos="318"/>
              </w:tabs>
              <w:ind w:left="90" w:firstLine="0"/>
              <w:rPr>
                <w:rFonts w:ascii="Times New Roman" w:hAnsi="Times New Roman" w:cs="Times New Roman"/>
                <w:sz w:val="24"/>
                <w:szCs w:val="24"/>
              </w:rPr>
            </w:pPr>
            <w:r w:rsidRPr="005E075E">
              <w:rPr>
                <w:rFonts w:ascii="Times New Roman" w:hAnsi="Times New Roman" w:cs="Times New Roman"/>
                <w:sz w:val="24"/>
                <w:szCs w:val="24"/>
              </w:rPr>
              <w:t>[12.0] - Земельные участки (территории) общего пользования</w:t>
            </w:r>
          </w:p>
          <w:p w:rsidR="006365FC" w:rsidRPr="005E075E" w:rsidRDefault="006365FC" w:rsidP="008457EA">
            <w:pPr>
              <w:tabs>
                <w:tab w:val="left" w:pos="318"/>
              </w:tabs>
              <w:ind w:left="90" w:firstLine="0"/>
              <w:rPr>
                <w:rFonts w:ascii="Times New Roman" w:hAnsi="Times New Roman" w:cs="Times New Roman"/>
                <w:sz w:val="24"/>
                <w:szCs w:val="24"/>
              </w:rPr>
            </w:pPr>
            <w:r w:rsidRPr="005E075E">
              <w:rPr>
                <w:rFonts w:ascii="Times New Roman" w:hAnsi="Times New Roman" w:cs="Times New Roman"/>
                <w:sz w:val="24"/>
                <w:szCs w:val="24"/>
              </w:rPr>
              <w:t xml:space="preserve">[12.0.1] - Улично-дорожная сеть </w:t>
            </w:r>
          </w:p>
          <w:p w:rsidR="006365FC" w:rsidRPr="005E075E" w:rsidRDefault="006365FC" w:rsidP="008457EA">
            <w:pPr>
              <w:tabs>
                <w:tab w:val="left" w:pos="318"/>
              </w:tabs>
              <w:ind w:left="90" w:firstLine="0"/>
              <w:rPr>
                <w:rFonts w:ascii="Times New Roman" w:hAnsi="Times New Roman" w:cs="Times New Roman"/>
                <w:sz w:val="24"/>
                <w:szCs w:val="24"/>
              </w:rPr>
            </w:pPr>
            <w:r w:rsidRPr="005E075E">
              <w:rPr>
                <w:rFonts w:ascii="Times New Roman" w:hAnsi="Times New Roman" w:cs="Times New Roman"/>
                <w:sz w:val="24"/>
                <w:szCs w:val="24"/>
              </w:rPr>
              <w:t>[12.0.2] - Благоустройство территории</w:t>
            </w:r>
          </w:p>
          <w:p w:rsidR="006365FC" w:rsidRPr="005E075E" w:rsidRDefault="006365FC" w:rsidP="008457EA">
            <w:pPr>
              <w:tabs>
                <w:tab w:val="left" w:pos="318"/>
              </w:tabs>
              <w:ind w:left="90" w:firstLine="0"/>
              <w:rPr>
                <w:rFonts w:ascii="Times New Roman" w:hAnsi="Times New Roman" w:cs="Times New Roman"/>
                <w:sz w:val="24"/>
                <w:szCs w:val="24"/>
              </w:rPr>
            </w:pPr>
            <w:r w:rsidRPr="005E075E">
              <w:rPr>
                <w:rFonts w:ascii="Times New Roman" w:hAnsi="Times New Roman" w:cs="Times New Roman"/>
                <w:sz w:val="24"/>
                <w:szCs w:val="24"/>
              </w:rPr>
              <w:t>[9.3] - Историко-культурная деятельность</w:t>
            </w:r>
          </w:p>
        </w:tc>
        <w:tc>
          <w:tcPr>
            <w:tcW w:w="6663" w:type="dxa"/>
          </w:tcPr>
          <w:p w:rsidR="006365FC" w:rsidRPr="005E075E" w:rsidRDefault="006365FC" w:rsidP="00376806">
            <w:pPr>
              <w:ind w:left="219" w:hanging="219"/>
              <w:rPr>
                <w:rFonts w:ascii="Times New Roman" w:hAnsi="Times New Roman" w:cs="Times New Roman"/>
                <w:sz w:val="24"/>
                <w:szCs w:val="24"/>
              </w:rPr>
            </w:pPr>
            <w:r w:rsidRPr="005E075E">
              <w:rPr>
                <w:rFonts w:ascii="Times New Roman" w:hAnsi="Times New Roman" w:cs="Times New Roman"/>
                <w:sz w:val="24"/>
                <w:szCs w:val="24"/>
              </w:rPr>
              <w:t>Не устанавливаются</w:t>
            </w:r>
          </w:p>
          <w:p w:rsidR="006365FC" w:rsidRPr="005E075E" w:rsidRDefault="006365FC" w:rsidP="00376806">
            <w:pPr>
              <w:keepLines/>
              <w:suppressAutoHyphens/>
              <w:overflowPunct w:val="0"/>
              <w:autoSpaceDE w:val="0"/>
              <w:textAlignment w:val="baseline"/>
              <w:rPr>
                <w:rFonts w:ascii="Times New Roman" w:hAnsi="Times New Roman" w:cs="Times New Roman"/>
                <w:sz w:val="24"/>
                <w:szCs w:val="24"/>
              </w:rPr>
            </w:pPr>
          </w:p>
          <w:p w:rsidR="006365FC" w:rsidRPr="005E075E" w:rsidRDefault="006365FC" w:rsidP="00376806">
            <w:pPr>
              <w:keepLines/>
              <w:suppressAutoHyphens/>
              <w:overflowPunct w:val="0"/>
              <w:autoSpaceDE w:val="0"/>
              <w:textAlignment w:val="baseline"/>
              <w:rPr>
                <w:rFonts w:ascii="Times New Roman" w:hAnsi="Times New Roman" w:cs="Times New Roman"/>
                <w:b/>
                <w:bCs/>
                <w:sz w:val="24"/>
                <w:szCs w:val="24"/>
              </w:rPr>
            </w:pPr>
          </w:p>
        </w:tc>
      </w:tr>
    </w:tbl>
    <w:p w:rsidR="006365FC" w:rsidRPr="0050584D" w:rsidRDefault="006365FC" w:rsidP="00376806">
      <w:pPr>
        <w:tabs>
          <w:tab w:val="left" w:pos="2520"/>
        </w:tabs>
        <w:rPr>
          <w:rFonts w:ascii="Times New Roman" w:hAnsi="Times New Roman" w:cs="Times New Roman"/>
          <w:sz w:val="24"/>
          <w:szCs w:val="24"/>
        </w:rPr>
      </w:pPr>
    </w:p>
    <w:p w:rsidR="006365FC" w:rsidRPr="0050584D" w:rsidRDefault="006365FC" w:rsidP="00376806">
      <w:pPr>
        <w:tabs>
          <w:tab w:val="left" w:pos="2520"/>
        </w:tabs>
        <w:outlineLvl w:val="0"/>
        <w:rPr>
          <w:rFonts w:ascii="Times New Roman" w:hAnsi="Times New Roman" w:cs="Times New Roman"/>
          <w:sz w:val="24"/>
          <w:szCs w:val="24"/>
        </w:rPr>
      </w:pPr>
      <w:bookmarkStart w:id="527" w:name="_Toc470251888"/>
      <w:bookmarkStart w:id="528" w:name="_Toc479729796"/>
      <w:bookmarkStart w:id="529" w:name="_Toc485899799"/>
      <w:bookmarkStart w:id="530" w:name="_Toc485902039"/>
      <w:bookmarkStart w:id="531" w:name="_Toc489630286"/>
      <w:bookmarkStart w:id="532" w:name="_Toc489643376"/>
      <w:bookmarkStart w:id="533" w:name="_Toc536726678"/>
      <w:bookmarkStart w:id="534" w:name="_Toc536808493"/>
      <w:bookmarkStart w:id="535" w:name="_Toc2770167"/>
      <w:bookmarkStart w:id="536" w:name="_Toc2770844"/>
      <w:bookmarkStart w:id="537" w:name="_Toc2849269"/>
      <w:bookmarkStart w:id="538" w:name="_Toc3399174"/>
      <w:r w:rsidRPr="0050584D">
        <w:rPr>
          <w:rFonts w:ascii="Times New Roman" w:hAnsi="Times New Roman" w:cs="Times New Roman"/>
          <w:sz w:val="24"/>
          <w:szCs w:val="24"/>
        </w:rPr>
        <w:t>1.2)  Условно разрешенные виды и параметры разрешенного использования земельных участков и объектов капитального строительства</w:t>
      </w:r>
      <w:bookmarkEnd w:id="527"/>
      <w:bookmarkEnd w:id="528"/>
      <w:bookmarkEnd w:id="529"/>
      <w:bookmarkEnd w:id="530"/>
      <w:bookmarkEnd w:id="531"/>
      <w:bookmarkEnd w:id="532"/>
      <w:bookmarkEnd w:id="533"/>
      <w:bookmarkEnd w:id="534"/>
      <w:bookmarkEnd w:id="535"/>
      <w:bookmarkEnd w:id="536"/>
      <w:bookmarkEnd w:id="537"/>
      <w:bookmarkEnd w:id="538"/>
    </w:p>
    <w:tbl>
      <w:tblPr>
        <w:tblW w:w="10121" w:type="dxa"/>
        <w:tblInd w:w="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3458"/>
        <w:gridCol w:w="6663"/>
      </w:tblGrid>
      <w:tr w:rsidR="006365FC" w:rsidRPr="005E075E">
        <w:trPr>
          <w:trHeight w:val="552"/>
          <w:tblHeader/>
        </w:trPr>
        <w:tc>
          <w:tcPr>
            <w:tcW w:w="3458" w:type="dxa"/>
            <w:vAlign w:val="center"/>
          </w:tcPr>
          <w:p w:rsidR="006365FC" w:rsidRPr="005E075E" w:rsidRDefault="006365FC" w:rsidP="00376806">
            <w:pPr>
              <w:tabs>
                <w:tab w:val="left" w:pos="2520"/>
              </w:tabs>
              <w:jc w:val="center"/>
              <w:rPr>
                <w:rFonts w:ascii="Times New Roman" w:hAnsi="Times New Roman" w:cs="Times New Roman"/>
                <w:b/>
                <w:bCs/>
                <w:sz w:val="24"/>
                <w:szCs w:val="24"/>
              </w:rPr>
            </w:pPr>
            <w:r w:rsidRPr="005E075E">
              <w:rPr>
                <w:rFonts w:ascii="Times New Roman" w:hAnsi="Times New Roman" w:cs="Times New Roman"/>
                <w:b/>
                <w:bCs/>
                <w:sz w:val="24"/>
                <w:szCs w:val="24"/>
              </w:rPr>
              <w:t>Виды разрешенного использования земельных участков и объектов капитального строительства</w:t>
            </w:r>
          </w:p>
        </w:tc>
        <w:tc>
          <w:tcPr>
            <w:tcW w:w="6663" w:type="dxa"/>
            <w:vAlign w:val="center"/>
          </w:tcPr>
          <w:p w:rsidR="006365FC" w:rsidRPr="0050584D" w:rsidRDefault="006365FC" w:rsidP="00376806">
            <w:pPr>
              <w:pStyle w:val="ConsPlusTitle"/>
              <w:outlineLvl w:val="1"/>
              <w:rPr>
                <w:rFonts w:ascii="Times New Roman" w:hAnsi="Times New Roman" w:cs="Times New Roman"/>
                <w:sz w:val="24"/>
                <w:szCs w:val="24"/>
                <w:lang w:eastAsia="en-US"/>
              </w:rPr>
            </w:pPr>
            <w:bookmarkStart w:id="539" w:name="_Toc536808494"/>
            <w:bookmarkStart w:id="540" w:name="_Toc2770168"/>
            <w:bookmarkStart w:id="541" w:name="_Toc2770845"/>
            <w:bookmarkStart w:id="542" w:name="_Toc2849270"/>
            <w:bookmarkStart w:id="543" w:name="_Toc3399175"/>
            <w:r w:rsidRPr="0050584D">
              <w:rPr>
                <w:rFonts w:ascii="Times New Roman" w:hAnsi="Times New Roman" w:cs="Times New Roman"/>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539"/>
            <w:bookmarkEnd w:id="540"/>
            <w:bookmarkEnd w:id="541"/>
            <w:bookmarkEnd w:id="542"/>
            <w:bookmarkEnd w:id="543"/>
          </w:p>
        </w:tc>
      </w:tr>
      <w:tr w:rsidR="006365FC" w:rsidRPr="005E075E">
        <w:trPr>
          <w:trHeight w:val="264"/>
        </w:trPr>
        <w:tc>
          <w:tcPr>
            <w:tcW w:w="3458" w:type="dxa"/>
          </w:tcPr>
          <w:p w:rsidR="006365FC" w:rsidRPr="005E075E" w:rsidRDefault="006365FC" w:rsidP="008457EA">
            <w:pPr>
              <w:ind w:left="34" w:firstLine="56"/>
              <w:rPr>
                <w:rFonts w:ascii="Times New Roman" w:hAnsi="Times New Roman" w:cs="Times New Roman"/>
                <w:sz w:val="24"/>
                <w:szCs w:val="24"/>
              </w:rPr>
            </w:pPr>
            <w:r w:rsidRPr="005E075E">
              <w:rPr>
                <w:rFonts w:ascii="Times New Roman" w:hAnsi="Times New Roman" w:cs="Times New Roman"/>
                <w:sz w:val="24"/>
                <w:szCs w:val="24"/>
              </w:rPr>
              <w:t xml:space="preserve">[4.9.1.2] - Обеспечение дорожного отдыха  </w:t>
            </w:r>
          </w:p>
          <w:p w:rsidR="006365FC" w:rsidRPr="005E075E" w:rsidRDefault="006365FC" w:rsidP="008457EA">
            <w:pPr>
              <w:ind w:left="34" w:firstLine="56"/>
              <w:rPr>
                <w:rFonts w:ascii="Times New Roman" w:hAnsi="Times New Roman" w:cs="Times New Roman"/>
                <w:sz w:val="24"/>
                <w:szCs w:val="24"/>
              </w:rPr>
            </w:pPr>
            <w:r w:rsidRPr="005E075E">
              <w:rPr>
                <w:rFonts w:ascii="Times New Roman" w:hAnsi="Times New Roman" w:cs="Times New Roman"/>
                <w:sz w:val="24"/>
                <w:szCs w:val="24"/>
              </w:rPr>
              <w:t>[4.9.1.3] - Автомобильные мойки</w:t>
            </w:r>
          </w:p>
          <w:p w:rsidR="006365FC" w:rsidRPr="005E075E" w:rsidRDefault="006365FC" w:rsidP="008457EA">
            <w:pPr>
              <w:ind w:left="34" w:firstLine="56"/>
              <w:rPr>
                <w:rFonts w:ascii="Times New Roman" w:hAnsi="Times New Roman" w:cs="Times New Roman"/>
                <w:sz w:val="24"/>
                <w:szCs w:val="24"/>
              </w:rPr>
            </w:pPr>
          </w:p>
          <w:p w:rsidR="006365FC" w:rsidRPr="005E075E" w:rsidRDefault="006365FC" w:rsidP="00376806">
            <w:pPr>
              <w:ind w:left="754"/>
              <w:rPr>
                <w:rFonts w:ascii="Times New Roman" w:hAnsi="Times New Roman" w:cs="Times New Roman"/>
                <w:sz w:val="24"/>
                <w:szCs w:val="24"/>
              </w:rPr>
            </w:pPr>
          </w:p>
        </w:tc>
        <w:tc>
          <w:tcPr>
            <w:tcW w:w="6663" w:type="dxa"/>
          </w:tcPr>
          <w:p w:rsidR="006365FC" w:rsidRPr="005E075E" w:rsidRDefault="006365FC" w:rsidP="008457EA">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площадь земельного участка  – 500 / 5000 кв. м</w:t>
            </w:r>
          </w:p>
          <w:p w:rsidR="006365FC" w:rsidRPr="005E075E" w:rsidRDefault="006365FC" w:rsidP="008457EA">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ширина земельного участка вдоль фронта улицы (проезда) – 8 / 32  м</w:t>
            </w:r>
          </w:p>
          <w:p w:rsidR="006365FC" w:rsidRPr="005E075E" w:rsidRDefault="006365FC" w:rsidP="008457EA">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Максимальное количество надземных этажей зданий – 3 эт.</w:t>
            </w:r>
          </w:p>
          <w:p w:rsidR="006365FC" w:rsidRPr="005E075E" w:rsidRDefault="006365FC" w:rsidP="008457EA">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Максимальная высота зданий - 12 м </w:t>
            </w:r>
          </w:p>
          <w:p w:rsidR="006365FC" w:rsidRPr="005E075E" w:rsidRDefault="006365FC" w:rsidP="008457EA">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участка - 60%</w:t>
            </w:r>
          </w:p>
          <w:p w:rsidR="006365FC" w:rsidRPr="005E075E" w:rsidRDefault="006365FC" w:rsidP="008457EA">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Минимальный отступ строений от красной линии (если не установлены красные линии - от фасадной границы участка) - 5 м </w:t>
            </w:r>
          </w:p>
          <w:p w:rsidR="006365FC" w:rsidRPr="005E075E" w:rsidRDefault="006365FC" w:rsidP="008457EA">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и сооружений до границы соседнего участка - 3 м</w:t>
            </w:r>
          </w:p>
          <w:p w:rsidR="006365FC" w:rsidRPr="005E075E" w:rsidRDefault="006365FC" w:rsidP="008457EA">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процент озеленения участка - 10 %</w:t>
            </w:r>
          </w:p>
        </w:tc>
      </w:tr>
      <w:tr w:rsidR="006365FC" w:rsidRPr="005E075E">
        <w:trPr>
          <w:trHeight w:val="264"/>
        </w:trPr>
        <w:tc>
          <w:tcPr>
            <w:tcW w:w="3458" w:type="dxa"/>
          </w:tcPr>
          <w:p w:rsidR="006365FC" w:rsidRPr="005E075E" w:rsidRDefault="006365FC" w:rsidP="009257CD">
            <w:pPr>
              <w:ind w:left="90" w:firstLine="0"/>
              <w:rPr>
                <w:rFonts w:ascii="Times New Roman" w:hAnsi="Times New Roman" w:cs="Times New Roman"/>
                <w:sz w:val="24"/>
                <w:szCs w:val="24"/>
              </w:rPr>
            </w:pPr>
            <w:r w:rsidRPr="005E075E">
              <w:rPr>
                <w:rFonts w:ascii="Times New Roman" w:hAnsi="Times New Roman" w:cs="Times New Roman"/>
                <w:sz w:val="24"/>
                <w:szCs w:val="24"/>
              </w:rPr>
              <w:t xml:space="preserve"> [8.3] - Обеспечение внутреннего правопорядка</w:t>
            </w:r>
          </w:p>
          <w:p w:rsidR="006365FC" w:rsidRPr="0050584D" w:rsidRDefault="006365FC" w:rsidP="009257CD">
            <w:pPr>
              <w:pStyle w:val="ConsPlusNormal"/>
              <w:ind w:left="90" w:firstLine="0"/>
              <w:rPr>
                <w:rFonts w:ascii="Times New Roman" w:hAnsi="Times New Roman" w:cs="Times New Roman"/>
                <w:sz w:val="24"/>
                <w:szCs w:val="24"/>
              </w:rPr>
            </w:pPr>
            <w:r w:rsidRPr="0050584D">
              <w:rPr>
                <w:rFonts w:ascii="Times New Roman" w:hAnsi="Times New Roman" w:cs="Times New Roman"/>
                <w:sz w:val="24"/>
                <w:szCs w:val="24"/>
              </w:rPr>
              <w:t>[3.9.2] - Проведение научных исследований</w:t>
            </w:r>
          </w:p>
          <w:p w:rsidR="006365FC" w:rsidRPr="005E075E" w:rsidRDefault="006365FC" w:rsidP="009257CD">
            <w:pPr>
              <w:ind w:left="90" w:firstLine="0"/>
              <w:rPr>
                <w:rFonts w:ascii="Times New Roman" w:hAnsi="Times New Roman" w:cs="Times New Roman"/>
                <w:sz w:val="24"/>
                <w:szCs w:val="24"/>
              </w:rPr>
            </w:pPr>
            <w:r w:rsidRPr="0050584D">
              <w:rPr>
                <w:rFonts w:ascii="Times New Roman" w:eastAsia="SimSun" w:hAnsi="Times New Roman" w:cs="Times New Roman"/>
                <w:sz w:val="24"/>
                <w:szCs w:val="24"/>
                <w:lang w:eastAsia="zh-CN"/>
              </w:rPr>
              <w:t>[7.2.2] - Обслуживание перевозок пассажиров</w:t>
            </w:r>
          </w:p>
        </w:tc>
        <w:tc>
          <w:tcPr>
            <w:tcW w:w="6663" w:type="dxa"/>
          </w:tcPr>
          <w:p w:rsidR="006365FC" w:rsidRPr="005E075E" w:rsidRDefault="006365FC" w:rsidP="009257CD">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площадь земельного участка  – 50 кв. м/10000 кв. м</w:t>
            </w:r>
          </w:p>
          <w:p w:rsidR="006365FC" w:rsidRPr="005E075E" w:rsidRDefault="006365FC" w:rsidP="009257CD">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размер земельного участка для размещения временных (некапитальных) объектов торговли и услуг - 10 кв. м.</w:t>
            </w:r>
          </w:p>
          <w:p w:rsidR="006365FC" w:rsidRPr="005E075E" w:rsidRDefault="006365FC" w:rsidP="009257CD">
            <w:pPr>
              <w:ind w:firstLine="0"/>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ширина земельного участка вдоль фронта улицы (проезда) – 10 м/50 м</w:t>
            </w:r>
          </w:p>
          <w:p w:rsidR="006365FC" w:rsidRPr="005E075E" w:rsidRDefault="006365FC" w:rsidP="009257CD">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Максимальное количество надземных этажей зданий – 3 этажей </w:t>
            </w:r>
          </w:p>
          <w:p w:rsidR="006365FC" w:rsidRPr="005E075E" w:rsidRDefault="006365FC" w:rsidP="009257CD">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Максимальная высота зданий - 18 м </w:t>
            </w:r>
          </w:p>
          <w:p w:rsidR="006365FC" w:rsidRPr="005E075E" w:rsidRDefault="006365FC" w:rsidP="009257CD">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участка - 50%</w:t>
            </w:r>
          </w:p>
          <w:p w:rsidR="006365FC" w:rsidRPr="005E075E" w:rsidRDefault="006365FC" w:rsidP="009257CD">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процент озеленения земельного участка – 30 %</w:t>
            </w:r>
          </w:p>
          <w:p w:rsidR="006365FC" w:rsidRPr="005E075E" w:rsidRDefault="006365FC" w:rsidP="009257CD">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Минимальный отступ строений от красной линии (если не установлены красные линии - от фасадной границы участка) - 5 м </w:t>
            </w:r>
          </w:p>
          <w:p w:rsidR="006365FC" w:rsidRPr="005E075E" w:rsidRDefault="006365FC" w:rsidP="009257CD">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пожарных депо от красной линии - 10 м  (15 м - для депо 1 типа)</w:t>
            </w:r>
          </w:p>
          <w:p w:rsidR="006365FC" w:rsidRPr="005E075E" w:rsidRDefault="006365FC" w:rsidP="009257CD">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до границ смежного земельного участка - 3 м</w:t>
            </w:r>
          </w:p>
        </w:tc>
      </w:tr>
      <w:tr w:rsidR="006365FC" w:rsidRPr="005E075E">
        <w:trPr>
          <w:trHeight w:val="264"/>
        </w:trPr>
        <w:tc>
          <w:tcPr>
            <w:tcW w:w="3458" w:type="dxa"/>
          </w:tcPr>
          <w:p w:rsidR="006365FC" w:rsidRPr="005E075E" w:rsidRDefault="006365FC" w:rsidP="009257CD">
            <w:pPr>
              <w:ind w:left="90" w:firstLine="0"/>
              <w:rPr>
                <w:rFonts w:ascii="Times New Roman" w:hAnsi="Times New Roman" w:cs="Times New Roman"/>
                <w:sz w:val="24"/>
                <w:szCs w:val="24"/>
              </w:rPr>
            </w:pPr>
            <w:r w:rsidRPr="005E075E">
              <w:rPr>
                <w:rFonts w:ascii="Times New Roman" w:hAnsi="Times New Roman" w:cs="Times New Roman"/>
                <w:sz w:val="24"/>
                <w:szCs w:val="24"/>
              </w:rPr>
              <w:t>[3.7.1] - Осуществление религиозных обрядов</w:t>
            </w:r>
          </w:p>
          <w:p w:rsidR="006365FC" w:rsidRPr="005E075E" w:rsidRDefault="006365FC" w:rsidP="009257CD">
            <w:pPr>
              <w:ind w:left="90" w:firstLine="0"/>
              <w:rPr>
                <w:rFonts w:ascii="Times New Roman" w:hAnsi="Times New Roman" w:cs="Times New Roman"/>
                <w:sz w:val="24"/>
                <w:szCs w:val="24"/>
              </w:rPr>
            </w:pPr>
          </w:p>
        </w:tc>
        <w:tc>
          <w:tcPr>
            <w:tcW w:w="6663" w:type="dxa"/>
          </w:tcPr>
          <w:p w:rsidR="006365FC" w:rsidRPr="005E075E" w:rsidRDefault="006365FC" w:rsidP="009257CD">
            <w:pPr>
              <w:ind w:firstLine="0"/>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площадь земельного участка - 600 кв. м/5000 кв. м</w:t>
            </w:r>
          </w:p>
          <w:p w:rsidR="006365FC" w:rsidRPr="005E075E" w:rsidRDefault="006365FC" w:rsidP="009257CD">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ширина земельного участка вдоль фронта улицы (проезда) – 15 м/50 м</w:t>
            </w:r>
          </w:p>
          <w:p w:rsidR="006365FC" w:rsidRPr="005E075E" w:rsidRDefault="006365FC" w:rsidP="009257CD">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Минимальные отступы строений от красной линии - 5 м (если не установлены красные линии - от фасадной границы участка)</w:t>
            </w:r>
          </w:p>
          <w:p w:rsidR="006365FC" w:rsidRPr="005E075E" w:rsidRDefault="006365FC" w:rsidP="009257CD">
            <w:pPr>
              <w:ind w:firstLine="0"/>
              <w:rPr>
                <w:rFonts w:ascii="Times New Roman" w:hAnsi="Times New Roman" w:cs="Times New Roman"/>
                <w:sz w:val="24"/>
                <w:szCs w:val="24"/>
                <w:lang w:eastAsia="ar-SA"/>
              </w:rPr>
            </w:pPr>
            <w:r w:rsidRPr="005E075E">
              <w:rPr>
                <w:rFonts w:ascii="Times New Roman" w:hAnsi="Times New Roman" w:cs="Times New Roman"/>
                <w:sz w:val="24"/>
                <w:szCs w:val="24"/>
              </w:rPr>
              <w:t>Минимальные отступы строений от границ смежных участков - 3 м</w:t>
            </w:r>
          </w:p>
          <w:p w:rsidR="006365FC" w:rsidRPr="005E075E" w:rsidRDefault="006365FC" w:rsidP="009257CD">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Максимальное количество надземных этажей зданий – 3 эт. </w:t>
            </w:r>
          </w:p>
          <w:p w:rsidR="006365FC" w:rsidRPr="005E075E" w:rsidRDefault="006365FC" w:rsidP="009257CD">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Максимальная высота зданий - 30 м</w:t>
            </w:r>
          </w:p>
          <w:p w:rsidR="006365FC" w:rsidRPr="005E075E" w:rsidRDefault="006365FC" w:rsidP="009257CD">
            <w:pPr>
              <w:autoSpaceDE w:val="0"/>
              <w:ind w:firstLine="0"/>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в границах земельного участка – 50%.</w:t>
            </w:r>
          </w:p>
          <w:p w:rsidR="006365FC" w:rsidRPr="005E075E" w:rsidRDefault="006365FC" w:rsidP="009257CD">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процент озеленения земельного участка – 30 %</w:t>
            </w:r>
          </w:p>
        </w:tc>
      </w:tr>
      <w:tr w:rsidR="006365FC" w:rsidRPr="005E075E">
        <w:trPr>
          <w:trHeight w:val="264"/>
        </w:trPr>
        <w:tc>
          <w:tcPr>
            <w:tcW w:w="3458" w:type="dxa"/>
          </w:tcPr>
          <w:p w:rsidR="006365FC" w:rsidRPr="005E075E" w:rsidRDefault="006365FC" w:rsidP="00E32185">
            <w:pPr>
              <w:ind w:firstLine="0"/>
              <w:rPr>
                <w:rFonts w:ascii="Times New Roman" w:hAnsi="Times New Roman" w:cs="Times New Roman"/>
                <w:sz w:val="24"/>
                <w:szCs w:val="24"/>
              </w:rPr>
            </w:pPr>
            <w:r w:rsidRPr="005E075E">
              <w:rPr>
                <w:rFonts w:ascii="Times New Roman" w:hAnsi="Times New Roman" w:cs="Times New Roman"/>
                <w:sz w:val="24"/>
                <w:szCs w:val="24"/>
              </w:rPr>
              <w:t>[5.1] - Спорт</w:t>
            </w:r>
          </w:p>
          <w:p w:rsidR="006365FC" w:rsidRPr="005E075E" w:rsidRDefault="006365FC" w:rsidP="00E32185">
            <w:pPr>
              <w:ind w:firstLine="0"/>
              <w:rPr>
                <w:rFonts w:ascii="Times New Roman" w:hAnsi="Times New Roman" w:cs="Times New Roman"/>
                <w:sz w:val="24"/>
                <w:szCs w:val="24"/>
              </w:rPr>
            </w:pPr>
            <w:r w:rsidRPr="005E075E">
              <w:rPr>
                <w:rFonts w:ascii="Times New Roman" w:hAnsi="Times New Roman" w:cs="Times New Roman"/>
                <w:sz w:val="24"/>
                <w:szCs w:val="24"/>
              </w:rPr>
              <w:t xml:space="preserve">[5.1.1] - Обеспечение спортивно-зрелищных мероприятий </w:t>
            </w:r>
          </w:p>
          <w:p w:rsidR="006365FC" w:rsidRPr="005E075E" w:rsidRDefault="006365FC" w:rsidP="00E32185">
            <w:pPr>
              <w:ind w:firstLine="0"/>
              <w:rPr>
                <w:rFonts w:ascii="Times New Roman" w:hAnsi="Times New Roman" w:cs="Times New Roman"/>
                <w:sz w:val="24"/>
                <w:szCs w:val="24"/>
              </w:rPr>
            </w:pPr>
            <w:r w:rsidRPr="005E075E">
              <w:rPr>
                <w:rFonts w:ascii="Times New Roman" w:hAnsi="Times New Roman" w:cs="Times New Roman"/>
                <w:sz w:val="24"/>
                <w:szCs w:val="24"/>
              </w:rPr>
              <w:t>[5.1.2] - Обеспечение занятий спортом в помещениях</w:t>
            </w:r>
          </w:p>
          <w:p w:rsidR="006365FC" w:rsidRPr="005E075E" w:rsidRDefault="006365FC" w:rsidP="00E32185">
            <w:pPr>
              <w:ind w:firstLine="0"/>
              <w:rPr>
                <w:rFonts w:ascii="Times New Roman" w:hAnsi="Times New Roman" w:cs="Times New Roman"/>
                <w:sz w:val="24"/>
                <w:szCs w:val="24"/>
              </w:rPr>
            </w:pPr>
            <w:r w:rsidRPr="005E075E">
              <w:rPr>
                <w:rFonts w:ascii="Times New Roman" w:hAnsi="Times New Roman" w:cs="Times New Roman"/>
                <w:sz w:val="24"/>
                <w:szCs w:val="24"/>
              </w:rPr>
              <w:t>[5.1.3] - Площадки для занятий спортом</w:t>
            </w:r>
          </w:p>
          <w:p w:rsidR="006365FC" w:rsidRPr="005E075E" w:rsidRDefault="006365FC" w:rsidP="00E32185">
            <w:pPr>
              <w:ind w:firstLine="0"/>
              <w:rPr>
                <w:rFonts w:ascii="Times New Roman" w:hAnsi="Times New Roman" w:cs="Times New Roman"/>
                <w:sz w:val="24"/>
                <w:szCs w:val="24"/>
              </w:rPr>
            </w:pPr>
            <w:r w:rsidRPr="005E075E">
              <w:rPr>
                <w:rFonts w:ascii="Times New Roman" w:hAnsi="Times New Roman" w:cs="Times New Roman"/>
                <w:sz w:val="24"/>
                <w:szCs w:val="24"/>
              </w:rPr>
              <w:t xml:space="preserve">[5.1.4] - Оборудованные площадки для занятий спортом </w:t>
            </w:r>
          </w:p>
        </w:tc>
        <w:tc>
          <w:tcPr>
            <w:tcW w:w="6663" w:type="dxa"/>
          </w:tcPr>
          <w:p w:rsidR="006365FC" w:rsidRPr="005E075E" w:rsidRDefault="006365FC" w:rsidP="00E32185">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площадь земельного участка  – 300 кв. м/ 25000 кв.м</w:t>
            </w:r>
          </w:p>
          <w:p w:rsidR="006365FC" w:rsidRPr="005E075E" w:rsidRDefault="006365FC" w:rsidP="00E32185">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ширина земельного участка вдоль фронта улицы (проезда) – 20 м/100 м</w:t>
            </w:r>
          </w:p>
          <w:p w:rsidR="006365FC" w:rsidRPr="005E075E" w:rsidRDefault="006365FC" w:rsidP="00E32185">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Максимальное количество этажей - 3 этажа.</w:t>
            </w:r>
          </w:p>
          <w:p w:rsidR="006365FC" w:rsidRPr="005E075E" w:rsidRDefault="006365FC" w:rsidP="00E32185">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Максимальная высота зданий – 15 м</w:t>
            </w:r>
          </w:p>
          <w:p w:rsidR="006365FC" w:rsidRPr="005E075E" w:rsidRDefault="006365FC" w:rsidP="00E32185">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Максимальная высота сооружений - 30 м</w:t>
            </w:r>
          </w:p>
          <w:p w:rsidR="006365FC" w:rsidRPr="005E075E" w:rsidRDefault="006365FC" w:rsidP="00E32185">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Минимальный отступ строений от красной линии (если не установлены красные линии - от фасадной границы участка) - 5 м </w:t>
            </w:r>
          </w:p>
          <w:p w:rsidR="006365FC" w:rsidRPr="005E075E" w:rsidRDefault="006365FC" w:rsidP="00E32185">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 xml:space="preserve">Минимальный отступ строений до границ соседнего участка - 3 м </w:t>
            </w:r>
          </w:p>
          <w:p w:rsidR="006365FC" w:rsidRPr="005E075E" w:rsidRDefault="006365FC" w:rsidP="00E32185">
            <w:pPr>
              <w:autoSpaceDE w:val="0"/>
              <w:ind w:firstLine="0"/>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участка – 60%</w:t>
            </w:r>
          </w:p>
          <w:p w:rsidR="006365FC" w:rsidRPr="005E075E" w:rsidRDefault="006365FC" w:rsidP="00E32185">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процент озеленения земельного участка – 30 %</w:t>
            </w:r>
          </w:p>
        </w:tc>
      </w:tr>
      <w:tr w:rsidR="006365FC" w:rsidRPr="005E075E">
        <w:trPr>
          <w:trHeight w:val="264"/>
        </w:trPr>
        <w:tc>
          <w:tcPr>
            <w:tcW w:w="3458" w:type="dxa"/>
          </w:tcPr>
          <w:p w:rsidR="006365FC" w:rsidRPr="005E075E" w:rsidRDefault="006365FC" w:rsidP="00EF7824">
            <w:pPr>
              <w:shd w:val="clear" w:color="auto" w:fill="FFFFFF"/>
              <w:ind w:left="90" w:firstLine="0"/>
              <w:rPr>
                <w:rFonts w:ascii="Times New Roman" w:hAnsi="Times New Roman" w:cs="Times New Roman"/>
                <w:sz w:val="24"/>
                <w:szCs w:val="24"/>
              </w:rPr>
            </w:pPr>
            <w:r w:rsidRPr="005E075E">
              <w:rPr>
                <w:rFonts w:ascii="Times New Roman" w:hAnsi="Times New Roman" w:cs="Times New Roman"/>
                <w:sz w:val="24"/>
                <w:szCs w:val="24"/>
              </w:rPr>
              <w:t>[3.1.1] - Предоставление коммунальных услуг</w:t>
            </w:r>
          </w:p>
          <w:p w:rsidR="006365FC" w:rsidRPr="005E075E" w:rsidRDefault="006365FC" w:rsidP="00EF7824">
            <w:pPr>
              <w:shd w:val="clear" w:color="auto" w:fill="FFFFFF"/>
              <w:ind w:left="90" w:firstLine="0"/>
              <w:rPr>
                <w:rFonts w:ascii="Times New Roman" w:hAnsi="Times New Roman" w:cs="Times New Roman"/>
                <w:sz w:val="24"/>
                <w:szCs w:val="24"/>
              </w:rPr>
            </w:pPr>
          </w:p>
        </w:tc>
        <w:tc>
          <w:tcPr>
            <w:tcW w:w="6663" w:type="dxa"/>
          </w:tcPr>
          <w:p w:rsidR="006365FC" w:rsidRPr="005E075E" w:rsidRDefault="006365FC" w:rsidP="00EF7824">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площадь земельных участков - 10 кв. м./10000 кв.м</w:t>
            </w:r>
          </w:p>
          <w:p w:rsidR="006365FC" w:rsidRPr="005E075E" w:rsidRDefault="006365FC" w:rsidP="00EF7824">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 xml:space="preserve"> Площадь земельного участка для объектов инженерного обеспечения и вспомогательного инженерного назначения определяется в соответствии с Нормами отвода земельных участков.</w:t>
            </w:r>
          </w:p>
          <w:p w:rsidR="006365FC" w:rsidRPr="005E075E" w:rsidRDefault="006365FC" w:rsidP="00EF7824">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Максимальное количество надземных этажей зданий – 2 этажа. Максимальная высота зданий от уровня земли до верха перекрытия последнего этажа (или конька кровли) - 12 м </w:t>
            </w:r>
          </w:p>
          <w:p w:rsidR="006365FC" w:rsidRPr="005E075E" w:rsidRDefault="006365FC" w:rsidP="00EF7824">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участка - 60% (для размещения объектов инженерного назначения - не нормируется)</w:t>
            </w:r>
          </w:p>
          <w:p w:rsidR="006365FC" w:rsidRPr="005E075E" w:rsidRDefault="006365FC" w:rsidP="00EF7824">
            <w:pPr>
              <w:autoSpaceDE w:val="0"/>
              <w:ind w:firstLine="0"/>
              <w:rPr>
                <w:rFonts w:ascii="Times New Roman" w:hAnsi="Times New Roman" w:cs="Times New Roman"/>
                <w:sz w:val="24"/>
                <w:szCs w:val="24"/>
              </w:rPr>
            </w:pPr>
            <w:r w:rsidRPr="005E075E">
              <w:rPr>
                <w:rFonts w:ascii="Times New Roman" w:hAnsi="Times New Roman" w:cs="Times New Roman"/>
                <w:sz w:val="24"/>
                <w:szCs w:val="24"/>
              </w:rPr>
              <w:t>Минимальный отступ основного здания от красной линии (если не установлены красные линии - от фасадной границы участка) - 5 м (в сложившейся застройке возможно размещение по красной линии).</w:t>
            </w:r>
          </w:p>
          <w:p w:rsidR="006365FC" w:rsidRPr="005E075E" w:rsidRDefault="006365FC" w:rsidP="00EF7824">
            <w:pPr>
              <w:autoSpaceDE w:val="0"/>
              <w:ind w:firstLine="0"/>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до границ соседнего земельного участка - 3 метра.</w:t>
            </w:r>
          </w:p>
          <w:p w:rsidR="006365FC" w:rsidRPr="005E075E" w:rsidRDefault="006365FC" w:rsidP="00EF7824">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Минимальный отступ объектов инженерного назначения от границ соседнего участка - в соответствии с размерами охранных зон.</w:t>
            </w:r>
          </w:p>
        </w:tc>
      </w:tr>
      <w:tr w:rsidR="006365FC" w:rsidRPr="005E075E">
        <w:trPr>
          <w:trHeight w:val="264"/>
        </w:trPr>
        <w:tc>
          <w:tcPr>
            <w:tcW w:w="3458" w:type="dxa"/>
          </w:tcPr>
          <w:p w:rsidR="006365FC" w:rsidRPr="005E075E" w:rsidRDefault="006365FC" w:rsidP="009257CD">
            <w:pPr>
              <w:shd w:val="clear" w:color="auto" w:fill="FFFFFF"/>
              <w:ind w:left="90" w:firstLine="0"/>
              <w:rPr>
                <w:rFonts w:ascii="Times New Roman" w:hAnsi="Times New Roman" w:cs="Times New Roman"/>
                <w:sz w:val="24"/>
                <w:szCs w:val="24"/>
              </w:rPr>
            </w:pPr>
            <w:r w:rsidRPr="005E075E">
              <w:rPr>
                <w:rFonts w:ascii="Times New Roman" w:hAnsi="Times New Roman" w:cs="Times New Roman"/>
                <w:sz w:val="24"/>
                <w:szCs w:val="24"/>
              </w:rPr>
              <w:t xml:space="preserve"> [6.8] - Связь</w:t>
            </w:r>
          </w:p>
          <w:p w:rsidR="006365FC" w:rsidRPr="005E075E" w:rsidRDefault="006365FC" w:rsidP="009257CD">
            <w:pPr>
              <w:ind w:left="90" w:firstLine="0"/>
              <w:rPr>
                <w:rFonts w:ascii="Times New Roman" w:hAnsi="Times New Roman" w:cs="Times New Roman"/>
                <w:sz w:val="24"/>
                <w:szCs w:val="24"/>
              </w:rPr>
            </w:pPr>
          </w:p>
        </w:tc>
        <w:tc>
          <w:tcPr>
            <w:tcW w:w="6663" w:type="dxa"/>
            <w:tcBorders>
              <w:top w:val="single" w:sz="4" w:space="0" w:color="auto"/>
              <w:bottom w:val="single" w:sz="4" w:space="0" w:color="auto"/>
            </w:tcBorders>
          </w:tcPr>
          <w:p w:rsidR="006365FC" w:rsidRPr="005E075E" w:rsidRDefault="006365FC" w:rsidP="009257CD">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 xml:space="preserve">Минимальная/максимальная площадь земельного участка  – 10 / 100 кв. м </w:t>
            </w:r>
          </w:p>
          <w:p w:rsidR="006365FC" w:rsidRPr="005E075E" w:rsidRDefault="006365FC" w:rsidP="009257CD">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Максимальная высота сооружений - 50 м </w:t>
            </w:r>
          </w:p>
          <w:p w:rsidR="006365FC" w:rsidRPr="005E075E" w:rsidRDefault="006365FC" w:rsidP="009257CD">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Максимальный процент застройки участка - 80% </w:t>
            </w:r>
          </w:p>
          <w:p w:rsidR="006365FC" w:rsidRPr="005E075E" w:rsidRDefault="006365FC" w:rsidP="009257CD">
            <w:pPr>
              <w:autoSpaceDE w:val="0"/>
              <w:ind w:firstLine="0"/>
              <w:rPr>
                <w:rFonts w:ascii="Times New Roman" w:hAnsi="Times New Roman" w:cs="Times New Roman"/>
                <w:sz w:val="24"/>
                <w:szCs w:val="24"/>
              </w:rPr>
            </w:pPr>
            <w:r w:rsidRPr="005E075E">
              <w:rPr>
                <w:rFonts w:ascii="Times New Roman" w:hAnsi="Times New Roman" w:cs="Times New Roman"/>
                <w:sz w:val="24"/>
                <w:szCs w:val="24"/>
              </w:rPr>
              <w:t>Минимальный отступ от красной линии (если не установлены красные линии - от фасадной границы участка) - 5 м Минимальный отступ строений до границ соседнего земельного участка - в соответствии с размером охранной зоны, но не менее 3м</w:t>
            </w:r>
          </w:p>
        </w:tc>
      </w:tr>
    </w:tbl>
    <w:p w:rsidR="006365FC" w:rsidRPr="0050584D" w:rsidRDefault="006365FC" w:rsidP="00376806">
      <w:pPr>
        <w:tabs>
          <w:tab w:val="left" w:pos="2520"/>
        </w:tabs>
        <w:rPr>
          <w:rFonts w:ascii="Times New Roman" w:hAnsi="Times New Roman" w:cs="Times New Roman"/>
          <w:sz w:val="24"/>
          <w:szCs w:val="24"/>
        </w:rPr>
      </w:pPr>
    </w:p>
    <w:p w:rsidR="006365FC" w:rsidRPr="0050584D" w:rsidRDefault="006365FC" w:rsidP="00376806">
      <w:pPr>
        <w:tabs>
          <w:tab w:val="left" w:pos="2520"/>
        </w:tabs>
        <w:outlineLvl w:val="0"/>
        <w:rPr>
          <w:rFonts w:ascii="Times New Roman" w:hAnsi="Times New Roman" w:cs="Times New Roman"/>
          <w:sz w:val="24"/>
          <w:szCs w:val="24"/>
        </w:rPr>
      </w:pPr>
      <w:bookmarkStart w:id="544" w:name="_Toc470251889"/>
      <w:bookmarkStart w:id="545" w:name="_Toc479729797"/>
      <w:bookmarkStart w:id="546" w:name="_Toc485899800"/>
      <w:bookmarkStart w:id="547" w:name="_Toc485902040"/>
      <w:bookmarkStart w:id="548" w:name="_Toc489630287"/>
      <w:bookmarkStart w:id="549" w:name="_Toc489643377"/>
      <w:bookmarkStart w:id="550" w:name="_Toc536726679"/>
      <w:bookmarkStart w:id="551" w:name="_Toc536808495"/>
      <w:bookmarkStart w:id="552" w:name="_Toc2770169"/>
      <w:bookmarkStart w:id="553" w:name="_Toc2770846"/>
      <w:bookmarkStart w:id="554" w:name="_Toc2849271"/>
      <w:bookmarkStart w:id="555" w:name="_Toc3399176"/>
      <w:r w:rsidRPr="0050584D">
        <w:rPr>
          <w:rFonts w:ascii="Times New Roman" w:hAnsi="Times New Roman" w:cs="Times New Roman"/>
          <w:sz w:val="24"/>
          <w:szCs w:val="24"/>
        </w:rPr>
        <w:t>1.3) Вспомогательные виды и параметры разрешенного использования земельных участков и объектов капитального строительства</w:t>
      </w:r>
      <w:bookmarkEnd w:id="544"/>
      <w:bookmarkEnd w:id="545"/>
      <w:bookmarkEnd w:id="546"/>
      <w:bookmarkEnd w:id="547"/>
      <w:bookmarkEnd w:id="548"/>
      <w:bookmarkEnd w:id="549"/>
      <w:bookmarkEnd w:id="550"/>
      <w:bookmarkEnd w:id="551"/>
      <w:bookmarkEnd w:id="552"/>
      <w:bookmarkEnd w:id="553"/>
      <w:bookmarkEnd w:id="554"/>
      <w:bookmarkEnd w:id="555"/>
      <w:r w:rsidRPr="0050584D">
        <w:rPr>
          <w:rFonts w:ascii="Times New Roman" w:hAnsi="Times New Roman" w:cs="Times New Roman"/>
          <w:sz w:val="24"/>
          <w:szCs w:val="24"/>
        </w:rPr>
        <w:t>:</w:t>
      </w:r>
    </w:p>
    <w:tbl>
      <w:tblPr>
        <w:tblW w:w="992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95"/>
        <w:gridCol w:w="5528"/>
      </w:tblGrid>
      <w:tr w:rsidR="006365FC" w:rsidRPr="005E075E">
        <w:trPr>
          <w:trHeight w:val="552"/>
          <w:tblHeader/>
        </w:trPr>
        <w:tc>
          <w:tcPr>
            <w:tcW w:w="4395" w:type="dxa"/>
            <w:vAlign w:val="center"/>
          </w:tcPr>
          <w:p w:rsidR="006365FC" w:rsidRPr="005E075E" w:rsidRDefault="006365FC" w:rsidP="00376806">
            <w:pPr>
              <w:tabs>
                <w:tab w:val="left" w:pos="2520"/>
              </w:tabs>
              <w:jc w:val="center"/>
              <w:rPr>
                <w:rFonts w:ascii="Times New Roman" w:hAnsi="Times New Roman" w:cs="Times New Roman"/>
                <w:b/>
                <w:bCs/>
                <w:sz w:val="24"/>
                <w:szCs w:val="24"/>
              </w:rPr>
            </w:pPr>
            <w:r w:rsidRPr="005E075E">
              <w:rPr>
                <w:rFonts w:ascii="Times New Roman" w:hAnsi="Times New Roman" w:cs="Times New Roman"/>
                <w:b/>
                <w:bCs/>
                <w:sz w:val="24"/>
                <w:szCs w:val="24"/>
              </w:rPr>
              <w:t xml:space="preserve">Виды разрешенного использования </w:t>
            </w:r>
          </w:p>
        </w:tc>
        <w:tc>
          <w:tcPr>
            <w:tcW w:w="5528" w:type="dxa"/>
            <w:vAlign w:val="center"/>
          </w:tcPr>
          <w:p w:rsidR="006365FC" w:rsidRPr="005E075E" w:rsidRDefault="006365FC" w:rsidP="00BD4114">
            <w:pPr>
              <w:tabs>
                <w:tab w:val="left" w:pos="2520"/>
              </w:tabs>
              <w:rPr>
                <w:rFonts w:ascii="Times New Roman" w:hAnsi="Times New Roman" w:cs="Times New Roman"/>
                <w:b/>
                <w:bCs/>
                <w:sz w:val="24"/>
                <w:szCs w:val="24"/>
              </w:rPr>
            </w:pPr>
            <w:r w:rsidRPr="005E075E">
              <w:rPr>
                <w:rFonts w:ascii="Times New Roman" w:hAnsi="Times New Roman" w:cs="Times New Roman"/>
                <w:b/>
                <w:bCs/>
                <w:sz w:val="24"/>
                <w:szCs w:val="24"/>
              </w:rPr>
              <w:t>Предельные размеры и параметры разрешенного строительства, реконструкции объектов капитального строительства</w:t>
            </w:r>
          </w:p>
        </w:tc>
      </w:tr>
      <w:tr w:rsidR="006365FC" w:rsidRPr="005E075E">
        <w:trPr>
          <w:trHeight w:val="550"/>
        </w:trPr>
        <w:tc>
          <w:tcPr>
            <w:tcW w:w="4395" w:type="dxa"/>
          </w:tcPr>
          <w:p w:rsidR="006365FC" w:rsidRPr="005E075E" w:rsidRDefault="006365FC" w:rsidP="00D26A17">
            <w:pPr>
              <w:ind w:firstLine="34"/>
              <w:rPr>
                <w:rFonts w:ascii="Times New Roman" w:hAnsi="Times New Roman" w:cs="Times New Roman"/>
                <w:sz w:val="24"/>
                <w:szCs w:val="24"/>
              </w:rPr>
            </w:pPr>
            <w:r w:rsidRPr="005E075E">
              <w:rPr>
                <w:rFonts w:ascii="Times New Roman" w:hAnsi="Times New Roman" w:cs="Times New Roman"/>
                <w:sz w:val="24"/>
                <w:szCs w:val="24"/>
              </w:rPr>
              <w:t>Объекты инженерного обеспечения</w:t>
            </w:r>
          </w:p>
          <w:p w:rsidR="006365FC" w:rsidRPr="005E075E" w:rsidRDefault="006365FC" w:rsidP="00D26A17">
            <w:pPr>
              <w:ind w:firstLine="34"/>
              <w:rPr>
                <w:rFonts w:ascii="Times New Roman" w:hAnsi="Times New Roman" w:cs="Times New Roman"/>
                <w:sz w:val="24"/>
                <w:szCs w:val="24"/>
              </w:rPr>
            </w:pPr>
            <w:r w:rsidRPr="005E075E">
              <w:rPr>
                <w:rFonts w:ascii="Times New Roman" w:hAnsi="Times New Roman" w:cs="Times New Roman"/>
                <w:sz w:val="24"/>
                <w:szCs w:val="24"/>
              </w:rPr>
              <w:t>Объекты благоустройства, малые архитектурные формы</w:t>
            </w:r>
          </w:p>
          <w:p w:rsidR="006365FC" w:rsidRPr="005E075E" w:rsidRDefault="006365FC" w:rsidP="00D26A17">
            <w:pPr>
              <w:ind w:firstLine="34"/>
              <w:rPr>
                <w:rFonts w:ascii="Times New Roman" w:hAnsi="Times New Roman" w:cs="Times New Roman"/>
                <w:sz w:val="24"/>
                <w:szCs w:val="24"/>
              </w:rPr>
            </w:pPr>
            <w:r w:rsidRPr="005E075E">
              <w:rPr>
                <w:rFonts w:ascii="Times New Roman" w:hAnsi="Times New Roman" w:cs="Times New Roman"/>
                <w:sz w:val="24"/>
                <w:szCs w:val="24"/>
              </w:rPr>
              <w:t>Памятники, объекты монументального искусства</w:t>
            </w:r>
          </w:p>
          <w:p w:rsidR="006365FC" w:rsidRPr="005E075E" w:rsidRDefault="006365FC" w:rsidP="00D26A17">
            <w:pPr>
              <w:ind w:firstLine="34"/>
              <w:rPr>
                <w:rFonts w:ascii="Times New Roman" w:hAnsi="Times New Roman" w:cs="Times New Roman"/>
                <w:sz w:val="24"/>
                <w:szCs w:val="24"/>
              </w:rPr>
            </w:pPr>
            <w:r w:rsidRPr="005E075E">
              <w:rPr>
                <w:rFonts w:ascii="Times New Roman" w:hAnsi="Times New Roman" w:cs="Times New Roman"/>
                <w:sz w:val="24"/>
                <w:szCs w:val="24"/>
              </w:rPr>
              <w:t>Навесы, ангары</w:t>
            </w:r>
          </w:p>
          <w:p w:rsidR="006365FC" w:rsidRPr="005E075E" w:rsidRDefault="006365FC" w:rsidP="00D26A17">
            <w:pPr>
              <w:ind w:firstLine="34"/>
              <w:rPr>
                <w:rFonts w:ascii="Times New Roman" w:hAnsi="Times New Roman" w:cs="Times New Roman"/>
                <w:sz w:val="24"/>
                <w:szCs w:val="24"/>
              </w:rPr>
            </w:pPr>
            <w:r w:rsidRPr="005E075E">
              <w:rPr>
                <w:rFonts w:ascii="Times New Roman" w:hAnsi="Times New Roman" w:cs="Times New Roman"/>
                <w:sz w:val="24"/>
                <w:szCs w:val="24"/>
              </w:rPr>
              <w:t>Хозяйственные постройки для содержания инвентаря, топлива и других хозяйственных нужд.</w:t>
            </w:r>
          </w:p>
          <w:p w:rsidR="006365FC" w:rsidRPr="005E075E" w:rsidRDefault="006365FC" w:rsidP="00D26A17">
            <w:pPr>
              <w:ind w:firstLine="34"/>
              <w:rPr>
                <w:rFonts w:ascii="Times New Roman" w:hAnsi="Times New Roman" w:cs="Times New Roman"/>
                <w:sz w:val="24"/>
                <w:szCs w:val="24"/>
              </w:rPr>
            </w:pPr>
            <w:r w:rsidRPr="005E075E">
              <w:rPr>
                <w:rFonts w:ascii="Times New Roman" w:hAnsi="Times New Roman" w:cs="Times New Roman"/>
                <w:sz w:val="24"/>
                <w:szCs w:val="24"/>
              </w:rPr>
              <w:t>Гостевые автостоянки для парковки легковых автомобилей посетителей.</w:t>
            </w:r>
          </w:p>
          <w:p w:rsidR="006365FC" w:rsidRPr="005E075E" w:rsidRDefault="006365FC" w:rsidP="00D26A17">
            <w:pPr>
              <w:ind w:firstLine="34"/>
              <w:rPr>
                <w:rFonts w:ascii="Times New Roman" w:hAnsi="Times New Roman" w:cs="Times New Roman"/>
                <w:sz w:val="24"/>
                <w:szCs w:val="24"/>
              </w:rPr>
            </w:pPr>
            <w:r w:rsidRPr="005E075E">
              <w:rPr>
                <w:rFonts w:ascii="Times New Roman" w:hAnsi="Times New Roman" w:cs="Times New Roman"/>
                <w:sz w:val="24"/>
                <w:szCs w:val="24"/>
              </w:rPr>
              <w:t>Объекты гражданской обороны (убежища, противорадиационные укрытия и т.п.)</w:t>
            </w:r>
          </w:p>
        </w:tc>
        <w:tc>
          <w:tcPr>
            <w:tcW w:w="5528" w:type="dxa"/>
          </w:tcPr>
          <w:p w:rsidR="006365FC" w:rsidRPr="005E075E" w:rsidRDefault="006365FC" w:rsidP="00D26A17">
            <w:pPr>
              <w:ind w:firstLine="34"/>
              <w:rPr>
                <w:rFonts w:ascii="Times New Roman" w:hAnsi="Times New Roman" w:cs="Times New Roman"/>
                <w:sz w:val="24"/>
                <w:szCs w:val="24"/>
              </w:rPr>
            </w:pPr>
            <w:r w:rsidRPr="005E075E">
              <w:rPr>
                <w:rFonts w:ascii="Times New Roman" w:hAnsi="Times New Roman" w:cs="Times New Roman"/>
                <w:sz w:val="24"/>
                <w:szCs w:val="24"/>
              </w:rPr>
              <w:t>Максимальное количество надземных этажей  – 1 этаж</w:t>
            </w:r>
          </w:p>
          <w:p w:rsidR="006365FC" w:rsidRPr="005E075E" w:rsidRDefault="006365FC" w:rsidP="00D26A17">
            <w:pPr>
              <w:ind w:firstLine="34"/>
              <w:rPr>
                <w:rFonts w:ascii="Times New Roman" w:hAnsi="Times New Roman" w:cs="Times New Roman"/>
                <w:sz w:val="24"/>
                <w:szCs w:val="24"/>
              </w:rPr>
            </w:pPr>
            <w:r w:rsidRPr="005E075E">
              <w:rPr>
                <w:rFonts w:ascii="Times New Roman" w:hAnsi="Times New Roman" w:cs="Times New Roman"/>
                <w:sz w:val="24"/>
                <w:szCs w:val="24"/>
              </w:rPr>
              <w:t xml:space="preserve">Максимальная высота строений и сооружений – 3 м. </w:t>
            </w:r>
          </w:p>
          <w:p w:rsidR="006365FC" w:rsidRPr="005E075E" w:rsidRDefault="006365FC" w:rsidP="00D26A17">
            <w:pPr>
              <w:ind w:firstLine="34"/>
              <w:rPr>
                <w:rFonts w:ascii="Times New Roman" w:hAnsi="Times New Roman" w:cs="Times New Roman"/>
                <w:sz w:val="24"/>
                <w:szCs w:val="24"/>
              </w:rPr>
            </w:pPr>
            <w:r w:rsidRPr="005E075E">
              <w:rPr>
                <w:rFonts w:ascii="Times New Roman" w:hAnsi="Times New Roman" w:cs="Times New Roman"/>
                <w:sz w:val="24"/>
                <w:szCs w:val="24"/>
              </w:rPr>
              <w:t xml:space="preserve">Минимальный отступ строений от красной линии (если не установлены красные линии - от фасадной границы участка) - 5м </w:t>
            </w:r>
          </w:p>
          <w:p w:rsidR="006365FC" w:rsidRPr="005E075E" w:rsidRDefault="006365FC" w:rsidP="00D26A17">
            <w:pPr>
              <w:ind w:firstLine="34"/>
              <w:rPr>
                <w:rFonts w:ascii="Times New Roman" w:hAnsi="Times New Roman" w:cs="Times New Roman"/>
                <w:sz w:val="24"/>
                <w:szCs w:val="24"/>
              </w:rPr>
            </w:pPr>
            <w:r w:rsidRPr="005E075E">
              <w:rPr>
                <w:rFonts w:ascii="Times New Roman" w:hAnsi="Times New Roman" w:cs="Times New Roman"/>
                <w:sz w:val="24"/>
                <w:szCs w:val="24"/>
              </w:rPr>
              <w:t xml:space="preserve">Минимальный отступ строений от границ соседнего участка - 3м </w:t>
            </w:r>
          </w:p>
          <w:p w:rsidR="006365FC" w:rsidRPr="005E075E" w:rsidRDefault="006365FC" w:rsidP="00D26A17">
            <w:pPr>
              <w:ind w:firstLine="34"/>
              <w:rPr>
                <w:rFonts w:ascii="Times New Roman" w:hAnsi="Times New Roman" w:cs="Times New Roman"/>
                <w:sz w:val="24"/>
                <w:szCs w:val="24"/>
              </w:rPr>
            </w:pPr>
            <w:r w:rsidRPr="005E075E">
              <w:rPr>
                <w:rFonts w:ascii="Times New Roman" w:hAnsi="Times New Roman" w:cs="Times New Roman"/>
                <w:sz w:val="24"/>
                <w:szCs w:val="24"/>
              </w:rPr>
              <w:t>Автостоянки открытого и закрытого (наземные) типа необходимо размещать при условии соблюдения расстояний до объектов, указанных в табл.77 Нормативов Градостроительного проектирования Краснодарского края</w:t>
            </w:r>
          </w:p>
        </w:tc>
      </w:tr>
      <w:tr w:rsidR="006365FC" w:rsidRPr="005E075E">
        <w:trPr>
          <w:trHeight w:val="1078"/>
        </w:trPr>
        <w:tc>
          <w:tcPr>
            <w:tcW w:w="4395" w:type="dxa"/>
          </w:tcPr>
          <w:p w:rsidR="006365FC" w:rsidRPr="005E075E" w:rsidRDefault="006365FC" w:rsidP="00D26A17">
            <w:pPr>
              <w:ind w:firstLine="34"/>
              <w:rPr>
                <w:rFonts w:ascii="Times New Roman" w:hAnsi="Times New Roman" w:cs="Times New Roman"/>
                <w:sz w:val="24"/>
                <w:szCs w:val="24"/>
              </w:rPr>
            </w:pPr>
            <w:r w:rsidRPr="005E075E">
              <w:rPr>
                <w:rFonts w:ascii="Times New Roman" w:hAnsi="Times New Roman" w:cs="Times New Roman"/>
                <w:sz w:val="24"/>
                <w:szCs w:val="24"/>
              </w:rPr>
              <w:t>Площадки для сбора твердых бытовых отходов.</w:t>
            </w:r>
          </w:p>
        </w:tc>
        <w:tc>
          <w:tcPr>
            <w:tcW w:w="5528" w:type="dxa"/>
          </w:tcPr>
          <w:p w:rsidR="006365FC" w:rsidRPr="005E075E" w:rsidRDefault="006365FC" w:rsidP="00D26A17">
            <w:pPr>
              <w:ind w:firstLine="34"/>
              <w:rPr>
                <w:rFonts w:ascii="Times New Roman" w:hAnsi="Times New Roman" w:cs="Times New Roman"/>
                <w:sz w:val="24"/>
                <w:szCs w:val="24"/>
              </w:rPr>
            </w:pPr>
            <w:r w:rsidRPr="005E075E">
              <w:rPr>
                <w:rFonts w:ascii="Times New Roman" w:hAnsi="Times New Roman" w:cs="Times New Roman"/>
                <w:sz w:val="24"/>
                <w:szCs w:val="24"/>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6365FC" w:rsidRPr="005E075E" w:rsidRDefault="006365FC" w:rsidP="00D26A17">
            <w:pPr>
              <w:ind w:firstLine="34"/>
              <w:rPr>
                <w:rFonts w:ascii="Times New Roman" w:hAnsi="Times New Roman" w:cs="Times New Roman"/>
                <w:sz w:val="24"/>
                <w:szCs w:val="24"/>
              </w:rPr>
            </w:pPr>
            <w:r w:rsidRPr="005E075E">
              <w:rPr>
                <w:rFonts w:ascii="Times New Roman" w:hAnsi="Times New Roman" w:cs="Times New Roman"/>
                <w:sz w:val="24"/>
                <w:szCs w:val="24"/>
              </w:rPr>
              <w:t>Общее количество контейнеров не более 5 шт.</w:t>
            </w:r>
          </w:p>
        </w:tc>
      </w:tr>
      <w:tr w:rsidR="006365FC" w:rsidRPr="005E075E">
        <w:tc>
          <w:tcPr>
            <w:tcW w:w="4395" w:type="dxa"/>
          </w:tcPr>
          <w:p w:rsidR="006365FC" w:rsidRPr="005E075E" w:rsidRDefault="006365FC" w:rsidP="00D26A17">
            <w:pPr>
              <w:ind w:firstLine="34"/>
              <w:rPr>
                <w:rFonts w:ascii="Times New Roman" w:hAnsi="Times New Roman" w:cs="Times New Roman"/>
                <w:sz w:val="24"/>
                <w:szCs w:val="24"/>
              </w:rPr>
            </w:pPr>
            <w:r w:rsidRPr="005E075E">
              <w:rPr>
                <w:rFonts w:ascii="Times New Roman" w:hAnsi="Times New Roman" w:cs="Times New Roman"/>
                <w:sz w:val="24"/>
                <w:szCs w:val="24"/>
              </w:rPr>
              <w:t>Общественные туалеты, гидронепроницаемые выгребы, септики.</w:t>
            </w:r>
          </w:p>
        </w:tc>
        <w:tc>
          <w:tcPr>
            <w:tcW w:w="5528" w:type="dxa"/>
          </w:tcPr>
          <w:p w:rsidR="006365FC" w:rsidRPr="005E075E" w:rsidRDefault="006365FC" w:rsidP="00D26A17">
            <w:pPr>
              <w:ind w:firstLine="34"/>
              <w:rPr>
                <w:rFonts w:ascii="Times New Roman" w:hAnsi="Times New Roman" w:cs="Times New Roman"/>
                <w:sz w:val="24"/>
                <w:szCs w:val="24"/>
              </w:rPr>
            </w:pPr>
            <w:r w:rsidRPr="005E075E">
              <w:rPr>
                <w:rFonts w:ascii="Times New Roman" w:hAnsi="Times New Roman" w:cs="Times New Roman"/>
                <w:sz w:val="24"/>
                <w:szCs w:val="24"/>
              </w:rPr>
              <w:t>Максимальное количество надземных этажей  – 1 этаж</w:t>
            </w:r>
          </w:p>
          <w:p w:rsidR="006365FC" w:rsidRPr="005E075E" w:rsidRDefault="006365FC" w:rsidP="00D26A17">
            <w:pPr>
              <w:ind w:firstLine="34"/>
              <w:rPr>
                <w:rFonts w:ascii="Times New Roman" w:hAnsi="Times New Roman" w:cs="Times New Roman"/>
                <w:sz w:val="24"/>
                <w:szCs w:val="24"/>
              </w:rPr>
            </w:pPr>
            <w:r w:rsidRPr="005E075E">
              <w:rPr>
                <w:rFonts w:ascii="Times New Roman" w:hAnsi="Times New Roman" w:cs="Times New Roman"/>
                <w:sz w:val="24"/>
                <w:szCs w:val="24"/>
              </w:rPr>
              <w:t xml:space="preserve">Максимальная высота строений и сооружений – 3 м. </w:t>
            </w:r>
          </w:p>
          <w:p w:rsidR="006365FC" w:rsidRPr="005E075E" w:rsidRDefault="006365FC" w:rsidP="00D26A17">
            <w:pPr>
              <w:ind w:firstLine="34"/>
              <w:rPr>
                <w:rFonts w:ascii="Times New Roman" w:hAnsi="Times New Roman" w:cs="Times New Roman"/>
                <w:sz w:val="24"/>
                <w:szCs w:val="24"/>
              </w:rPr>
            </w:pPr>
            <w:r w:rsidRPr="005E075E">
              <w:rPr>
                <w:rFonts w:ascii="Times New Roman" w:hAnsi="Times New Roman" w:cs="Times New Roman"/>
                <w:sz w:val="24"/>
                <w:szCs w:val="24"/>
              </w:rPr>
              <w:t>Расстояние от соседнего жилого дома не менее - 12 м.</w:t>
            </w:r>
          </w:p>
          <w:p w:rsidR="006365FC" w:rsidRPr="005E075E" w:rsidRDefault="006365FC" w:rsidP="00D26A17">
            <w:pPr>
              <w:ind w:firstLine="34"/>
              <w:rPr>
                <w:rFonts w:ascii="Times New Roman" w:hAnsi="Times New Roman" w:cs="Times New Roman"/>
                <w:sz w:val="24"/>
                <w:szCs w:val="24"/>
              </w:rPr>
            </w:pPr>
            <w:r w:rsidRPr="005E075E">
              <w:rPr>
                <w:rFonts w:ascii="Times New Roman" w:hAnsi="Times New Roman" w:cs="Times New Roman"/>
                <w:sz w:val="24"/>
                <w:szCs w:val="24"/>
              </w:rPr>
              <w:t xml:space="preserve">Расстояние от красной линии не менее - 10 м. </w:t>
            </w:r>
          </w:p>
          <w:p w:rsidR="006365FC" w:rsidRPr="005E075E" w:rsidRDefault="006365FC" w:rsidP="00D26A17">
            <w:pPr>
              <w:ind w:firstLine="34"/>
              <w:rPr>
                <w:rFonts w:ascii="Times New Roman" w:hAnsi="Times New Roman" w:cs="Times New Roman"/>
                <w:sz w:val="24"/>
                <w:szCs w:val="24"/>
              </w:rPr>
            </w:pPr>
            <w:r w:rsidRPr="005E075E">
              <w:rPr>
                <w:rFonts w:ascii="Times New Roman" w:hAnsi="Times New Roman" w:cs="Times New Roman"/>
                <w:sz w:val="24"/>
                <w:szCs w:val="24"/>
              </w:rPr>
              <w:t>Расстояние от границы смежного земельного участка не менее - 3 м.</w:t>
            </w:r>
          </w:p>
        </w:tc>
      </w:tr>
    </w:tbl>
    <w:p w:rsidR="006365FC" w:rsidRPr="0050584D" w:rsidRDefault="006365FC" w:rsidP="00376806">
      <w:pPr>
        <w:rPr>
          <w:rFonts w:ascii="Times New Roman" w:hAnsi="Times New Roman" w:cs="Times New Roman"/>
          <w:sz w:val="24"/>
          <w:szCs w:val="24"/>
        </w:rPr>
      </w:pPr>
    </w:p>
    <w:p w:rsidR="006365FC" w:rsidRPr="0050584D" w:rsidRDefault="006365FC" w:rsidP="00015120">
      <w:pPr>
        <w:ind w:firstLine="851"/>
        <w:outlineLvl w:val="0"/>
        <w:rPr>
          <w:rFonts w:ascii="Times New Roman" w:hAnsi="Times New Roman" w:cs="Times New Roman"/>
          <w:b/>
          <w:bCs/>
          <w:sz w:val="24"/>
          <w:szCs w:val="24"/>
          <w:u w:val="single"/>
        </w:rPr>
      </w:pPr>
      <w:bookmarkStart w:id="556" w:name="_Toc486964627"/>
      <w:bookmarkStart w:id="557" w:name="_Toc3399182"/>
      <w:r>
        <w:rPr>
          <w:rFonts w:ascii="Times New Roman" w:hAnsi="Times New Roman" w:cs="Times New Roman"/>
          <w:b/>
          <w:bCs/>
          <w:sz w:val="24"/>
          <w:szCs w:val="24"/>
          <w:u w:val="single"/>
        </w:rPr>
        <w:t>2</w:t>
      </w:r>
      <w:r w:rsidRPr="0050584D">
        <w:rPr>
          <w:rFonts w:ascii="Times New Roman" w:hAnsi="Times New Roman" w:cs="Times New Roman"/>
          <w:b/>
          <w:bCs/>
          <w:sz w:val="24"/>
          <w:szCs w:val="24"/>
          <w:u w:val="single"/>
        </w:rPr>
        <w:t>) ОД-</w:t>
      </w:r>
      <w:r>
        <w:rPr>
          <w:rFonts w:ascii="Times New Roman" w:hAnsi="Times New Roman" w:cs="Times New Roman"/>
          <w:b/>
          <w:bCs/>
          <w:sz w:val="24"/>
          <w:szCs w:val="24"/>
          <w:u w:val="single"/>
        </w:rPr>
        <w:t>2</w:t>
      </w:r>
      <w:r w:rsidRPr="0050584D">
        <w:rPr>
          <w:rFonts w:ascii="Times New Roman" w:hAnsi="Times New Roman" w:cs="Times New Roman"/>
          <w:b/>
          <w:bCs/>
          <w:sz w:val="24"/>
          <w:szCs w:val="24"/>
          <w:u w:val="single"/>
        </w:rPr>
        <w:t xml:space="preserve">. Зона объектов образования </w:t>
      </w:r>
      <w:bookmarkEnd w:id="556"/>
      <w:bookmarkEnd w:id="557"/>
    </w:p>
    <w:p w:rsidR="006365FC" w:rsidRPr="0050584D" w:rsidRDefault="006365FC" w:rsidP="00015120">
      <w:pPr>
        <w:tabs>
          <w:tab w:val="left" w:pos="2520"/>
        </w:tabs>
        <w:outlineLvl w:val="0"/>
        <w:rPr>
          <w:rFonts w:ascii="Times New Roman" w:hAnsi="Times New Roman" w:cs="Times New Roman"/>
          <w:sz w:val="24"/>
          <w:szCs w:val="24"/>
        </w:rPr>
      </w:pPr>
      <w:bookmarkStart w:id="558" w:name="_Toc2770177"/>
      <w:bookmarkStart w:id="559" w:name="_Toc2770854"/>
      <w:bookmarkStart w:id="560" w:name="_Toc2849279"/>
      <w:bookmarkStart w:id="561" w:name="_Toc3399183"/>
      <w:r>
        <w:rPr>
          <w:rFonts w:ascii="Times New Roman" w:hAnsi="Times New Roman" w:cs="Times New Roman"/>
          <w:sz w:val="24"/>
          <w:szCs w:val="24"/>
        </w:rPr>
        <w:t>2</w:t>
      </w:r>
      <w:r w:rsidRPr="0050584D">
        <w:rPr>
          <w:rFonts w:ascii="Times New Roman" w:hAnsi="Times New Roman" w:cs="Times New Roman"/>
          <w:sz w:val="24"/>
          <w:szCs w:val="24"/>
        </w:rPr>
        <w:t>.1) Основные виды и параметры разрешенного использования земельных участков и объектов капитального строительства</w:t>
      </w:r>
      <w:bookmarkEnd w:id="558"/>
      <w:bookmarkEnd w:id="559"/>
      <w:bookmarkEnd w:id="560"/>
      <w:bookmarkEnd w:id="561"/>
    </w:p>
    <w:tbl>
      <w:tblPr>
        <w:tblW w:w="1012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58"/>
        <w:gridCol w:w="6663"/>
      </w:tblGrid>
      <w:tr w:rsidR="006365FC" w:rsidRPr="005E075E">
        <w:trPr>
          <w:trHeight w:val="552"/>
          <w:tblHeader/>
        </w:trPr>
        <w:tc>
          <w:tcPr>
            <w:tcW w:w="3458" w:type="dxa"/>
            <w:vAlign w:val="center"/>
          </w:tcPr>
          <w:p w:rsidR="006365FC" w:rsidRPr="005E075E" w:rsidRDefault="006365FC" w:rsidP="00E74AE9">
            <w:pPr>
              <w:tabs>
                <w:tab w:val="left" w:pos="2520"/>
              </w:tabs>
              <w:jc w:val="center"/>
              <w:rPr>
                <w:rFonts w:ascii="Times New Roman" w:hAnsi="Times New Roman" w:cs="Times New Roman"/>
                <w:b/>
                <w:bCs/>
                <w:sz w:val="24"/>
                <w:szCs w:val="24"/>
              </w:rPr>
            </w:pPr>
            <w:r w:rsidRPr="005E075E">
              <w:rPr>
                <w:rFonts w:ascii="Times New Roman" w:hAnsi="Times New Roman" w:cs="Times New Roman"/>
                <w:b/>
                <w:bCs/>
                <w:sz w:val="24"/>
                <w:szCs w:val="24"/>
              </w:rPr>
              <w:t>Виды разрешенного использования земельных участков и объектов капитального строительства</w:t>
            </w:r>
          </w:p>
        </w:tc>
        <w:tc>
          <w:tcPr>
            <w:tcW w:w="6663" w:type="dxa"/>
            <w:vAlign w:val="center"/>
          </w:tcPr>
          <w:p w:rsidR="006365FC" w:rsidRPr="0050584D" w:rsidRDefault="006365FC" w:rsidP="00E74AE9">
            <w:pPr>
              <w:pStyle w:val="ConsPlusTitle"/>
              <w:outlineLvl w:val="1"/>
              <w:rPr>
                <w:rFonts w:ascii="Times New Roman" w:hAnsi="Times New Roman" w:cs="Times New Roman"/>
                <w:sz w:val="24"/>
                <w:szCs w:val="24"/>
                <w:lang w:eastAsia="en-US"/>
              </w:rPr>
            </w:pPr>
            <w:bookmarkStart w:id="562" w:name="_Toc2770178"/>
            <w:bookmarkStart w:id="563" w:name="_Toc2770855"/>
            <w:bookmarkStart w:id="564" w:name="_Toc2849280"/>
            <w:bookmarkStart w:id="565" w:name="_Toc3399184"/>
            <w:r w:rsidRPr="0050584D">
              <w:rPr>
                <w:rFonts w:ascii="Times New Roman" w:hAnsi="Times New Roman" w:cs="Times New Roman"/>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562"/>
            <w:bookmarkEnd w:id="563"/>
            <w:bookmarkEnd w:id="564"/>
            <w:bookmarkEnd w:id="565"/>
          </w:p>
        </w:tc>
      </w:tr>
      <w:tr w:rsidR="006365FC" w:rsidRPr="005E075E">
        <w:trPr>
          <w:trHeight w:val="274"/>
        </w:trPr>
        <w:tc>
          <w:tcPr>
            <w:tcW w:w="3458" w:type="dxa"/>
          </w:tcPr>
          <w:p w:rsidR="006365FC" w:rsidRPr="005E075E" w:rsidRDefault="006365FC" w:rsidP="006B6056">
            <w:pPr>
              <w:shd w:val="clear" w:color="auto" w:fill="FFFFFF"/>
              <w:ind w:firstLine="0"/>
              <w:rPr>
                <w:rFonts w:ascii="Times New Roman" w:hAnsi="Times New Roman" w:cs="Times New Roman"/>
                <w:sz w:val="24"/>
                <w:szCs w:val="24"/>
              </w:rPr>
            </w:pPr>
            <w:r w:rsidRPr="005E075E">
              <w:rPr>
                <w:rFonts w:ascii="Times New Roman" w:hAnsi="Times New Roman" w:cs="Times New Roman"/>
                <w:sz w:val="24"/>
                <w:szCs w:val="24"/>
              </w:rPr>
              <w:t xml:space="preserve"> [3.5.1] - Дошкольное, начальное и среднее общее образование</w:t>
            </w:r>
          </w:p>
          <w:p w:rsidR="006365FC" w:rsidRPr="005E075E" w:rsidRDefault="006365FC" w:rsidP="006B6056">
            <w:pPr>
              <w:ind w:firstLine="0"/>
              <w:rPr>
                <w:rFonts w:ascii="Times New Roman" w:hAnsi="Times New Roman" w:cs="Times New Roman"/>
                <w:sz w:val="24"/>
                <w:szCs w:val="24"/>
              </w:rPr>
            </w:pPr>
          </w:p>
        </w:tc>
        <w:tc>
          <w:tcPr>
            <w:tcW w:w="6663" w:type="dxa"/>
          </w:tcPr>
          <w:p w:rsidR="006365FC" w:rsidRPr="005E075E" w:rsidRDefault="006365FC" w:rsidP="00C354CB">
            <w:pPr>
              <w:keepLines/>
              <w:suppressAutoHyphens/>
              <w:overflowPunct w:val="0"/>
              <w:autoSpaceDE w:val="0"/>
              <w:ind w:firstLine="34"/>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площадь земельного участка  –1000/50000 кв. м</w:t>
            </w:r>
          </w:p>
          <w:p w:rsidR="006365FC" w:rsidRPr="005E075E" w:rsidRDefault="006365FC" w:rsidP="00C354CB">
            <w:pPr>
              <w:keepLines/>
              <w:suppressAutoHyphens/>
              <w:overflowPunct w:val="0"/>
              <w:autoSpaceDE w:val="0"/>
              <w:ind w:firstLine="34"/>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ширина земельного участка вдоль фронта улицы (проезда) – 12 м/не регламентируется</w:t>
            </w:r>
          </w:p>
          <w:p w:rsidR="006365FC" w:rsidRPr="005E075E" w:rsidRDefault="006365FC" w:rsidP="00C354CB">
            <w:pPr>
              <w:ind w:firstLine="34"/>
              <w:rPr>
                <w:rFonts w:ascii="Times New Roman" w:hAnsi="Times New Roman" w:cs="Times New Roman"/>
                <w:sz w:val="24"/>
                <w:szCs w:val="24"/>
              </w:rPr>
            </w:pPr>
            <w:r w:rsidRPr="005E075E">
              <w:rPr>
                <w:rFonts w:ascii="Times New Roman" w:hAnsi="Times New Roman" w:cs="Times New Roman"/>
                <w:sz w:val="24"/>
                <w:szCs w:val="24"/>
              </w:rPr>
              <w:t xml:space="preserve">Максимальное количество надземных этажей зданий – 3 этажа, 2 этажа - для ДДУ* </w:t>
            </w:r>
          </w:p>
          <w:p w:rsidR="006365FC" w:rsidRPr="005E075E" w:rsidRDefault="006365FC" w:rsidP="00C354CB">
            <w:pPr>
              <w:ind w:firstLine="34"/>
              <w:rPr>
                <w:rFonts w:ascii="Times New Roman" w:hAnsi="Times New Roman" w:cs="Times New Roman"/>
                <w:sz w:val="24"/>
                <w:szCs w:val="24"/>
              </w:rPr>
            </w:pPr>
            <w:r w:rsidRPr="005E075E">
              <w:rPr>
                <w:rFonts w:ascii="Times New Roman" w:hAnsi="Times New Roman" w:cs="Times New Roman"/>
                <w:sz w:val="24"/>
                <w:szCs w:val="24"/>
              </w:rPr>
              <w:t>(*в условиях плотной жилой застройки  возможно наличие 3-его этажа при условии размещения на нем служебно-бытовых, рекреационных помещений и дополнительных помещений для работы с детьми (кабинеты психолога, логопеда))</w:t>
            </w:r>
          </w:p>
          <w:p w:rsidR="006365FC" w:rsidRPr="005E075E" w:rsidRDefault="006365FC" w:rsidP="00C354CB">
            <w:pPr>
              <w:ind w:firstLine="34"/>
              <w:rPr>
                <w:rFonts w:ascii="Times New Roman" w:hAnsi="Times New Roman" w:cs="Times New Roman"/>
                <w:sz w:val="24"/>
                <w:szCs w:val="24"/>
              </w:rPr>
            </w:pPr>
            <w:r w:rsidRPr="005E075E">
              <w:rPr>
                <w:rFonts w:ascii="Times New Roman" w:hAnsi="Times New Roman" w:cs="Times New Roman"/>
                <w:sz w:val="24"/>
                <w:szCs w:val="24"/>
              </w:rPr>
              <w:t xml:space="preserve">Максимальная высота зданий от уровня земли до верха перекрытия последнего этажа (или конька кровли) - 15 м </w:t>
            </w:r>
          </w:p>
          <w:p w:rsidR="006365FC" w:rsidRPr="005E075E" w:rsidRDefault="006365FC" w:rsidP="00C354CB">
            <w:pPr>
              <w:autoSpaceDE w:val="0"/>
              <w:ind w:firstLine="34"/>
              <w:rPr>
                <w:rFonts w:ascii="Times New Roman" w:hAnsi="Times New Roman" w:cs="Times New Roman"/>
                <w:sz w:val="24"/>
                <w:szCs w:val="24"/>
              </w:rPr>
            </w:pPr>
            <w:r w:rsidRPr="005E075E">
              <w:rPr>
                <w:rFonts w:ascii="Times New Roman" w:hAnsi="Times New Roman" w:cs="Times New Roman"/>
                <w:sz w:val="24"/>
                <w:szCs w:val="24"/>
              </w:rPr>
              <w:t xml:space="preserve">Минимальная высота основных помещений  - 3 м. </w:t>
            </w:r>
          </w:p>
          <w:p w:rsidR="006365FC" w:rsidRPr="005E075E" w:rsidRDefault="006365FC" w:rsidP="00C354CB">
            <w:pPr>
              <w:autoSpaceDE w:val="0"/>
              <w:ind w:firstLine="34"/>
              <w:rPr>
                <w:rFonts w:ascii="Times New Roman" w:hAnsi="Times New Roman" w:cs="Times New Roman"/>
                <w:sz w:val="24"/>
                <w:szCs w:val="24"/>
              </w:rPr>
            </w:pPr>
            <w:r w:rsidRPr="005E075E">
              <w:rPr>
                <w:rFonts w:ascii="Times New Roman" w:hAnsi="Times New Roman" w:cs="Times New Roman"/>
                <w:sz w:val="24"/>
                <w:szCs w:val="24"/>
              </w:rPr>
              <w:t xml:space="preserve">Минимальная высота учебных помещений - 3,6 м во вновь строящихся, 2,75м в реконструируемых школах. Высота спортивного зала - не менее 6,0 м. </w:t>
            </w:r>
          </w:p>
          <w:p w:rsidR="006365FC" w:rsidRPr="005E075E" w:rsidRDefault="006365FC" w:rsidP="00C354CB">
            <w:pPr>
              <w:ind w:firstLine="34"/>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участка - 40%, 60% - для учреждений дополнительного образования.</w:t>
            </w:r>
          </w:p>
          <w:p w:rsidR="006365FC" w:rsidRPr="005E075E" w:rsidRDefault="006365FC" w:rsidP="00C354CB">
            <w:pPr>
              <w:ind w:firstLine="34"/>
              <w:rPr>
                <w:rFonts w:ascii="Times New Roman" w:hAnsi="Times New Roman" w:cs="Times New Roman"/>
                <w:sz w:val="24"/>
                <w:szCs w:val="24"/>
              </w:rPr>
            </w:pPr>
            <w:r w:rsidRPr="005E075E">
              <w:rPr>
                <w:rFonts w:ascii="Times New Roman" w:hAnsi="Times New Roman" w:cs="Times New Roman"/>
                <w:sz w:val="24"/>
                <w:szCs w:val="24"/>
              </w:rPr>
              <w:t>Минимальный отступ основного здания от красной линии - 10 м (если не установлены красные линии - от фасадной границы участка)</w:t>
            </w:r>
          </w:p>
          <w:p w:rsidR="006365FC" w:rsidRPr="005E075E" w:rsidRDefault="006365FC" w:rsidP="00C354CB">
            <w:pPr>
              <w:ind w:firstLine="34"/>
              <w:rPr>
                <w:rFonts w:ascii="Times New Roman" w:hAnsi="Times New Roman" w:cs="Times New Roman"/>
                <w:sz w:val="24"/>
                <w:szCs w:val="24"/>
              </w:rPr>
            </w:pPr>
            <w:r w:rsidRPr="005E075E">
              <w:rPr>
                <w:rFonts w:ascii="Times New Roman" w:hAnsi="Times New Roman" w:cs="Times New Roman"/>
                <w:sz w:val="24"/>
                <w:szCs w:val="24"/>
              </w:rPr>
              <w:t>Минимальные расстояния от основного здания до стен жилых домов и прочих зданий – по нормам инсоляции, освещенности и противопожарным требованиям.</w:t>
            </w:r>
          </w:p>
          <w:p w:rsidR="006365FC" w:rsidRPr="005E075E" w:rsidRDefault="006365FC" w:rsidP="006C2C34">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процент озеленения земельного участка – 30 %</w:t>
            </w:r>
          </w:p>
        </w:tc>
      </w:tr>
      <w:tr w:rsidR="006365FC" w:rsidRPr="005E075E">
        <w:trPr>
          <w:trHeight w:val="274"/>
        </w:trPr>
        <w:tc>
          <w:tcPr>
            <w:tcW w:w="3458" w:type="dxa"/>
          </w:tcPr>
          <w:p w:rsidR="006365FC" w:rsidRPr="005E075E" w:rsidRDefault="006365FC" w:rsidP="006B6056">
            <w:pPr>
              <w:shd w:val="clear" w:color="auto" w:fill="FFFFFF"/>
              <w:ind w:firstLine="0"/>
              <w:rPr>
                <w:rFonts w:ascii="Times New Roman" w:hAnsi="Times New Roman" w:cs="Times New Roman"/>
                <w:sz w:val="24"/>
                <w:szCs w:val="24"/>
              </w:rPr>
            </w:pPr>
            <w:r w:rsidRPr="005E075E">
              <w:rPr>
                <w:rFonts w:ascii="Times New Roman" w:hAnsi="Times New Roman" w:cs="Times New Roman"/>
                <w:sz w:val="24"/>
                <w:szCs w:val="24"/>
              </w:rPr>
              <w:t>[3.5.2] - Среднее и высшее профессиональное образование</w:t>
            </w:r>
          </w:p>
          <w:p w:rsidR="006365FC" w:rsidRPr="005E075E" w:rsidRDefault="006365FC" w:rsidP="006B6056">
            <w:pPr>
              <w:shd w:val="clear" w:color="auto" w:fill="FFFFFF"/>
              <w:ind w:firstLine="0"/>
              <w:rPr>
                <w:rFonts w:ascii="Times New Roman" w:hAnsi="Times New Roman" w:cs="Times New Roman"/>
                <w:sz w:val="24"/>
                <w:szCs w:val="24"/>
              </w:rPr>
            </w:pPr>
          </w:p>
        </w:tc>
        <w:tc>
          <w:tcPr>
            <w:tcW w:w="6663" w:type="dxa"/>
          </w:tcPr>
          <w:p w:rsidR="006365FC" w:rsidRPr="005E075E" w:rsidRDefault="006365FC" w:rsidP="00C354CB">
            <w:pPr>
              <w:keepLines/>
              <w:suppressAutoHyphens/>
              <w:overflowPunct w:val="0"/>
              <w:autoSpaceDE w:val="0"/>
              <w:ind w:firstLine="34"/>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площадь земельного участка  –5000/50000 кв. м</w:t>
            </w:r>
          </w:p>
          <w:p w:rsidR="006365FC" w:rsidRPr="005E075E" w:rsidRDefault="006365FC" w:rsidP="00C354CB">
            <w:pPr>
              <w:keepLines/>
              <w:suppressAutoHyphens/>
              <w:overflowPunct w:val="0"/>
              <w:autoSpaceDE w:val="0"/>
              <w:ind w:firstLine="34"/>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ширина земельного участка вдоль фронта улицы (проезда) – 25 м/не регламентируется</w:t>
            </w:r>
          </w:p>
          <w:p w:rsidR="006365FC" w:rsidRPr="005E075E" w:rsidRDefault="006365FC" w:rsidP="00C354CB">
            <w:pPr>
              <w:keepLines/>
              <w:suppressAutoHyphens/>
              <w:overflowPunct w:val="0"/>
              <w:autoSpaceDE w:val="0"/>
              <w:ind w:firstLine="34"/>
              <w:textAlignment w:val="baseline"/>
              <w:rPr>
                <w:rFonts w:ascii="Times New Roman" w:hAnsi="Times New Roman" w:cs="Times New Roman"/>
                <w:sz w:val="24"/>
                <w:szCs w:val="24"/>
              </w:rPr>
            </w:pPr>
            <w:r w:rsidRPr="005E075E">
              <w:rPr>
                <w:rFonts w:ascii="Times New Roman" w:hAnsi="Times New Roman" w:cs="Times New Roman"/>
                <w:sz w:val="24"/>
                <w:szCs w:val="24"/>
              </w:rPr>
              <w:t>Максимальное количество надземных этажей зданий – 5 эт.</w:t>
            </w:r>
          </w:p>
          <w:p w:rsidR="006365FC" w:rsidRPr="005E075E" w:rsidRDefault="006365FC" w:rsidP="00C354CB">
            <w:pPr>
              <w:autoSpaceDE w:val="0"/>
              <w:ind w:firstLine="34"/>
              <w:rPr>
                <w:rFonts w:ascii="Times New Roman" w:hAnsi="Times New Roman" w:cs="Times New Roman"/>
                <w:sz w:val="24"/>
                <w:szCs w:val="24"/>
              </w:rPr>
            </w:pPr>
            <w:r w:rsidRPr="005E075E">
              <w:rPr>
                <w:rFonts w:ascii="Times New Roman" w:hAnsi="Times New Roman" w:cs="Times New Roman"/>
                <w:sz w:val="24"/>
                <w:szCs w:val="24"/>
              </w:rPr>
              <w:t xml:space="preserve">Минимальная высота учебных помещений - 3,6 м (2,75м при реконструкции). Высота спортивного зала - не менее 6,0 м. </w:t>
            </w:r>
          </w:p>
          <w:p w:rsidR="006365FC" w:rsidRPr="005E075E" w:rsidRDefault="006365FC" w:rsidP="00C354CB">
            <w:pPr>
              <w:ind w:firstLine="34"/>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участка - 40%</w:t>
            </w:r>
          </w:p>
          <w:p w:rsidR="006365FC" w:rsidRPr="005E075E" w:rsidRDefault="006365FC" w:rsidP="00C354CB">
            <w:pPr>
              <w:ind w:firstLine="34"/>
              <w:rPr>
                <w:rFonts w:ascii="Times New Roman" w:hAnsi="Times New Roman" w:cs="Times New Roman"/>
                <w:sz w:val="24"/>
                <w:szCs w:val="24"/>
              </w:rPr>
            </w:pPr>
            <w:r w:rsidRPr="005E075E">
              <w:rPr>
                <w:rFonts w:ascii="Times New Roman" w:hAnsi="Times New Roman" w:cs="Times New Roman"/>
                <w:sz w:val="24"/>
                <w:szCs w:val="24"/>
              </w:rPr>
              <w:t>Минимальный отступ основного здания от красной линии - 10 м (если не установлены красные линии - от фасадной границы участка)</w:t>
            </w:r>
          </w:p>
          <w:p w:rsidR="006365FC" w:rsidRPr="005E075E" w:rsidRDefault="006365FC" w:rsidP="00C354CB">
            <w:pPr>
              <w:keepLines/>
              <w:suppressAutoHyphens/>
              <w:overflowPunct w:val="0"/>
              <w:autoSpaceDE w:val="0"/>
              <w:ind w:firstLine="34"/>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Минимальные расстояния от основного здания до стен жилых домов и прочих зданий – по нормам инсоляции, освещенности и противопожарным требованиям, но не менее 3 м</w:t>
            </w:r>
          </w:p>
          <w:p w:rsidR="006365FC" w:rsidRPr="005E075E" w:rsidRDefault="006365FC" w:rsidP="006C2C34">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процент озеленения земельного участка – 30 %</w:t>
            </w:r>
          </w:p>
        </w:tc>
      </w:tr>
    </w:tbl>
    <w:p w:rsidR="006365FC" w:rsidRPr="0050584D" w:rsidRDefault="006365FC" w:rsidP="00015120">
      <w:pPr>
        <w:rPr>
          <w:rFonts w:ascii="Times New Roman" w:hAnsi="Times New Roman" w:cs="Times New Roman"/>
          <w:sz w:val="24"/>
          <w:szCs w:val="24"/>
        </w:rPr>
      </w:pPr>
    </w:p>
    <w:p w:rsidR="006365FC" w:rsidRPr="0050584D" w:rsidRDefault="006365FC" w:rsidP="00015120">
      <w:pPr>
        <w:tabs>
          <w:tab w:val="left" w:pos="2520"/>
        </w:tabs>
        <w:outlineLvl w:val="0"/>
        <w:rPr>
          <w:rFonts w:ascii="Times New Roman" w:hAnsi="Times New Roman" w:cs="Times New Roman"/>
          <w:sz w:val="24"/>
          <w:szCs w:val="24"/>
        </w:rPr>
      </w:pPr>
      <w:bookmarkStart w:id="566" w:name="_Toc2770179"/>
      <w:bookmarkStart w:id="567" w:name="_Toc2770856"/>
      <w:bookmarkStart w:id="568" w:name="_Toc2849281"/>
      <w:bookmarkStart w:id="569" w:name="_Toc3399185"/>
      <w:r>
        <w:rPr>
          <w:rFonts w:ascii="Times New Roman" w:hAnsi="Times New Roman" w:cs="Times New Roman"/>
          <w:sz w:val="24"/>
          <w:szCs w:val="24"/>
        </w:rPr>
        <w:t>2</w:t>
      </w:r>
      <w:r w:rsidRPr="0050584D">
        <w:rPr>
          <w:rFonts w:ascii="Times New Roman" w:hAnsi="Times New Roman" w:cs="Times New Roman"/>
          <w:sz w:val="24"/>
          <w:szCs w:val="24"/>
        </w:rPr>
        <w:t>.2)  Условно разрешенные виды и параметры разрешенного использования земельных участков и объектов капитального строительства</w:t>
      </w:r>
      <w:bookmarkEnd w:id="566"/>
      <w:bookmarkEnd w:id="567"/>
      <w:bookmarkEnd w:id="568"/>
      <w:bookmarkEnd w:id="569"/>
    </w:p>
    <w:tbl>
      <w:tblPr>
        <w:tblW w:w="10121" w:type="dxa"/>
        <w:tblInd w:w="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3458"/>
        <w:gridCol w:w="6663"/>
      </w:tblGrid>
      <w:tr w:rsidR="006365FC" w:rsidRPr="005E075E">
        <w:trPr>
          <w:trHeight w:val="552"/>
          <w:tblHeader/>
        </w:trPr>
        <w:tc>
          <w:tcPr>
            <w:tcW w:w="3458" w:type="dxa"/>
            <w:vAlign w:val="center"/>
          </w:tcPr>
          <w:p w:rsidR="006365FC" w:rsidRPr="005E075E" w:rsidRDefault="006365FC" w:rsidP="00E74AE9">
            <w:pPr>
              <w:tabs>
                <w:tab w:val="left" w:pos="2520"/>
              </w:tabs>
              <w:jc w:val="center"/>
              <w:rPr>
                <w:rFonts w:ascii="Times New Roman" w:hAnsi="Times New Roman" w:cs="Times New Roman"/>
                <w:b/>
                <w:bCs/>
                <w:sz w:val="24"/>
                <w:szCs w:val="24"/>
              </w:rPr>
            </w:pPr>
            <w:r w:rsidRPr="005E075E">
              <w:rPr>
                <w:rFonts w:ascii="Times New Roman" w:hAnsi="Times New Roman" w:cs="Times New Roman"/>
                <w:b/>
                <w:bCs/>
                <w:sz w:val="24"/>
                <w:szCs w:val="24"/>
              </w:rPr>
              <w:t>Виды разрешенного использования земельных участков и объектов капитального строительства</w:t>
            </w:r>
          </w:p>
        </w:tc>
        <w:tc>
          <w:tcPr>
            <w:tcW w:w="6663" w:type="dxa"/>
            <w:vAlign w:val="center"/>
          </w:tcPr>
          <w:p w:rsidR="006365FC" w:rsidRPr="0050584D" w:rsidRDefault="006365FC" w:rsidP="00E74AE9">
            <w:pPr>
              <w:pStyle w:val="ConsPlusTitle"/>
              <w:outlineLvl w:val="1"/>
              <w:rPr>
                <w:rFonts w:ascii="Times New Roman" w:hAnsi="Times New Roman" w:cs="Times New Roman"/>
                <w:sz w:val="24"/>
                <w:szCs w:val="24"/>
                <w:lang w:eastAsia="en-US"/>
              </w:rPr>
            </w:pPr>
            <w:bookmarkStart w:id="570" w:name="_Toc2770180"/>
            <w:bookmarkStart w:id="571" w:name="_Toc2770857"/>
            <w:bookmarkStart w:id="572" w:name="_Toc2849282"/>
            <w:bookmarkStart w:id="573" w:name="_Toc3399186"/>
            <w:r w:rsidRPr="0050584D">
              <w:rPr>
                <w:rFonts w:ascii="Times New Roman" w:hAnsi="Times New Roman" w:cs="Times New Roman"/>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570"/>
            <w:bookmarkEnd w:id="571"/>
            <w:bookmarkEnd w:id="572"/>
            <w:bookmarkEnd w:id="573"/>
          </w:p>
        </w:tc>
      </w:tr>
      <w:tr w:rsidR="006365FC" w:rsidRPr="005E075E">
        <w:trPr>
          <w:trHeight w:val="264"/>
        </w:trPr>
        <w:tc>
          <w:tcPr>
            <w:tcW w:w="3458" w:type="dxa"/>
          </w:tcPr>
          <w:p w:rsidR="006365FC" w:rsidRPr="005E075E" w:rsidRDefault="006365FC" w:rsidP="006B6056">
            <w:pPr>
              <w:ind w:firstLine="0"/>
              <w:rPr>
                <w:rFonts w:ascii="Times New Roman" w:hAnsi="Times New Roman" w:cs="Times New Roman"/>
                <w:sz w:val="24"/>
                <w:szCs w:val="24"/>
              </w:rPr>
            </w:pPr>
            <w:r w:rsidRPr="005E075E">
              <w:rPr>
                <w:rFonts w:ascii="Times New Roman" w:hAnsi="Times New Roman" w:cs="Times New Roman"/>
                <w:sz w:val="24"/>
                <w:szCs w:val="24"/>
              </w:rPr>
              <w:t>[5.1.3] - Площадки для занятий спортом</w:t>
            </w:r>
          </w:p>
          <w:p w:rsidR="006365FC" w:rsidRPr="005E075E" w:rsidRDefault="006365FC" w:rsidP="006B6056">
            <w:pPr>
              <w:tabs>
                <w:tab w:val="left" w:pos="318"/>
              </w:tabs>
              <w:ind w:left="90" w:firstLine="0"/>
              <w:rPr>
                <w:rFonts w:ascii="Times New Roman" w:hAnsi="Times New Roman" w:cs="Times New Roman"/>
                <w:sz w:val="24"/>
                <w:szCs w:val="24"/>
              </w:rPr>
            </w:pPr>
            <w:r w:rsidRPr="005E075E">
              <w:rPr>
                <w:rFonts w:ascii="Times New Roman" w:hAnsi="Times New Roman" w:cs="Times New Roman"/>
                <w:sz w:val="24"/>
                <w:szCs w:val="24"/>
              </w:rPr>
              <w:t>[5.1.4] - Оборудованные площадки для занятий спортом</w:t>
            </w:r>
          </w:p>
          <w:p w:rsidR="006365FC" w:rsidRPr="005E075E" w:rsidRDefault="006365FC" w:rsidP="00E74AE9">
            <w:pPr>
              <w:ind w:left="754"/>
              <w:rPr>
                <w:rFonts w:ascii="Times New Roman" w:hAnsi="Times New Roman" w:cs="Times New Roman"/>
                <w:sz w:val="24"/>
                <w:szCs w:val="24"/>
              </w:rPr>
            </w:pPr>
          </w:p>
        </w:tc>
        <w:tc>
          <w:tcPr>
            <w:tcW w:w="6663" w:type="dxa"/>
          </w:tcPr>
          <w:p w:rsidR="006365FC" w:rsidRPr="005E075E" w:rsidRDefault="006365FC" w:rsidP="00C354CB">
            <w:pPr>
              <w:keepLines/>
              <w:suppressAutoHyphens/>
              <w:overflowPunct w:val="0"/>
              <w:autoSpaceDE w:val="0"/>
              <w:ind w:firstLine="34"/>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площадь земельного участка  – 100 / 10000 кв. м</w:t>
            </w:r>
          </w:p>
          <w:p w:rsidR="006365FC" w:rsidRPr="005E075E" w:rsidRDefault="006365FC" w:rsidP="00C354CB">
            <w:pPr>
              <w:keepLines/>
              <w:suppressAutoHyphens/>
              <w:overflowPunct w:val="0"/>
              <w:autoSpaceDE w:val="0"/>
              <w:ind w:firstLine="34"/>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ширина земельного участка вдоль фронта улицы (проезда) – 12 / 50 м</w:t>
            </w:r>
          </w:p>
          <w:p w:rsidR="006365FC" w:rsidRPr="005E075E" w:rsidRDefault="006365FC" w:rsidP="00C354CB">
            <w:pPr>
              <w:ind w:firstLine="34"/>
              <w:rPr>
                <w:rFonts w:ascii="Times New Roman" w:hAnsi="Times New Roman" w:cs="Times New Roman"/>
                <w:sz w:val="24"/>
                <w:szCs w:val="24"/>
              </w:rPr>
            </w:pPr>
            <w:r w:rsidRPr="005E075E">
              <w:rPr>
                <w:rFonts w:ascii="Times New Roman" w:hAnsi="Times New Roman" w:cs="Times New Roman"/>
                <w:sz w:val="24"/>
                <w:szCs w:val="24"/>
              </w:rPr>
              <w:t>Максимальное количество надземных этажей зданий – 3</w:t>
            </w:r>
          </w:p>
          <w:p w:rsidR="006365FC" w:rsidRPr="005E075E" w:rsidRDefault="006365FC" w:rsidP="00C354CB">
            <w:pPr>
              <w:ind w:firstLine="34"/>
              <w:rPr>
                <w:rFonts w:ascii="Times New Roman" w:hAnsi="Times New Roman" w:cs="Times New Roman"/>
                <w:sz w:val="24"/>
                <w:szCs w:val="24"/>
              </w:rPr>
            </w:pPr>
            <w:r w:rsidRPr="005E075E">
              <w:rPr>
                <w:rFonts w:ascii="Times New Roman" w:hAnsi="Times New Roman" w:cs="Times New Roman"/>
                <w:sz w:val="24"/>
                <w:szCs w:val="24"/>
              </w:rPr>
              <w:t xml:space="preserve">Максимальная высота зданий - 15 м </w:t>
            </w:r>
          </w:p>
          <w:p w:rsidR="006365FC" w:rsidRPr="005E075E" w:rsidRDefault="006365FC" w:rsidP="00C354CB">
            <w:pPr>
              <w:ind w:firstLine="34"/>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участка - 40%</w:t>
            </w:r>
          </w:p>
          <w:p w:rsidR="006365FC" w:rsidRPr="005E075E" w:rsidRDefault="006365FC" w:rsidP="00C354CB">
            <w:pPr>
              <w:ind w:firstLine="34"/>
              <w:rPr>
                <w:rFonts w:ascii="Times New Roman" w:hAnsi="Times New Roman" w:cs="Times New Roman"/>
                <w:sz w:val="24"/>
                <w:szCs w:val="24"/>
              </w:rPr>
            </w:pPr>
            <w:r w:rsidRPr="005E075E">
              <w:rPr>
                <w:rFonts w:ascii="Times New Roman" w:hAnsi="Times New Roman" w:cs="Times New Roman"/>
                <w:sz w:val="24"/>
                <w:szCs w:val="24"/>
              </w:rPr>
              <w:t xml:space="preserve">Минимальный отступ строений от красной линии (если не установлены красные линии - от фасадной границы участка) - 5 м </w:t>
            </w:r>
          </w:p>
          <w:p w:rsidR="006365FC" w:rsidRPr="005E075E" w:rsidRDefault="006365FC" w:rsidP="0063669A">
            <w:pPr>
              <w:ind w:firstLine="34"/>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и сооружений до границы соседнего участка - 3 м</w:t>
            </w:r>
          </w:p>
        </w:tc>
      </w:tr>
      <w:tr w:rsidR="006365FC" w:rsidRPr="005E075E">
        <w:trPr>
          <w:trHeight w:val="264"/>
        </w:trPr>
        <w:tc>
          <w:tcPr>
            <w:tcW w:w="3458" w:type="dxa"/>
          </w:tcPr>
          <w:p w:rsidR="006365FC" w:rsidRPr="005E075E" w:rsidRDefault="006365FC" w:rsidP="00EF7824">
            <w:pPr>
              <w:shd w:val="clear" w:color="auto" w:fill="FFFFFF"/>
              <w:ind w:left="90" w:firstLine="0"/>
              <w:rPr>
                <w:rFonts w:ascii="Times New Roman" w:hAnsi="Times New Roman" w:cs="Times New Roman"/>
                <w:sz w:val="24"/>
                <w:szCs w:val="24"/>
              </w:rPr>
            </w:pPr>
            <w:r w:rsidRPr="005E075E">
              <w:rPr>
                <w:rFonts w:ascii="Times New Roman" w:hAnsi="Times New Roman" w:cs="Times New Roman"/>
                <w:sz w:val="24"/>
                <w:szCs w:val="24"/>
              </w:rPr>
              <w:t>[3.1.1] - Предоставление коммунальных услуг</w:t>
            </w:r>
          </w:p>
          <w:p w:rsidR="006365FC" w:rsidRPr="005E075E" w:rsidRDefault="006365FC" w:rsidP="00EF7824">
            <w:pPr>
              <w:ind w:firstLine="0"/>
              <w:rPr>
                <w:rFonts w:ascii="Times New Roman" w:hAnsi="Times New Roman" w:cs="Times New Roman"/>
                <w:sz w:val="24"/>
                <w:szCs w:val="24"/>
              </w:rPr>
            </w:pPr>
          </w:p>
          <w:p w:rsidR="006365FC" w:rsidRPr="005E075E" w:rsidRDefault="006365FC" w:rsidP="00EF7824">
            <w:pPr>
              <w:ind w:left="34" w:firstLine="0"/>
              <w:rPr>
                <w:rFonts w:ascii="Times New Roman" w:hAnsi="Times New Roman" w:cs="Times New Roman"/>
                <w:sz w:val="24"/>
                <w:szCs w:val="24"/>
              </w:rPr>
            </w:pPr>
          </w:p>
        </w:tc>
        <w:tc>
          <w:tcPr>
            <w:tcW w:w="6663" w:type="dxa"/>
          </w:tcPr>
          <w:p w:rsidR="006365FC" w:rsidRPr="005E075E" w:rsidRDefault="006365FC" w:rsidP="00EF7824">
            <w:pPr>
              <w:tabs>
                <w:tab w:val="left" w:pos="1134"/>
              </w:tabs>
              <w:ind w:firstLine="34"/>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площадь земельных участков - 1/1000 кв. м;</w:t>
            </w:r>
          </w:p>
          <w:p w:rsidR="006365FC" w:rsidRPr="005E075E" w:rsidRDefault="006365FC" w:rsidP="00EF7824">
            <w:pPr>
              <w:keepLines/>
              <w:suppressAutoHyphens/>
              <w:overflowPunct w:val="0"/>
              <w:autoSpaceDE w:val="0"/>
              <w:ind w:firstLine="34"/>
              <w:textAlignment w:val="baseline"/>
              <w:rPr>
                <w:rFonts w:ascii="Times New Roman" w:hAnsi="Times New Roman" w:cs="Times New Roman"/>
                <w:sz w:val="24"/>
                <w:szCs w:val="24"/>
              </w:rPr>
            </w:pPr>
            <w:r w:rsidRPr="005E075E">
              <w:rPr>
                <w:rFonts w:ascii="Times New Roman" w:hAnsi="Times New Roman" w:cs="Times New Roman"/>
                <w:sz w:val="24"/>
                <w:szCs w:val="24"/>
              </w:rPr>
              <w:t xml:space="preserve">Площадь земельного участка для объектов инженерного обеспечения и вспомогательного инженерного назначения определяется в соответствии с Нормами отвода земельных участков. </w:t>
            </w:r>
          </w:p>
          <w:p w:rsidR="006365FC" w:rsidRPr="005E075E" w:rsidRDefault="006365FC" w:rsidP="00EF7824">
            <w:pPr>
              <w:keepLines/>
              <w:suppressAutoHyphens/>
              <w:overflowPunct w:val="0"/>
              <w:autoSpaceDE w:val="0"/>
              <w:ind w:firstLine="34"/>
              <w:textAlignment w:val="baseline"/>
              <w:rPr>
                <w:rFonts w:ascii="Times New Roman" w:hAnsi="Times New Roman" w:cs="Times New Roman"/>
                <w:sz w:val="24"/>
                <w:szCs w:val="24"/>
              </w:rPr>
            </w:pPr>
            <w:r w:rsidRPr="005E075E">
              <w:rPr>
                <w:rFonts w:ascii="Times New Roman" w:hAnsi="Times New Roman" w:cs="Times New Roman"/>
                <w:sz w:val="24"/>
                <w:szCs w:val="24"/>
              </w:rPr>
              <w:t xml:space="preserve">Минимальная/максимальная ширина земельного участка вдоль фронта улицы (проезда) – не регламентируется </w:t>
            </w:r>
          </w:p>
          <w:p w:rsidR="006365FC" w:rsidRPr="005E075E" w:rsidRDefault="006365FC" w:rsidP="00EF7824">
            <w:pPr>
              <w:ind w:firstLine="34"/>
              <w:rPr>
                <w:rFonts w:ascii="Times New Roman" w:hAnsi="Times New Roman" w:cs="Times New Roman"/>
                <w:sz w:val="24"/>
                <w:szCs w:val="24"/>
              </w:rPr>
            </w:pPr>
            <w:r w:rsidRPr="005E075E">
              <w:rPr>
                <w:rFonts w:ascii="Times New Roman" w:hAnsi="Times New Roman" w:cs="Times New Roman"/>
                <w:sz w:val="24"/>
                <w:szCs w:val="24"/>
              </w:rPr>
              <w:t xml:space="preserve">Максимальный процент застройки участка - 60% </w:t>
            </w:r>
          </w:p>
          <w:p w:rsidR="006365FC" w:rsidRPr="005E075E" w:rsidRDefault="006365FC" w:rsidP="00EF7824">
            <w:pPr>
              <w:ind w:firstLine="34"/>
              <w:rPr>
                <w:rFonts w:ascii="Times New Roman" w:hAnsi="Times New Roman" w:cs="Times New Roman"/>
                <w:sz w:val="24"/>
                <w:szCs w:val="24"/>
              </w:rPr>
            </w:pPr>
            <w:r w:rsidRPr="005E075E">
              <w:rPr>
                <w:rFonts w:ascii="Times New Roman" w:hAnsi="Times New Roman" w:cs="Times New Roman"/>
                <w:sz w:val="24"/>
                <w:szCs w:val="24"/>
              </w:rPr>
              <w:t xml:space="preserve">Максимальное количество надземных этажей зданий – 2 эт. </w:t>
            </w:r>
          </w:p>
          <w:p w:rsidR="006365FC" w:rsidRPr="005E075E" w:rsidRDefault="006365FC" w:rsidP="00EF7824">
            <w:pPr>
              <w:ind w:firstLine="34"/>
              <w:rPr>
                <w:rFonts w:ascii="Times New Roman" w:hAnsi="Times New Roman" w:cs="Times New Roman"/>
                <w:sz w:val="24"/>
                <w:szCs w:val="24"/>
              </w:rPr>
            </w:pPr>
            <w:r w:rsidRPr="005E075E">
              <w:rPr>
                <w:rFonts w:ascii="Times New Roman" w:hAnsi="Times New Roman" w:cs="Times New Roman"/>
                <w:sz w:val="24"/>
                <w:szCs w:val="24"/>
              </w:rPr>
              <w:t>Максимальная высота зданий - 15 м</w:t>
            </w:r>
          </w:p>
          <w:p w:rsidR="006365FC" w:rsidRPr="005E075E" w:rsidRDefault="006365FC" w:rsidP="00EF7824">
            <w:pPr>
              <w:keepLines/>
              <w:suppressAutoHyphens/>
              <w:overflowPunct w:val="0"/>
              <w:autoSpaceDE w:val="0"/>
              <w:ind w:firstLine="34"/>
              <w:textAlignment w:val="baseline"/>
              <w:rPr>
                <w:rFonts w:ascii="Times New Roman" w:hAnsi="Times New Roman" w:cs="Times New Roman"/>
                <w:sz w:val="24"/>
                <w:szCs w:val="24"/>
              </w:rPr>
            </w:pPr>
            <w:r w:rsidRPr="005E075E">
              <w:rPr>
                <w:rFonts w:ascii="Times New Roman" w:hAnsi="Times New Roman" w:cs="Times New Roman"/>
                <w:sz w:val="24"/>
                <w:szCs w:val="24"/>
              </w:rPr>
              <w:t xml:space="preserve">Высота сооружений инженерного назначения определяется проектом с учетом минимально допустимых  расстояний до соседних зданий и сооружений. </w:t>
            </w:r>
          </w:p>
        </w:tc>
      </w:tr>
    </w:tbl>
    <w:p w:rsidR="006365FC" w:rsidRPr="0050584D" w:rsidRDefault="006365FC" w:rsidP="00015120">
      <w:pPr>
        <w:rPr>
          <w:rFonts w:ascii="Times New Roman" w:hAnsi="Times New Roman" w:cs="Times New Roman"/>
          <w:sz w:val="24"/>
          <w:szCs w:val="24"/>
        </w:rPr>
      </w:pPr>
    </w:p>
    <w:p w:rsidR="006365FC" w:rsidRPr="0050584D" w:rsidRDefault="006365FC" w:rsidP="00015120">
      <w:pPr>
        <w:tabs>
          <w:tab w:val="left" w:pos="2520"/>
        </w:tabs>
        <w:outlineLvl w:val="0"/>
        <w:rPr>
          <w:rFonts w:ascii="Times New Roman" w:hAnsi="Times New Roman" w:cs="Times New Roman"/>
          <w:sz w:val="24"/>
          <w:szCs w:val="24"/>
        </w:rPr>
      </w:pPr>
      <w:bookmarkStart w:id="574" w:name="_Toc470251893"/>
      <w:bookmarkStart w:id="575" w:name="_Toc479729801"/>
      <w:bookmarkStart w:id="576" w:name="_Toc485899804"/>
      <w:bookmarkStart w:id="577" w:name="_Toc485902044"/>
      <w:bookmarkStart w:id="578" w:name="_Toc489630291"/>
      <w:bookmarkStart w:id="579" w:name="_Toc489643381"/>
      <w:bookmarkStart w:id="580" w:name="_Toc536726683"/>
      <w:bookmarkStart w:id="581" w:name="_Toc536808501"/>
      <w:bookmarkStart w:id="582" w:name="_Toc2770181"/>
      <w:bookmarkStart w:id="583" w:name="_Toc2770858"/>
      <w:bookmarkStart w:id="584" w:name="_Toc2849283"/>
      <w:bookmarkStart w:id="585" w:name="_Toc3399187"/>
      <w:r w:rsidRPr="0050584D">
        <w:rPr>
          <w:rFonts w:ascii="Times New Roman" w:hAnsi="Times New Roman" w:cs="Times New Roman"/>
          <w:sz w:val="24"/>
          <w:szCs w:val="24"/>
        </w:rPr>
        <w:t>3.3) Вспомогательные виды и параметры разрешенного использования земельных участков и объектов капитального строительства</w:t>
      </w:r>
      <w:bookmarkEnd w:id="574"/>
      <w:bookmarkEnd w:id="575"/>
      <w:bookmarkEnd w:id="576"/>
      <w:bookmarkEnd w:id="577"/>
      <w:bookmarkEnd w:id="578"/>
      <w:bookmarkEnd w:id="579"/>
      <w:bookmarkEnd w:id="580"/>
      <w:bookmarkEnd w:id="581"/>
      <w:bookmarkEnd w:id="582"/>
      <w:bookmarkEnd w:id="583"/>
      <w:bookmarkEnd w:id="584"/>
      <w:bookmarkEnd w:id="585"/>
    </w:p>
    <w:tbl>
      <w:tblPr>
        <w:tblW w:w="992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86"/>
        <w:gridCol w:w="6237"/>
      </w:tblGrid>
      <w:tr w:rsidR="006365FC" w:rsidRPr="005E075E">
        <w:trPr>
          <w:trHeight w:val="552"/>
          <w:tblHeader/>
        </w:trPr>
        <w:tc>
          <w:tcPr>
            <w:tcW w:w="3686" w:type="dxa"/>
            <w:vAlign w:val="center"/>
          </w:tcPr>
          <w:p w:rsidR="006365FC" w:rsidRPr="0050584D" w:rsidRDefault="006365FC" w:rsidP="00E74AE9">
            <w:pPr>
              <w:ind w:firstLine="425"/>
              <w:jc w:val="center"/>
              <w:rPr>
                <w:rFonts w:ascii="Times New Roman" w:eastAsia="SimSun" w:hAnsi="Times New Roman" w:cs="Times New Roman"/>
                <w:b/>
                <w:bCs/>
                <w:sz w:val="24"/>
                <w:szCs w:val="24"/>
                <w:lang w:eastAsia="zh-CN"/>
              </w:rPr>
            </w:pPr>
            <w:r w:rsidRPr="0050584D">
              <w:rPr>
                <w:rFonts w:ascii="Times New Roman" w:eastAsia="SimSun" w:hAnsi="Times New Roman" w:cs="Times New Roman"/>
                <w:b/>
                <w:bCs/>
                <w:sz w:val="24"/>
                <w:szCs w:val="24"/>
                <w:lang w:eastAsia="zh-CN"/>
              </w:rPr>
              <w:t>Виды использования</w:t>
            </w:r>
          </w:p>
        </w:tc>
        <w:tc>
          <w:tcPr>
            <w:tcW w:w="6237" w:type="dxa"/>
            <w:vAlign w:val="center"/>
          </w:tcPr>
          <w:p w:rsidR="006365FC" w:rsidRPr="0050584D" w:rsidRDefault="006365FC" w:rsidP="00E74AE9">
            <w:pPr>
              <w:tabs>
                <w:tab w:val="left" w:pos="2520"/>
              </w:tabs>
              <w:ind w:firstLine="425"/>
              <w:jc w:val="center"/>
              <w:rPr>
                <w:rFonts w:ascii="Times New Roman" w:eastAsia="SimSun" w:hAnsi="Times New Roman" w:cs="Times New Roman"/>
                <w:b/>
                <w:bCs/>
                <w:sz w:val="24"/>
                <w:szCs w:val="24"/>
                <w:lang w:eastAsia="zh-CN"/>
              </w:rPr>
            </w:pPr>
            <w:r w:rsidRPr="0050584D">
              <w:rPr>
                <w:rFonts w:ascii="Times New Roman" w:eastAsia="SimSun" w:hAnsi="Times New Roman" w:cs="Times New Roman"/>
                <w:b/>
                <w:bCs/>
                <w:sz w:val="24"/>
                <w:szCs w:val="24"/>
                <w:lang w:eastAsia="zh-CN"/>
              </w:rPr>
              <w:t>Предельные параметры разрешенного строительства, реконструкции объектов</w:t>
            </w:r>
          </w:p>
        </w:tc>
      </w:tr>
      <w:tr w:rsidR="006365FC" w:rsidRPr="005E075E">
        <w:tc>
          <w:tcPr>
            <w:tcW w:w="3686" w:type="dxa"/>
            <w:vAlign w:val="center"/>
          </w:tcPr>
          <w:p w:rsidR="006365FC" w:rsidRPr="0050584D" w:rsidRDefault="006365FC" w:rsidP="00E74AE9">
            <w:pPr>
              <w:ind w:firstLine="425"/>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Площадки для сбора твердых бытовых отходов.</w:t>
            </w:r>
          </w:p>
          <w:p w:rsidR="006365FC" w:rsidRPr="0050584D" w:rsidRDefault="006365FC" w:rsidP="00E74AE9">
            <w:pPr>
              <w:ind w:firstLine="425"/>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Гостевые автостоянки для парковки легковых автомобилей посетителей</w:t>
            </w:r>
          </w:p>
          <w:p w:rsidR="006365FC" w:rsidRPr="0050584D" w:rsidRDefault="006365FC" w:rsidP="00E74AE9">
            <w:pPr>
              <w:ind w:firstLine="425"/>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Хозяйственные постройки для содержания инвентаря  и других хозяйственных нужд</w:t>
            </w:r>
          </w:p>
          <w:p w:rsidR="006365FC" w:rsidRPr="0050584D" w:rsidRDefault="006365FC" w:rsidP="00E74AE9">
            <w:pPr>
              <w:ind w:firstLine="425"/>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Навесы</w:t>
            </w:r>
          </w:p>
          <w:p w:rsidR="006365FC" w:rsidRPr="0050584D" w:rsidRDefault="006365FC" w:rsidP="00E74AE9">
            <w:pPr>
              <w:ind w:firstLine="425"/>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Элементы благоустройства</w:t>
            </w:r>
          </w:p>
          <w:p w:rsidR="006365FC" w:rsidRPr="0050584D" w:rsidRDefault="006365FC" w:rsidP="00E74AE9">
            <w:pPr>
              <w:ind w:firstLine="425"/>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Площадки для отдыха, спортивные площадки, игровые площадки, плоскостные спортивные сооружения</w:t>
            </w:r>
          </w:p>
          <w:p w:rsidR="006365FC" w:rsidRPr="0050584D" w:rsidRDefault="006365FC" w:rsidP="00E74AE9">
            <w:pPr>
              <w:ind w:firstLine="425"/>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xml:space="preserve">Памятники, объекты монументального искусства </w:t>
            </w:r>
          </w:p>
          <w:p w:rsidR="006365FC" w:rsidRPr="0050584D" w:rsidRDefault="006365FC" w:rsidP="00E74AE9">
            <w:pPr>
              <w:ind w:firstLine="425"/>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Пункты охраны</w:t>
            </w:r>
          </w:p>
          <w:p w:rsidR="006365FC" w:rsidRPr="0050584D" w:rsidRDefault="006365FC" w:rsidP="00E74AE9">
            <w:pPr>
              <w:ind w:firstLine="425"/>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Объекты инженерного обеспечения</w:t>
            </w:r>
          </w:p>
        </w:tc>
        <w:tc>
          <w:tcPr>
            <w:tcW w:w="6237" w:type="dxa"/>
            <w:vAlign w:val="center"/>
          </w:tcPr>
          <w:p w:rsidR="006365FC" w:rsidRPr="0050584D" w:rsidRDefault="006365FC" w:rsidP="00E74AE9">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Максимальное количество надземных этажей  – 1 этаж</w:t>
            </w:r>
          </w:p>
          <w:p w:rsidR="006365FC" w:rsidRPr="0050584D" w:rsidRDefault="006365FC" w:rsidP="00E74AE9">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Максимальная высота строений - 6 м</w:t>
            </w:r>
          </w:p>
          <w:p w:rsidR="006365FC" w:rsidRPr="0050584D" w:rsidRDefault="006365FC" w:rsidP="00E74AE9">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Минимальные расстояния от строений до границ соседнего участка - 3 м, при устройстве навесов  – 1м.</w:t>
            </w:r>
          </w:p>
          <w:p w:rsidR="006365FC" w:rsidRPr="0050584D" w:rsidRDefault="006365FC" w:rsidP="00E74AE9">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Расстояние строений до красных линий улиц и проездов не менее - 5 м.</w:t>
            </w:r>
          </w:p>
          <w:p w:rsidR="006365FC" w:rsidRPr="0050584D" w:rsidRDefault="006365FC" w:rsidP="00E74AE9">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Автостоянки открытого и закрытого (наземные) типа необходимо размещать при условии соблюдения расстояний до объектов, указанных в табл.77 Нормативов Градостроительного проектирования Краснодарского края</w:t>
            </w:r>
          </w:p>
          <w:p w:rsidR="006365FC" w:rsidRPr="0050584D" w:rsidRDefault="006365FC" w:rsidP="00E74AE9">
            <w:pPr>
              <w:tabs>
                <w:tab w:val="left" w:pos="-9323"/>
              </w:tabs>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w:t>
            </w:r>
          </w:p>
          <w:p w:rsidR="006365FC" w:rsidRPr="0050584D" w:rsidRDefault="006365FC" w:rsidP="00E74AE9">
            <w:pPr>
              <w:tabs>
                <w:tab w:val="left" w:pos="-9323"/>
              </w:tabs>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 м.</w:t>
            </w:r>
          </w:p>
          <w:p w:rsidR="006365FC" w:rsidRPr="0050584D" w:rsidRDefault="006365FC" w:rsidP="00E74AE9">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Вспомогательные строения, за исключением гаражей, размещать со стороны улиц не допускается.</w:t>
            </w:r>
          </w:p>
          <w:p w:rsidR="006365FC" w:rsidRPr="005E075E" w:rsidRDefault="006365FC" w:rsidP="0054470B">
            <w:pPr>
              <w:rPr>
                <w:rFonts w:ascii="Times New Roman" w:hAnsi="Times New Roman" w:cs="Times New Roman"/>
                <w:sz w:val="24"/>
                <w:szCs w:val="24"/>
              </w:rPr>
            </w:pPr>
            <w:r w:rsidRPr="005E075E">
              <w:rPr>
                <w:rFonts w:ascii="Times New Roman" w:hAnsi="Times New Roman" w:cs="Times New Roman"/>
                <w:sz w:val="24"/>
                <w:szCs w:val="24"/>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tc>
      </w:tr>
      <w:tr w:rsidR="006365FC" w:rsidRPr="005E075E">
        <w:tc>
          <w:tcPr>
            <w:tcW w:w="3686" w:type="dxa"/>
          </w:tcPr>
          <w:p w:rsidR="006365FC" w:rsidRPr="0050584D" w:rsidRDefault="006365FC" w:rsidP="0054470B">
            <w:pPr>
              <w:ind w:firstLine="425"/>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Общественные туалеты, гидронепроницаемые выгребы, септики.</w:t>
            </w:r>
          </w:p>
        </w:tc>
        <w:tc>
          <w:tcPr>
            <w:tcW w:w="6237" w:type="dxa"/>
          </w:tcPr>
          <w:p w:rsidR="006365FC" w:rsidRPr="0050584D" w:rsidRDefault="006365FC" w:rsidP="00E74AE9">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Максимальная высота строений - 3 м</w:t>
            </w:r>
          </w:p>
          <w:p w:rsidR="006365FC" w:rsidRPr="0050584D" w:rsidRDefault="006365FC" w:rsidP="00E74AE9">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Расстояние от соседнего жилого дома не менее - 12 м.</w:t>
            </w:r>
          </w:p>
          <w:p w:rsidR="006365FC" w:rsidRPr="0050584D" w:rsidRDefault="006365FC" w:rsidP="00E74AE9">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xml:space="preserve">Расстояние от красной линии не менее - 10 м. </w:t>
            </w:r>
          </w:p>
          <w:p w:rsidR="006365FC" w:rsidRPr="0050584D" w:rsidRDefault="006365FC" w:rsidP="00E74AE9">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Расстояние от границы смежного земельного участка не менее - 3 м.</w:t>
            </w:r>
          </w:p>
        </w:tc>
      </w:tr>
      <w:tr w:rsidR="006365FC" w:rsidRPr="005E075E">
        <w:tc>
          <w:tcPr>
            <w:tcW w:w="3686" w:type="dxa"/>
          </w:tcPr>
          <w:p w:rsidR="006365FC" w:rsidRPr="0050584D" w:rsidRDefault="006365FC" w:rsidP="00E74AE9">
            <w:pPr>
              <w:ind w:firstLine="425"/>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Площадки для сбора твердых бытовых отходов.</w:t>
            </w:r>
          </w:p>
        </w:tc>
        <w:tc>
          <w:tcPr>
            <w:tcW w:w="6237" w:type="dxa"/>
          </w:tcPr>
          <w:p w:rsidR="006365FC" w:rsidRPr="0050584D" w:rsidRDefault="006365FC" w:rsidP="00E74AE9">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6365FC" w:rsidRPr="0050584D" w:rsidRDefault="006365FC" w:rsidP="00E74AE9">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Общее количество контейнеров не более 5 шт.</w:t>
            </w:r>
          </w:p>
        </w:tc>
      </w:tr>
    </w:tbl>
    <w:p w:rsidR="006365FC" w:rsidRPr="0050584D" w:rsidRDefault="006365FC" w:rsidP="00015120">
      <w:pPr>
        <w:ind w:firstLine="851"/>
        <w:outlineLvl w:val="0"/>
        <w:rPr>
          <w:rFonts w:ascii="Times New Roman" w:hAnsi="Times New Roman" w:cs="Times New Roman"/>
          <w:i/>
          <w:iCs/>
          <w:sz w:val="24"/>
          <w:szCs w:val="24"/>
        </w:rPr>
      </w:pPr>
    </w:p>
    <w:p w:rsidR="006365FC" w:rsidRPr="0050584D" w:rsidRDefault="006365FC" w:rsidP="0054470B">
      <w:pPr>
        <w:ind w:firstLine="851"/>
        <w:outlineLvl w:val="0"/>
        <w:rPr>
          <w:rFonts w:ascii="Times New Roman" w:hAnsi="Times New Roman" w:cs="Times New Roman"/>
          <w:i/>
          <w:iCs/>
          <w:sz w:val="24"/>
          <w:szCs w:val="24"/>
        </w:rPr>
      </w:pPr>
      <w:bookmarkStart w:id="586" w:name="_Toc486964630"/>
      <w:bookmarkStart w:id="587" w:name="_Toc3399188"/>
      <w:r>
        <w:rPr>
          <w:rFonts w:ascii="Times New Roman" w:hAnsi="Times New Roman" w:cs="Times New Roman"/>
          <w:b/>
          <w:bCs/>
          <w:sz w:val="24"/>
          <w:szCs w:val="24"/>
          <w:u w:val="single"/>
        </w:rPr>
        <w:t>3</w:t>
      </w:r>
      <w:r w:rsidRPr="0050584D">
        <w:rPr>
          <w:rFonts w:ascii="Times New Roman" w:hAnsi="Times New Roman" w:cs="Times New Roman"/>
          <w:b/>
          <w:bCs/>
          <w:sz w:val="24"/>
          <w:szCs w:val="24"/>
          <w:u w:val="single"/>
        </w:rPr>
        <w:t>) ОД-</w:t>
      </w:r>
      <w:r>
        <w:rPr>
          <w:rFonts w:ascii="Times New Roman" w:hAnsi="Times New Roman" w:cs="Times New Roman"/>
          <w:b/>
          <w:bCs/>
          <w:sz w:val="24"/>
          <w:szCs w:val="24"/>
          <w:u w:val="single"/>
        </w:rPr>
        <w:t>3</w:t>
      </w:r>
      <w:r w:rsidRPr="0050584D">
        <w:rPr>
          <w:rFonts w:ascii="Times New Roman" w:hAnsi="Times New Roman" w:cs="Times New Roman"/>
          <w:b/>
          <w:bCs/>
          <w:sz w:val="24"/>
          <w:szCs w:val="24"/>
          <w:u w:val="single"/>
        </w:rPr>
        <w:t>. Зона объектов здравоохранения</w:t>
      </w:r>
      <w:bookmarkEnd w:id="586"/>
      <w:bookmarkEnd w:id="587"/>
    </w:p>
    <w:p w:rsidR="006365FC" w:rsidRPr="0050584D" w:rsidRDefault="006365FC" w:rsidP="0051676D">
      <w:pPr>
        <w:tabs>
          <w:tab w:val="left" w:pos="2520"/>
        </w:tabs>
        <w:outlineLvl w:val="0"/>
        <w:rPr>
          <w:rFonts w:ascii="Times New Roman" w:hAnsi="Times New Roman" w:cs="Times New Roman"/>
          <w:sz w:val="24"/>
          <w:szCs w:val="24"/>
        </w:rPr>
      </w:pPr>
      <w:bookmarkStart w:id="588" w:name="_Toc2770171"/>
      <w:bookmarkStart w:id="589" w:name="_Toc2770848"/>
      <w:bookmarkStart w:id="590" w:name="_Toc2849273"/>
      <w:bookmarkStart w:id="591" w:name="_Toc3399189"/>
      <w:r>
        <w:rPr>
          <w:rFonts w:ascii="Times New Roman" w:hAnsi="Times New Roman" w:cs="Times New Roman"/>
          <w:sz w:val="24"/>
          <w:szCs w:val="24"/>
        </w:rPr>
        <w:t>3</w:t>
      </w:r>
      <w:r w:rsidRPr="0050584D">
        <w:rPr>
          <w:rFonts w:ascii="Times New Roman" w:hAnsi="Times New Roman" w:cs="Times New Roman"/>
          <w:sz w:val="24"/>
          <w:szCs w:val="24"/>
        </w:rPr>
        <w:t>.1) Основные виды и параметры разрешенного использования земельных участков и объектов капитального строительства</w:t>
      </w:r>
      <w:bookmarkEnd w:id="588"/>
      <w:bookmarkEnd w:id="589"/>
      <w:bookmarkEnd w:id="590"/>
      <w:bookmarkEnd w:id="591"/>
    </w:p>
    <w:tbl>
      <w:tblPr>
        <w:tblW w:w="1012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58"/>
        <w:gridCol w:w="6663"/>
      </w:tblGrid>
      <w:tr w:rsidR="006365FC" w:rsidRPr="005E075E">
        <w:trPr>
          <w:trHeight w:val="552"/>
        </w:trPr>
        <w:tc>
          <w:tcPr>
            <w:tcW w:w="3458" w:type="dxa"/>
            <w:vAlign w:val="center"/>
          </w:tcPr>
          <w:p w:rsidR="006365FC" w:rsidRPr="005E075E" w:rsidRDefault="006365FC" w:rsidP="00E74AE9">
            <w:pPr>
              <w:tabs>
                <w:tab w:val="left" w:pos="2520"/>
              </w:tabs>
              <w:jc w:val="center"/>
              <w:rPr>
                <w:rFonts w:ascii="Times New Roman" w:hAnsi="Times New Roman" w:cs="Times New Roman"/>
                <w:b/>
                <w:bCs/>
                <w:sz w:val="24"/>
                <w:szCs w:val="24"/>
              </w:rPr>
            </w:pPr>
            <w:r w:rsidRPr="005E075E">
              <w:rPr>
                <w:rFonts w:ascii="Times New Roman" w:hAnsi="Times New Roman" w:cs="Times New Roman"/>
                <w:b/>
                <w:bCs/>
                <w:sz w:val="24"/>
                <w:szCs w:val="24"/>
              </w:rPr>
              <w:t>Виды разрешенного использования земельных участков и объектов капитального строительства</w:t>
            </w:r>
          </w:p>
        </w:tc>
        <w:tc>
          <w:tcPr>
            <w:tcW w:w="6663" w:type="dxa"/>
            <w:vAlign w:val="center"/>
          </w:tcPr>
          <w:p w:rsidR="006365FC" w:rsidRPr="0050584D" w:rsidRDefault="006365FC" w:rsidP="00E74AE9">
            <w:pPr>
              <w:pStyle w:val="ConsPlusTitle"/>
              <w:outlineLvl w:val="1"/>
              <w:rPr>
                <w:rFonts w:ascii="Times New Roman" w:hAnsi="Times New Roman" w:cs="Times New Roman"/>
                <w:sz w:val="24"/>
                <w:szCs w:val="24"/>
                <w:lang w:eastAsia="en-US"/>
              </w:rPr>
            </w:pPr>
            <w:bookmarkStart w:id="592" w:name="_Toc2770172"/>
            <w:bookmarkStart w:id="593" w:name="_Toc2770849"/>
            <w:bookmarkStart w:id="594" w:name="_Toc2849274"/>
            <w:bookmarkStart w:id="595" w:name="_Toc3399190"/>
            <w:r w:rsidRPr="0050584D">
              <w:rPr>
                <w:rFonts w:ascii="Times New Roman" w:hAnsi="Times New Roman" w:cs="Times New Roman"/>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592"/>
            <w:bookmarkEnd w:id="593"/>
            <w:bookmarkEnd w:id="594"/>
            <w:bookmarkEnd w:id="595"/>
          </w:p>
        </w:tc>
      </w:tr>
      <w:tr w:rsidR="006365FC" w:rsidRPr="005E075E">
        <w:trPr>
          <w:trHeight w:val="274"/>
        </w:trPr>
        <w:tc>
          <w:tcPr>
            <w:tcW w:w="3458" w:type="dxa"/>
          </w:tcPr>
          <w:p w:rsidR="006365FC" w:rsidRPr="005E075E" w:rsidRDefault="006365FC" w:rsidP="00C354CB">
            <w:pPr>
              <w:ind w:left="34" w:hanging="34"/>
              <w:rPr>
                <w:rFonts w:ascii="Times New Roman" w:hAnsi="Times New Roman" w:cs="Times New Roman"/>
                <w:sz w:val="24"/>
                <w:szCs w:val="24"/>
              </w:rPr>
            </w:pPr>
            <w:r w:rsidRPr="005E075E">
              <w:rPr>
                <w:rFonts w:ascii="Times New Roman" w:hAnsi="Times New Roman" w:cs="Times New Roman"/>
                <w:sz w:val="24"/>
                <w:szCs w:val="24"/>
              </w:rPr>
              <w:t>[3.4] - Здравоохранение</w:t>
            </w:r>
          </w:p>
          <w:p w:rsidR="006365FC" w:rsidRPr="005E075E" w:rsidRDefault="006365FC" w:rsidP="00C354CB">
            <w:pPr>
              <w:ind w:left="34" w:hanging="34"/>
              <w:rPr>
                <w:rFonts w:ascii="Times New Roman" w:hAnsi="Times New Roman" w:cs="Times New Roman"/>
                <w:sz w:val="24"/>
                <w:szCs w:val="24"/>
              </w:rPr>
            </w:pPr>
            <w:r w:rsidRPr="005E075E">
              <w:rPr>
                <w:rFonts w:ascii="Times New Roman" w:hAnsi="Times New Roman" w:cs="Times New Roman"/>
                <w:sz w:val="24"/>
                <w:szCs w:val="24"/>
              </w:rPr>
              <w:t>[3.4.1] - Амбулаторно-поликлиническое обслуживание</w:t>
            </w:r>
          </w:p>
          <w:p w:rsidR="006365FC" w:rsidRPr="005E075E" w:rsidRDefault="006365FC" w:rsidP="00C354CB">
            <w:pPr>
              <w:ind w:left="34" w:hanging="34"/>
              <w:rPr>
                <w:rFonts w:ascii="Times New Roman" w:hAnsi="Times New Roman" w:cs="Times New Roman"/>
                <w:sz w:val="24"/>
                <w:szCs w:val="24"/>
              </w:rPr>
            </w:pPr>
            <w:r w:rsidRPr="005E075E">
              <w:rPr>
                <w:rFonts w:ascii="Times New Roman" w:hAnsi="Times New Roman" w:cs="Times New Roman"/>
                <w:sz w:val="24"/>
                <w:szCs w:val="24"/>
              </w:rPr>
              <w:t>[3.4.2] - Стационарное медицинское обслуживание</w:t>
            </w:r>
          </w:p>
          <w:p w:rsidR="006365FC" w:rsidRPr="005E075E" w:rsidRDefault="006365FC" w:rsidP="009257CD">
            <w:pPr>
              <w:ind w:left="34" w:hanging="34"/>
              <w:rPr>
                <w:rFonts w:ascii="Times New Roman" w:hAnsi="Times New Roman" w:cs="Times New Roman"/>
                <w:sz w:val="24"/>
                <w:szCs w:val="24"/>
              </w:rPr>
            </w:pPr>
            <w:r w:rsidRPr="005E075E">
              <w:rPr>
                <w:rFonts w:ascii="Times New Roman" w:hAnsi="Times New Roman" w:cs="Times New Roman"/>
                <w:sz w:val="24"/>
                <w:szCs w:val="24"/>
              </w:rPr>
              <w:t xml:space="preserve"> </w:t>
            </w:r>
          </w:p>
          <w:p w:rsidR="006365FC" w:rsidRPr="005E075E" w:rsidRDefault="006365FC" w:rsidP="00E74AE9">
            <w:pPr>
              <w:ind w:left="176" w:hanging="142"/>
              <w:rPr>
                <w:rFonts w:ascii="Times New Roman" w:hAnsi="Times New Roman" w:cs="Times New Roman"/>
                <w:sz w:val="24"/>
                <w:szCs w:val="24"/>
              </w:rPr>
            </w:pPr>
          </w:p>
          <w:p w:rsidR="006365FC" w:rsidRPr="005E075E" w:rsidRDefault="006365FC" w:rsidP="00E74AE9">
            <w:pPr>
              <w:rPr>
                <w:rFonts w:ascii="Times New Roman" w:hAnsi="Times New Roman" w:cs="Times New Roman"/>
                <w:sz w:val="24"/>
                <w:szCs w:val="24"/>
              </w:rPr>
            </w:pPr>
            <w:r w:rsidRPr="005E075E">
              <w:rPr>
                <w:rFonts w:ascii="Times New Roman" w:hAnsi="Times New Roman" w:cs="Times New Roman"/>
                <w:sz w:val="24"/>
                <w:szCs w:val="24"/>
              </w:rPr>
              <w:t xml:space="preserve"> </w:t>
            </w:r>
          </w:p>
          <w:p w:rsidR="006365FC" w:rsidRPr="005E075E" w:rsidRDefault="006365FC" w:rsidP="00E74AE9">
            <w:pPr>
              <w:rPr>
                <w:rFonts w:ascii="Times New Roman" w:hAnsi="Times New Roman" w:cs="Times New Roman"/>
                <w:sz w:val="24"/>
                <w:szCs w:val="24"/>
              </w:rPr>
            </w:pPr>
          </w:p>
        </w:tc>
        <w:tc>
          <w:tcPr>
            <w:tcW w:w="6663" w:type="dxa"/>
          </w:tcPr>
          <w:p w:rsidR="006365FC" w:rsidRPr="005E075E" w:rsidRDefault="006365FC" w:rsidP="00C354CB">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площадь земельного участка  – 300 кв. м/20000 кв. м</w:t>
            </w:r>
          </w:p>
          <w:p w:rsidR="006365FC" w:rsidRPr="005E075E" w:rsidRDefault="006365FC" w:rsidP="00C354CB">
            <w:pPr>
              <w:ind w:firstLine="0"/>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ширина земельного участка вдоль фронта улицы (проезда) – 15 м/50 м</w:t>
            </w:r>
          </w:p>
          <w:p w:rsidR="006365FC" w:rsidRPr="005E075E" w:rsidRDefault="006365FC" w:rsidP="00C354CB">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Максимальное количество надземных этажей зданий – 5 этажей </w:t>
            </w:r>
          </w:p>
          <w:p w:rsidR="006365FC" w:rsidRPr="005E075E" w:rsidRDefault="006365FC" w:rsidP="00C354CB">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Максимальная высота зданий - 20 м </w:t>
            </w:r>
          </w:p>
          <w:p w:rsidR="006365FC" w:rsidRPr="005E075E" w:rsidRDefault="006365FC" w:rsidP="00C354CB">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участка - 60%</w:t>
            </w:r>
          </w:p>
          <w:p w:rsidR="006365FC" w:rsidRPr="005E075E" w:rsidRDefault="006365FC" w:rsidP="00C354CB">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Минимальный отступ строений от красной линии (если не установлены красные линии - от фасадной границы участка) - 5 м </w:t>
            </w:r>
          </w:p>
          <w:p w:rsidR="006365FC" w:rsidRPr="005E075E" w:rsidRDefault="006365FC" w:rsidP="00C354CB">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до границ смежного земельного участка - 3 м</w:t>
            </w:r>
          </w:p>
          <w:p w:rsidR="006365FC" w:rsidRPr="005E075E" w:rsidRDefault="006365FC" w:rsidP="00C354CB">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процент озеленения земельного участка – 30 %</w:t>
            </w:r>
          </w:p>
        </w:tc>
      </w:tr>
    </w:tbl>
    <w:p w:rsidR="006365FC" w:rsidRPr="0050584D" w:rsidRDefault="006365FC" w:rsidP="0051676D">
      <w:pPr>
        <w:rPr>
          <w:rFonts w:ascii="Times New Roman" w:hAnsi="Times New Roman" w:cs="Times New Roman"/>
          <w:sz w:val="24"/>
          <w:szCs w:val="24"/>
        </w:rPr>
      </w:pPr>
    </w:p>
    <w:p w:rsidR="006365FC" w:rsidRPr="0050584D" w:rsidRDefault="006365FC" w:rsidP="0051676D">
      <w:pPr>
        <w:tabs>
          <w:tab w:val="left" w:pos="2520"/>
        </w:tabs>
        <w:outlineLvl w:val="0"/>
        <w:rPr>
          <w:rFonts w:ascii="Times New Roman" w:hAnsi="Times New Roman" w:cs="Times New Roman"/>
          <w:sz w:val="24"/>
          <w:szCs w:val="24"/>
        </w:rPr>
      </w:pPr>
      <w:bookmarkStart w:id="596" w:name="_Toc2770173"/>
      <w:bookmarkStart w:id="597" w:name="_Toc2770850"/>
      <w:bookmarkStart w:id="598" w:name="_Toc2849275"/>
      <w:bookmarkStart w:id="599" w:name="_Toc3399191"/>
      <w:r>
        <w:rPr>
          <w:rFonts w:ascii="Times New Roman" w:hAnsi="Times New Roman" w:cs="Times New Roman"/>
          <w:sz w:val="24"/>
          <w:szCs w:val="24"/>
        </w:rPr>
        <w:t xml:space="preserve">3.2) </w:t>
      </w:r>
      <w:r w:rsidRPr="0050584D">
        <w:rPr>
          <w:rFonts w:ascii="Times New Roman" w:hAnsi="Times New Roman" w:cs="Times New Roman"/>
          <w:sz w:val="24"/>
          <w:szCs w:val="24"/>
        </w:rPr>
        <w:t>Условно разрешенные виды и параметры разрешенного использования земельных участков и объектов капитального строительства</w:t>
      </w:r>
      <w:bookmarkEnd w:id="596"/>
      <w:bookmarkEnd w:id="597"/>
      <w:bookmarkEnd w:id="598"/>
      <w:bookmarkEnd w:id="599"/>
    </w:p>
    <w:tbl>
      <w:tblPr>
        <w:tblW w:w="10121" w:type="dxa"/>
        <w:tblInd w:w="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3458"/>
        <w:gridCol w:w="6663"/>
      </w:tblGrid>
      <w:tr w:rsidR="006365FC" w:rsidRPr="005E075E">
        <w:trPr>
          <w:trHeight w:val="552"/>
          <w:tblHeader/>
        </w:trPr>
        <w:tc>
          <w:tcPr>
            <w:tcW w:w="3458" w:type="dxa"/>
            <w:vAlign w:val="center"/>
          </w:tcPr>
          <w:p w:rsidR="006365FC" w:rsidRPr="005E075E" w:rsidRDefault="006365FC" w:rsidP="00E74AE9">
            <w:pPr>
              <w:tabs>
                <w:tab w:val="left" w:pos="2520"/>
              </w:tabs>
              <w:jc w:val="center"/>
              <w:rPr>
                <w:rFonts w:ascii="Times New Roman" w:hAnsi="Times New Roman" w:cs="Times New Roman"/>
                <w:b/>
                <w:bCs/>
                <w:sz w:val="24"/>
                <w:szCs w:val="24"/>
              </w:rPr>
            </w:pPr>
            <w:r w:rsidRPr="005E075E">
              <w:rPr>
                <w:rFonts w:ascii="Times New Roman" w:hAnsi="Times New Roman" w:cs="Times New Roman"/>
                <w:b/>
                <w:bCs/>
                <w:sz w:val="24"/>
                <w:szCs w:val="24"/>
              </w:rPr>
              <w:t>Виды разрешенного использования земельных участков и объектов капитального строительства</w:t>
            </w:r>
          </w:p>
        </w:tc>
        <w:tc>
          <w:tcPr>
            <w:tcW w:w="6663" w:type="dxa"/>
            <w:vAlign w:val="center"/>
          </w:tcPr>
          <w:p w:rsidR="006365FC" w:rsidRPr="0050584D" w:rsidRDefault="006365FC" w:rsidP="00E74AE9">
            <w:pPr>
              <w:pStyle w:val="ConsPlusTitle"/>
              <w:outlineLvl w:val="1"/>
              <w:rPr>
                <w:rFonts w:ascii="Times New Roman" w:hAnsi="Times New Roman" w:cs="Times New Roman"/>
                <w:sz w:val="24"/>
                <w:szCs w:val="24"/>
                <w:lang w:eastAsia="en-US"/>
              </w:rPr>
            </w:pPr>
            <w:bookmarkStart w:id="600" w:name="_Toc2770174"/>
            <w:bookmarkStart w:id="601" w:name="_Toc2770851"/>
            <w:bookmarkStart w:id="602" w:name="_Toc2849276"/>
            <w:bookmarkStart w:id="603" w:name="_Toc3399192"/>
            <w:r w:rsidRPr="0050584D">
              <w:rPr>
                <w:rFonts w:ascii="Times New Roman" w:hAnsi="Times New Roman" w:cs="Times New Roman"/>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600"/>
            <w:bookmarkEnd w:id="601"/>
            <w:bookmarkEnd w:id="602"/>
            <w:bookmarkEnd w:id="603"/>
          </w:p>
        </w:tc>
      </w:tr>
      <w:tr w:rsidR="006365FC" w:rsidRPr="005E075E">
        <w:trPr>
          <w:trHeight w:val="264"/>
        </w:trPr>
        <w:tc>
          <w:tcPr>
            <w:tcW w:w="3458" w:type="dxa"/>
          </w:tcPr>
          <w:p w:rsidR="006365FC" w:rsidRPr="005E075E" w:rsidRDefault="006365FC" w:rsidP="00765DF0">
            <w:pPr>
              <w:ind w:left="34" w:firstLine="56"/>
              <w:rPr>
                <w:rFonts w:ascii="Times New Roman" w:hAnsi="Times New Roman" w:cs="Times New Roman"/>
                <w:sz w:val="24"/>
                <w:szCs w:val="24"/>
              </w:rPr>
            </w:pPr>
            <w:r w:rsidRPr="005E075E">
              <w:rPr>
                <w:rFonts w:ascii="Times New Roman" w:hAnsi="Times New Roman" w:cs="Times New Roman"/>
                <w:sz w:val="24"/>
                <w:szCs w:val="24"/>
              </w:rPr>
              <w:t>[3.2.1] - Дома социального обслуживания</w:t>
            </w:r>
          </w:p>
          <w:p w:rsidR="006365FC" w:rsidRPr="005E075E" w:rsidRDefault="006365FC" w:rsidP="00765DF0">
            <w:pPr>
              <w:ind w:left="34" w:firstLine="56"/>
              <w:rPr>
                <w:rFonts w:ascii="Times New Roman" w:hAnsi="Times New Roman" w:cs="Times New Roman"/>
                <w:sz w:val="24"/>
                <w:szCs w:val="24"/>
              </w:rPr>
            </w:pPr>
            <w:r w:rsidRPr="005E075E">
              <w:rPr>
                <w:rFonts w:ascii="Times New Roman" w:hAnsi="Times New Roman" w:cs="Times New Roman"/>
                <w:sz w:val="24"/>
                <w:szCs w:val="24"/>
              </w:rPr>
              <w:t>[3.2.2] - Оказание социальной помощи населению</w:t>
            </w:r>
          </w:p>
        </w:tc>
        <w:tc>
          <w:tcPr>
            <w:tcW w:w="6663" w:type="dxa"/>
          </w:tcPr>
          <w:p w:rsidR="006365FC" w:rsidRPr="005E075E" w:rsidRDefault="006365FC" w:rsidP="00765DF0">
            <w:pPr>
              <w:keepLines/>
              <w:suppressAutoHyphens/>
              <w:overflowPunct w:val="0"/>
              <w:autoSpaceDE w:val="0"/>
              <w:ind w:firstLine="34"/>
              <w:jc w:val="left"/>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площадь земельного участка  – 1000 / 20000 кв. м</w:t>
            </w:r>
          </w:p>
          <w:p w:rsidR="006365FC" w:rsidRPr="005E075E" w:rsidRDefault="006365FC" w:rsidP="00765DF0">
            <w:pPr>
              <w:keepLines/>
              <w:suppressAutoHyphens/>
              <w:overflowPunct w:val="0"/>
              <w:autoSpaceDE w:val="0"/>
              <w:ind w:firstLine="34"/>
              <w:jc w:val="left"/>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ширина земельного участка вдоль фронта улицы (проезда) – 15 / 50 м</w:t>
            </w:r>
          </w:p>
          <w:p w:rsidR="006365FC" w:rsidRPr="005E075E" w:rsidRDefault="006365FC" w:rsidP="00765DF0">
            <w:pPr>
              <w:ind w:firstLine="34"/>
              <w:jc w:val="left"/>
              <w:rPr>
                <w:rFonts w:ascii="Times New Roman" w:hAnsi="Times New Roman" w:cs="Times New Roman"/>
                <w:sz w:val="24"/>
                <w:szCs w:val="24"/>
              </w:rPr>
            </w:pPr>
            <w:r w:rsidRPr="005E075E">
              <w:rPr>
                <w:rFonts w:ascii="Times New Roman" w:hAnsi="Times New Roman" w:cs="Times New Roman"/>
                <w:sz w:val="24"/>
                <w:szCs w:val="24"/>
              </w:rPr>
              <w:t>Максимальное количество надземных этажей зданий – 4</w:t>
            </w:r>
          </w:p>
          <w:p w:rsidR="006365FC" w:rsidRPr="005E075E" w:rsidRDefault="006365FC" w:rsidP="00765DF0">
            <w:pPr>
              <w:ind w:firstLine="34"/>
              <w:jc w:val="left"/>
              <w:rPr>
                <w:rFonts w:ascii="Times New Roman" w:hAnsi="Times New Roman" w:cs="Times New Roman"/>
                <w:sz w:val="24"/>
                <w:szCs w:val="24"/>
              </w:rPr>
            </w:pPr>
            <w:r w:rsidRPr="005E075E">
              <w:rPr>
                <w:rFonts w:ascii="Times New Roman" w:hAnsi="Times New Roman" w:cs="Times New Roman"/>
                <w:sz w:val="24"/>
                <w:szCs w:val="24"/>
              </w:rPr>
              <w:t xml:space="preserve">Максимальная высота зданий - 15 м </w:t>
            </w:r>
          </w:p>
          <w:p w:rsidR="006365FC" w:rsidRPr="005E075E" w:rsidRDefault="006365FC" w:rsidP="00765DF0">
            <w:pPr>
              <w:ind w:firstLine="34"/>
              <w:jc w:val="left"/>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участка - 60%</w:t>
            </w:r>
          </w:p>
          <w:p w:rsidR="006365FC" w:rsidRPr="005E075E" w:rsidRDefault="006365FC" w:rsidP="00765DF0">
            <w:pPr>
              <w:ind w:firstLine="34"/>
              <w:jc w:val="left"/>
              <w:rPr>
                <w:rFonts w:ascii="Times New Roman" w:hAnsi="Times New Roman" w:cs="Times New Roman"/>
                <w:sz w:val="24"/>
                <w:szCs w:val="24"/>
              </w:rPr>
            </w:pPr>
            <w:r w:rsidRPr="005E075E">
              <w:rPr>
                <w:rFonts w:ascii="Times New Roman" w:hAnsi="Times New Roman" w:cs="Times New Roman"/>
                <w:sz w:val="24"/>
                <w:szCs w:val="24"/>
              </w:rPr>
              <w:t xml:space="preserve">Минимальный отступ строений от красной линии (если не установлены красные линии - от фасадной границы участка) - 5 м </w:t>
            </w:r>
          </w:p>
          <w:p w:rsidR="006365FC" w:rsidRPr="005E075E" w:rsidRDefault="006365FC" w:rsidP="00765DF0">
            <w:pPr>
              <w:ind w:firstLine="34"/>
              <w:jc w:val="left"/>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и сооружений до границы соседнего участка - 3 м</w:t>
            </w:r>
          </w:p>
          <w:p w:rsidR="006365FC" w:rsidRPr="005E075E" w:rsidRDefault="006365FC" w:rsidP="006C2C34">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процент озеленения земельного участка – 30 %</w:t>
            </w:r>
          </w:p>
        </w:tc>
      </w:tr>
      <w:tr w:rsidR="006365FC" w:rsidRPr="005E075E">
        <w:trPr>
          <w:trHeight w:val="264"/>
        </w:trPr>
        <w:tc>
          <w:tcPr>
            <w:tcW w:w="3458" w:type="dxa"/>
          </w:tcPr>
          <w:p w:rsidR="006365FC" w:rsidRPr="005E075E" w:rsidRDefault="006365FC" w:rsidP="00E32185">
            <w:pPr>
              <w:ind w:left="34" w:firstLine="56"/>
              <w:jc w:val="left"/>
              <w:rPr>
                <w:rFonts w:ascii="Times New Roman" w:hAnsi="Times New Roman" w:cs="Times New Roman"/>
                <w:sz w:val="24"/>
                <w:szCs w:val="24"/>
              </w:rPr>
            </w:pPr>
            <w:r w:rsidRPr="005E075E">
              <w:rPr>
                <w:rFonts w:ascii="Times New Roman" w:hAnsi="Times New Roman" w:cs="Times New Roman"/>
                <w:sz w:val="24"/>
                <w:szCs w:val="24"/>
              </w:rPr>
              <w:t>[3.7.1] - Осуществление религиозных обрядов</w:t>
            </w:r>
          </w:p>
          <w:p w:rsidR="006365FC" w:rsidRPr="005E075E" w:rsidRDefault="006365FC" w:rsidP="00E32185">
            <w:pPr>
              <w:ind w:firstLine="56"/>
              <w:jc w:val="left"/>
              <w:rPr>
                <w:rFonts w:ascii="Times New Roman" w:hAnsi="Times New Roman" w:cs="Times New Roman"/>
                <w:sz w:val="24"/>
                <w:szCs w:val="24"/>
              </w:rPr>
            </w:pPr>
            <w:r w:rsidRPr="005E075E">
              <w:rPr>
                <w:rFonts w:ascii="Times New Roman" w:hAnsi="Times New Roman" w:cs="Times New Roman"/>
                <w:sz w:val="24"/>
                <w:szCs w:val="24"/>
              </w:rPr>
              <w:t xml:space="preserve"> [4.4] - Магазины</w:t>
            </w:r>
          </w:p>
          <w:p w:rsidR="006365FC" w:rsidRPr="005E075E" w:rsidRDefault="006365FC" w:rsidP="00E32185">
            <w:pPr>
              <w:ind w:left="34" w:firstLine="56"/>
              <w:jc w:val="left"/>
              <w:rPr>
                <w:rFonts w:ascii="Times New Roman" w:hAnsi="Times New Roman" w:cs="Times New Roman"/>
                <w:sz w:val="24"/>
                <w:szCs w:val="24"/>
              </w:rPr>
            </w:pPr>
          </w:p>
        </w:tc>
        <w:tc>
          <w:tcPr>
            <w:tcW w:w="6663" w:type="dxa"/>
          </w:tcPr>
          <w:p w:rsidR="006365FC" w:rsidRPr="005E075E" w:rsidRDefault="006365FC" w:rsidP="00E32185">
            <w:pPr>
              <w:ind w:firstLine="0"/>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площадь земельного участка - 100 / 1000  кв. м</w:t>
            </w:r>
          </w:p>
          <w:p w:rsidR="006365FC" w:rsidRPr="005E075E" w:rsidRDefault="006365FC" w:rsidP="00E32185">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ширина земельного участка вдоль фронта улицы (проезда) – 8 / 20 м</w:t>
            </w:r>
          </w:p>
          <w:p w:rsidR="006365FC" w:rsidRPr="005E075E" w:rsidRDefault="006365FC" w:rsidP="00E32185">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Минимальные отступы строений от красной линии - 5 м (если не установлены красные линии - от фасадной границы участка)</w:t>
            </w:r>
          </w:p>
          <w:p w:rsidR="006365FC" w:rsidRPr="005E075E" w:rsidRDefault="006365FC" w:rsidP="00E32185">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Минимальные отступы строений от границ соседних участков - 3 м </w:t>
            </w:r>
          </w:p>
          <w:p w:rsidR="006365FC" w:rsidRPr="005E075E" w:rsidRDefault="006365FC" w:rsidP="00E32185">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Максимальное количество надземных этажей зданий – 3 эт. </w:t>
            </w:r>
          </w:p>
          <w:p w:rsidR="006365FC" w:rsidRPr="005E075E" w:rsidRDefault="006365FC" w:rsidP="00E32185">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Максимальная высота зданий - 15 м</w:t>
            </w:r>
          </w:p>
          <w:p w:rsidR="006365FC" w:rsidRPr="005E075E" w:rsidRDefault="006365FC" w:rsidP="00E32185">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в границах земельного участка – 60%.</w:t>
            </w:r>
          </w:p>
          <w:p w:rsidR="006365FC" w:rsidRPr="005E075E" w:rsidRDefault="006365FC" w:rsidP="00E32185">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процент озеленения земельного участка – 30 %</w:t>
            </w:r>
          </w:p>
        </w:tc>
      </w:tr>
      <w:tr w:rsidR="006365FC" w:rsidRPr="005E075E">
        <w:trPr>
          <w:trHeight w:val="264"/>
        </w:trPr>
        <w:tc>
          <w:tcPr>
            <w:tcW w:w="3458" w:type="dxa"/>
          </w:tcPr>
          <w:p w:rsidR="006365FC" w:rsidRPr="005E075E" w:rsidRDefault="006365FC" w:rsidP="00EF7824">
            <w:pPr>
              <w:shd w:val="clear" w:color="auto" w:fill="FFFFFF"/>
              <w:ind w:left="90" w:firstLine="0"/>
              <w:rPr>
                <w:rFonts w:ascii="Times New Roman" w:hAnsi="Times New Roman" w:cs="Times New Roman"/>
                <w:sz w:val="24"/>
                <w:szCs w:val="24"/>
              </w:rPr>
            </w:pPr>
            <w:r w:rsidRPr="005E075E">
              <w:rPr>
                <w:rFonts w:ascii="Times New Roman" w:hAnsi="Times New Roman" w:cs="Times New Roman"/>
                <w:sz w:val="24"/>
                <w:szCs w:val="24"/>
              </w:rPr>
              <w:t>[3.1.1] - Предоставление коммунальных услуг</w:t>
            </w:r>
          </w:p>
          <w:p w:rsidR="006365FC" w:rsidRPr="005E075E" w:rsidRDefault="006365FC" w:rsidP="00EF7824">
            <w:pPr>
              <w:ind w:left="34" w:firstLine="56"/>
              <w:jc w:val="left"/>
              <w:rPr>
                <w:rFonts w:ascii="Times New Roman" w:hAnsi="Times New Roman" w:cs="Times New Roman"/>
                <w:sz w:val="24"/>
                <w:szCs w:val="24"/>
              </w:rPr>
            </w:pPr>
          </w:p>
        </w:tc>
        <w:tc>
          <w:tcPr>
            <w:tcW w:w="6663" w:type="dxa"/>
          </w:tcPr>
          <w:p w:rsidR="006365FC" w:rsidRPr="005E075E" w:rsidRDefault="006365FC" w:rsidP="00EF7824">
            <w:pPr>
              <w:tabs>
                <w:tab w:val="left" w:pos="1134"/>
              </w:tabs>
              <w:ind w:firstLine="0"/>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площадь земельных участков - 10/4000 кв. м;</w:t>
            </w:r>
          </w:p>
          <w:p w:rsidR="006365FC" w:rsidRPr="005E075E" w:rsidRDefault="006365FC" w:rsidP="00EF7824">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 xml:space="preserve">Площадь земельного участка для объектов инженерного обеспечения и вспомогательного инженерного назначения определяется в соответствии с Нормами отвода земельных участков. </w:t>
            </w:r>
          </w:p>
          <w:p w:rsidR="006365FC" w:rsidRPr="005E075E" w:rsidRDefault="006365FC" w:rsidP="00EF7824">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 xml:space="preserve">Минимальная/максимальная ширина земельного участка вдоль фронта улицы (проезда) – не регламентируется </w:t>
            </w:r>
          </w:p>
          <w:p w:rsidR="006365FC" w:rsidRPr="005E075E" w:rsidRDefault="006365FC" w:rsidP="00EF7824">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Максимальный процент застройки участка - 60% </w:t>
            </w:r>
          </w:p>
          <w:p w:rsidR="006365FC" w:rsidRPr="005E075E" w:rsidRDefault="006365FC" w:rsidP="00EF7824">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Максимальное количество надземных этажей зданий – 2 эт. </w:t>
            </w:r>
          </w:p>
          <w:p w:rsidR="006365FC" w:rsidRPr="005E075E" w:rsidRDefault="006365FC" w:rsidP="00EF7824">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Максимальная высота зданий - 15 м</w:t>
            </w:r>
          </w:p>
          <w:p w:rsidR="006365FC" w:rsidRPr="005E075E" w:rsidRDefault="006365FC" w:rsidP="00EF7824">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 xml:space="preserve">Высота сооружений инженерного назначения определяется проектом с учетом минимально допустимых  расстояний до соседних зданий и сооружений. </w:t>
            </w:r>
          </w:p>
        </w:tc>
      </w:tr>
    </w:tbl>
    <w:p w:rsidR="006365FC" w:rsidRPr="0050584D" w:rsidRDefault="006365FC" w:rsidP="0051676D">
      <w:pPr>
        <w:rPr>
          <w:rFonts w:ascii="Times New Roman" w:hAnsi="Times New Roman" w:cs="Times New Roman"/>
          <w:sz w:val="24"/>
          <w:szCs w:val="24"/>
        </w:rPr>
      </w:pPr>
    </w:p>
    <w:p w:rsidR="006365FC" w:rsidRPr="0050584D" w:rsidRDefault="006365FC" w:rsidP="0051676D">
      <w:pPr>
        <w:tabs>
          <w:tab w:val="left" w:pos="2520"/>
        </w:tabs>
        <w:outlineLvl w:val="0"/>
        <w:rPr>
          <w:rFonts w:ascii="Times New Roman" w:hAnsi="Times New Roman" w:cs="Times New Roman"/>
          <w:sz w:val="24"/>
          <w:szCs w:val="24"/>
        </w:rPr>
      </w:pPr>
      <w:bookmarkStart w:id="604" w:name="_Toc479729806"/>
      <w:bookmarkStart w:id="605" w:name="_Toc485899809"/>
      <w:bookmarkStart w:id="606" w:name="_Toc485902049"/>
      <w:bookmarkStart w:id="607" w:name="_Toc489630296"/>
      <w:bookmarkStart w:id="608" w:name="_Toc489643386"/>
      <w:bookmarkStart w:id="609" w:name="_Toc536808505"/>
      <w:bookmarkStart w:id="610" w:name="_Toc2770175"/>
      <w:bookmarkStart w:id="611" w:name="_Toc2770852"/>
      <w:bookmarkStart w:id="612" w:name="_Toc2849277"/>
      <w:bookmarkStart w:id="613" w:name="_Toc3399193"/>
      <w:r>
        <w:rPr>
          <w:rFonts w:ascii="Times New Roman" w:hAnsi="Times New Roman" w:cs="Times New Roman"/>
          <w:sz w:val="24"/>
          <w:szCs w:val="24"/>
        </w:rPr>
        <w:t>3</w:t>
      </w:r>
      <w:r w:rsidRPr="0050584D">
        <w:rPr>
          <w:rFonts w:ascii="Times New Roman" w:hAnsi="Times New Roman" w:cs="Times New Roman"/>
          <w:sz w:val="24"/>
          <w:szCs w:val="24"/>
        </w:rPr>
        <w:t>.3) Вспомогательные виды и параметры разрешенного использования земельных участков и объектов капитального строительства</w:t>
      </w:r>
      <w:bookmarkEnd w:id="604"/>
      <w:bookmarkEnd w:id="605"/>
      <w:bookmarkEnd w:id="606"/>
      <w:bookmarkEnd w:id="607"/>
      <w:bookmarkEnd w:id="608"/>
      <w:bookmarkEnd w:id="609"/>
      <w:bookmarkEnd w:id="610"/>
      <w:bookmarkEnd w:id="611"/>
      <w:bookmarkEnd w:id="612"/>
      <w:bookmarkEnd w:id="613"/>
    </w:p>
    <w:tbl>
      <w:tblPr>
        <w:tblW w:w="992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95"/>
        <w:gridCol w:w="5528"/>
      </w:tblGrid>
      <w:tr w:rsidR="006365FC" w:rsidRPr="005E075E">
        <w:trPr>
          <w:trHeight w:val="552"/>
          <w:tblHeader/>
        </w:trPr>
        <w:tc>
          <w:tcPr>
            <w:tcW w:w="4395" w:type="dxa"/>
            <w:vAlign w:val="center"/>
          </w:tcPr>
          <w:p w:rsidR="006365FC" w:rsidRPr="005E075E" w:rsidRDefault="006365FC" w:rsidP="00E74AE9">
            <w:pPr>
              <w:tabs>
                <w:tab w:val="left" w:pos="2520"/>
              </w:tabs>
              <w:jc w:val="center"/>
              <w:rPr>
                <w:rFonts w:ascii="Times New Roman" w:hAnsi="Times New Roman" w:cs="Times New Roman"/>
                <w:b/>
                <w:bCs/>
                <w:sz w:val="24"/>
                <w:szCs w:val="24"/>
              </w:rPr>
            </w:pPr>
            <w:r w:rsidRPr="005E075E">
              <w:rPr>
                <w:rFonts w:ascii="Times New Roman" w:hAnsi="Times New Roman" w:cs="Times New Roman"/>
                <w:b/>
                <w:bCs/>
                <w:sz w:val="24"/>
                <w:szCs w:val="24"/>
              </w:rPr>
              <w:t xml:space="preserve">Виды разрешенного использования </w:t>
            </w:r>
          </w:p>
        </w:tc>
        <w:tc>
          <w:tcPr>
            <w:tcW w:w="5528" w:type="dxa"/>
            <w:vAlign w:val="center"/>
          </w:tcPr>
          <w:p w:rsidR="006365FC" w:rsidRPr="005E075E" w:rsidRDefault="006365FC" w:rsidP="0051676D">
            <w:pPr>
              <w:tabs>
                <w:tab w:val="left" w:pos="2520"/>
              </w:tabs>
              <w:rPr>
                <w:rFonts w:ascii="Times New Roman" w:hAnsi="Times New Roman" w:cs="Times New Roman"/>
                <w:b/>
                <w:bCs/>
                <w:sz w:val="24"/>
                <w:szCs w:val="24"/>
              </w:rPr>
            </w:pPr>
            <w:r w:rsidRPr="005E075E">
              <w:rPr>
                <w:rFonts w:ascii="Times New Roman" w:hAnsi="Times New Roman" w:cs="Times New Roman"/>
                <w:b/>
                <w:bCs/>
                <w:sz w:val="24"/>
                <w:szCs w:val="24"/>
              </w:rPr>
              <w:t xml:space="preserve">Предельные размеры и параметры разрешенного строительства, реконструкции объектов </w:t>
            </w:r>
          </w:p>
        </w:tc>
      </w:tr>
      <w:tr w:rsidR="006365FC" w:rsidRPr="005E075E">
        <w:trPr>
          <w:trHeight w:val="20"/>
        </w:trPr>
        <w:tc>
          <w:tcPr>
            <w:tcW w:w="4395" w:type="dxa"/>
            <w:vAlign w:val="center"/>
          </w:tcPr>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Открытые бассейны, спортивные площадки</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Киоски</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Парковки, гаражи для временного хранения автотранспорта</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 xml:space="preserve">Хозяйственные постройки для содержания инвентаря, топлива и других хозяйственных нужд </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площадки для сбора твердых бытовых отходов</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Площадки для сбора твердых бытовых отходов</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Элементы благоустройства, площадки для отдыха, детские площадки</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Памятники, объекты монументального искусства</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Объекты гражданской обороны (убежища, противорадиационные укрытия и т.п.)</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Объекты инженерного обеспечения</w:t>
            </w:r>
          </w:p>
        </w:tc>
        <w:tc>
          <w:tcPr>
            <w:tcW w:w="5528" w:type="dxa"/>
            <w:vAlign w:val="center"/>
          </w:tcPr>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Максимальное количество надземных этажей  – 1 этаж</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Максимальная высота строений и сооружений - 6 м</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Минимальный отступ строений от красной линии (если не установлены красные линии - от фасадной границы участка) - 5 м </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Минимальный отступ строений до границ смежного участка - 3 м </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Автостоянки открытого и закрытого (наземные) типа необходимо размещать при условии соблюдения расстояний до объектов, указанных в табл.77 Нормативов Градостроительного проектирования Краснодарского края</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На территории лечебно-профилактических организаций хозяйственная площадка для установки контейнеров должна иметь размер не менее 40 кв. м и располагаться на расстоянии не ближе 25 м от лечебных корпусов и не менее 100 м от пищеблоков. Допускается устанавливать сборники отходов во встроенных помещениях.</w:t>
            </w:r>
          </w:p>
        </w:tc>
      </w:tr>
      <w:tr w:rsidR="006365FC" w:rsidRPr="005E075E">
        <w:trPr>
          <w:trHeight w:val="558"/>
        </w:trPr>
        <w:tc>
          <w:tcPr>
            <w:tcW w:w="4395" w:type="dxa"/>
            <w:vAlign w:val="center"/>
          </w:tcPr>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Общественные туалеты, гидронепроницаемые выгребы, септики.</w:t>
            </w:r>
          </w:p>
        </w:tc>
        <w:tc>
          <w:tcPr>
            <w:tcW w:w="5528" w:type="dxa"/>
            <w:vAlign w:val="center"/>
          </w:tcPr>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Расстояние от соседнего жилого дома не менее - 12 м.</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 xml:space="preserve">Расстояние от красной линии - 10 м. </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Расстояние от границы смежного земельного участка не менее - 3 м</w:t>
            </w:r>
          </w:p>
        </w:tc>
      </w:tr>
    </w:tbl>
    <w:p w:rsidR="006365FC" w:rsidRDefault="006365FC" w:rsidP="00376806">
      <w:pPr>
        <w:rPr>
          <w:rFonts w:ascii="Times New Roman" w:hAnsi="Times New Roman" w:cs="Times New Roman"/>
          <w:sz w:val="24"/>
          <w:szCs w:val="24"/>
        </w:rPr>
      </w:pPr>
    </w:p>
    <w:p w:rsidR="006365FC" w:rsidRPr="0050584D" w:rsidRDefault="006365FC" w:rsidP="006C2C34">
      <w:pPr>
        <w:ind w:firstLine="851"/>
        <w:outlineLvl w:val="0"/>
        <w:rPr>
          <w:rFonts w:ascii="Times New Roman" w:hAnsi="Times New Roman" w:cs="Times New Roman"/>
          <w:i/>
          <w:iCs/>
          <w:sz w:val="24"/>
          <w:szCs w:val="24"/>
        </w:rPr>
      </w:pPr>
      <w:r>
        <w:rPr>
          <w:rFonts w:ascii="Times New Roman" w:hAnsi="Times New Roman" w:cs="Times New Roman"/>
          <w:b/>
          <w:bCs/>
          <w:sz w:val="24"/>
          <w:szCs w:val="24"/>
          <w:u w:val="single"/>
        </w:rPr>
        <w:t>4</w:t>
      </w:r>
      <w:r w:rsidRPr="0050584D">
        <w:rPr>
          <w:rFonts w:ascii="Times New Roman" w:hAnsi="Times New Roman" w:cs="Times New Roman"/>
          <w:b/>
          <w:bCs/>
          <w:sz w:val="24"/>
          <w:szCs w:val="24"/>
          <w:u w:val="single"/>
        </w:rPr>
        <w:t>) ОД-</w:t>
      </w:r>
      <w:r>
        <w:rPr>
          <w:rFonts w:ascii="Times New Roman" w:hAnsi="Times New Roman" w:cs="Times New Roman"/>
          <w:b/>
          <w:bCs/>
          <w:sz w:val="24"/>
          <w:szCs w:val="24"/>
          <w:u w:val="single"/>
        </w:rPr>
        <w:t>4</w:t>
      </w:r>
      <w:r w:rsidRPr="0050584D">
        <w:rPr>
          <w:rFonts w:ascii="Times New Roman" w:hAnsi="Times New Roman" w:cs="Times New Roman"/>
          <w:b/>
          <w:bCs/>
          <w:sz w:val="24"/>
          <w:szCs w:val="24"/>
          <w:u w:val="single"/>
        </w:rPr>
        <w:t xml:space="preserve">. Зона объектов </w:t>
      </w:r>
      <w:r>
        <w:rPr>
          <w:rFonts w:ascii="Times New Roman" w:hAnsi="Times New Roman" w:cs="Times New Roman"/>
          <w:b/>
          <w:bCs/>
          <w:sz w:val="24"/>
          <w:szCs w:val="24"/>
          <w:u w:val="single"/>
        </w:rPr>
        <w:t>физической культуры и спорта</w:t>
      </w:r>
    </w:p>
    <w:p w:rsidR="006365FC" w:rsidRPr="0050584D" w:rsidRDefault="006365FC" w:rsidP="006C2C34">
      <w:pPr>
        <w:tabs>
          <w:tab w:val="left" w:pos="2520"/>
        </w:tabs>
        <w:outlineLvl w:val="0"/>
        <w:rPr>
          <w:rFonts w:ascii="Times New Roman" w:hAnsi="Times New Roman" w:cs="Times New Roman"/>
          <w:sz w:val="24"/>
          <w:szCs w:val="24"/>
        </w:rPr>
      </w:pPr>
      <w:r>
        <w:rPr>
          <w:rFonts w:ascii="Times New Roman" w:hAnsi="Times New Roman" w:cs="Times New Roman"/>
          <w:sz w:val="24"/>
          <w:szCs w:val="24"/>
        </w:rPr>
        <w:t>4</w:t>
      </w:r>
      <w:r w:rsidRPr="0050584D">
        <w:rPr>
          <w:rFonts w:ascii="Times New Roman" w:hAnsi="Times New Roman" w:cs="Times New Roman"/>
          <w:sz w:val="24"/>
          <w:szCs w:val="24"/>
        </w:rPr>
        <w:t>.1) Основные виды и параметры разрешенного использования земельных участков и объектов капитального строительства</w:t>
      </w:r>
    </w:p>
    <w:tbl>
      <w:tblPr>
        <w:tblW w:w="1012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58"/>
        <w:gridCol w:w="6663"/>
      </w:tblGrid>
      <w:tr w:rsidR="006365FC" w:rsidRPr="005E075E">
        <w:trPr>
          <w:trHeight w:val="552"/>
          <w:tblHeader/>
        </w:trPr>
        <w:tc>
          <w:tcPr>
            <w:tcW w:w="3458" w:type="dxa"/>
            <w:vAlign w:val="center"/>
          </w:tcPr>
          <w:p w:rsidR="006365FC" w:rsidRPr="005E075E" w:rsidRDefault="006365FC" w:rsidP="0063669A">
            <w:pPr>
              <w:tabs>
                <w:tab w:val="left" w:pos="2520"/>
              </w:tabs>
              <w:jc w:val="center"/>
              <w:rPr>
                <w:rFonts w:ascii="Times New Roman" w:hAnsi="Times New Roman" w:cs="Times New Roman"/>
                <w:b/>
                <w:bCs/>
                <w:sz w:val="24"/>
                <w:szCs w:val="24"/>
              </w:rPr>
            </w:pPr>
            <w:r w:rsidRPr="005E075E">
              <w:rPr>
                <w:rFonts w:ascii="Times New Roman" w:hAnsi="Times New Roman" w:cs="Times New Roman"/>
                <w:b/>
                <w:bCs/>
                <w:sz w:val="24"/>
                <w:szCs w:val="24"/>
              </w:rPr>
              <w:t>Виды разрешенного использования земельных участков и объектов капитального строительства</w:t>
            </w:r>
          </w:p>
        </w:tc>
        <w:tc>
          <w:tcPr>
            <w:tcW w:w="6663" w:type="dxa"/>
            <w:vAlign w:val="center"/>
          </w:tcPr>
          <w:p w:rsidR="006365FC" w:rsidRPr="0050584D" w:rsidRDefault="006365FC" w:rsidP="0063669A">
            <w:pPr>
              <w:pStyle w:val="ConsPlusTitle"/>
              <w:outlineLvl w:val="1"/>
              <w:rPr>
                <w:rFonts w:ascii="Times New Roman" w:hAnsi="Times New Roman" w:cs="Times New Roman"/>
                <w:sz w:val="24"/>
                <w:szCs w:val="24"/>
                <w:lang w:eastAsia="en-US"/>
              </w:rPr>
            </w:pPr>
            <w:r w:rsidRPr="0050584D">
              <w:rPr>
                <w:rFonts w:ascii="Times New Roman" w:hAnsi="Times New Roman" w:cs="Times New Roman"/>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365FC" w:rsidRPr="005E075E">
        <w:trPr>
          <w:trHeight w:val="274"/>
        </w:trPr>
        <w:tc>
          <w:tcPr>
            <w:tcW w:w="3458" w:type="dxa"/>
          </w:tcPr>
          <w:p w:rsidR="006365FC" w:rsidRPr="005E075E" w:rsidRDefault="006365FC" w:rsidP="006C2C34">
            <w:pPr>
              <w:ind w:firstLine="0"/>
              <w:rPr>
                <w:rFonts w:ascii="Times New Roman" w:hAnsi="Times New Roman" w:cs="Times New Roman"/>
                <w:sz w:val="24"/>
                <w:szCs w:val="24"/>
              </w:rPr>
            </w:pPr>
            <w:r w:rsidRPr="005E075E">
              <w:rPr>
                <w:rFonts w:ascii="Times New Roman" w:hAnsi="Times New Roman" w:cs="Times New Roman"/>
                <w:sz w:val="24"/>
                <w:szCs w:val="24"/>
              </w:rPr>
              <w:t>[5.1] - Спорт</w:t>
            </w:r>
          </w:p>
          <w:p w:rsidR="006365FC" w:rsidRPr="005E075E" w:rsidRDefault="006365FC" w:rsidP="006C2C34">
            <w:pPr>
              <w:ind w:firstLine="0"/>
              <w:rPr>
                <w:rFonts w:ascii="Times New Roman" w:hAnsi="Times New Roman" w:cs="Times New Roman"/>
                <w:sz w:val="24"/>
                <w:szCs w:val="24"/>
              </w:rPr>
            </w:pPr>
            <w:r w:rsidRPr="005E075E">
              <w:rPr>
                <w:rFonts w:ascii="Times New Roman" w:hAnsi="Times New Roman" w:cs="Times New Roman"/>
                <w:sz w:val="24"/>
                <w:szCs w:val="24"/>
              </w:rPr>
              <w:t xml:space="preserve">[5.1.1] - Обеспечение спортивно-зрелищных мероприятий </w:t>
            </w:r>
          </w:p>
          <w:p w:rsidR="006365FC" w:rsidRPr="005E075E" w:rsidRDefault="006365FC" w:rsidP="006C2C34">
            <w:pPr>
              <w:ind w:firstLine="0"/>
              <w:rPr>
                <w:rFonts w:ascii="Times New Roman" w:hAnsi="Times New Roman" w:cs="Times New Roman"/>
                <w:sz w:val="24"/>
                <w:szCs w:val="24"/>
              </w:rPr>
            </w:pPr>
            <w:r w:rsidRPr="005E075E">
              <w:rPr>
                <w:rFonts w:ascii="Times New Roman" w:hAnsi="Times New Roman" w:cs="Times New Roman"/>
                <w:sz w:val="24"/>
                <w:szCs w:val="24"/>
              </w:rPr>
              <w:t>[5.1.2] - Обеспечение занятий спортом в помещениях</w:t>
            </w:r>
          </w:p>
          <w:p w:rsidR="006365FC" w:rsidRPr="005E075E" w:rsidRDefault="006365FC" w:rsidP="006C2C34">
            <w:pPr>
              <w:ind w:firstLine="0"/>
              <w:rPr>
                <w:rFonts w:ascii="Times New Roman" w:hAnsi="Times New Roman" w:cs="Times New Roman"/>
                <w:sz w:val="24"/>
                <w:szCs w:val="24"/>
              </w:rPr>
            </w:pPr>
            <w:r w:rsidRPr="005E075E">
              <w:rPr>
                <w:rFonts w:ascii="Times New Roman" w:hAnsi="Times New Roman" w:cs="Times New Roman"/>
                <w:sz w:val="24"/>
                <w:szCs w:val="24"/>
              </w:rPr>
              <w:t>[5.1.3] - Площадки для занятий спортом</w:t>
            </w:r>
          </w:p>
          <w:p w:rsidR="006365FC" w:rsidRPr="005E075E" w:rsidRDefault="006365FC" w:rsidP="006C2C34">
            <w:pPr>
              <w:ind w:firstLine="0"/>
              <w:rPr>
                <w:rFonts w:ascii="Times New Roman" w:hAnsi="Times New Roman" w:cs="Times New Roman"/>
                <w:sz w:val="24"/>
                <w:szCs w:val="24"/>
              </w:rPr>
            </w:pPr>
            <w:r w:rsidRPr="005E075E">
              <w:rPr>
                <w:rFonts w:ascii="Times New Roman" w:hAnsi="Times New Roman" w:cs="Times New Roman"/>
                <w:sz w:val="24"/>
                <w:szCs w:val="24"/>
              </w:rPr>
              <w:t xml:space="preserve">[5.1.4] - Оборудованные площадки для занятий спортом </w:t>
            </w:r>
          </w:p>
        </w:tc>
        <w:tc>
          <w:tcPr>
            <w:tcW w:w="6663" w:type="dxa"/>
          </w:tcPr>
          <w:p w:rsidR="006365FC" w:rsidRPr="005E075E" w:rsidRDefault="006365FC" w:rsidP="006C2C34">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площадь земельного участка  – 300 кв. м/ 25000 кв.м</w:t>
            </w:r>
          </w:p>
          <w:p w:rsidR="006365FC" w:rsidRPr="005E075E" w:rsidRDefault="006365FC" w:rsidP="006C2C34">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ширина земельного участка вдоль фронта улицы (проезда) – 20 м/100 м</w:t>
            </w:r>
          </w:p>
          <w:p w:rsidR="006365FC" w:rsidRPr="005E075E" w:rsidRDefault="006365FC" w:rsidP="006C2C34">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Максимальное количество этажей - 3 этажа.</w:t>
            </w:r>
          </w:p>
          <w:p w:rsidR="006365FC" w:rsidRPr="005E075E" w:rsidRDefault="006365FC" w:rsidP="006C2C34">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Максимальная высота зданий – 15 м</w:t>
            </w:r>
          </w:p>
          <w:p w:rsidR="006365FC" w:rsidRPr="005E075E" w:rsidRDefault="006365FC" w:rsidP="006C2C34">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Максимальная высота сооружений - 30 м</w:t>
            </w:r>
          </w:p>
          <w:p w:rsidR="006365FC" w:rsidRPr="005E075E" w:rsidRDefault="006365FC" w:rsidP="006C2C34">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Минимальный отступ строений от красной линии (если не установлены красные линии - от фасадной границы участка) - 5 м </w:t>
            </w:r>
          </w:p>
          <w:p w:rsidR="006365FC" w:rsidRPr="005E075E" w:rsidRDefault="006365FC" w:rsidP="006C2C34">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 xml:space="preserve">Минимальный отступ строений до границ соседнего участка - 3 м </w:t>
            </w:r>
          </w:p>
          <w:p w:rsidR="006365FC" w:rsidRPr="005E075E" w:rsidRDefault="006365FC" w:rsidP="006C2C34">
            <w:pPr>
              <w:autoSpaceDE w:val="0"/>
              <w:ind w:firstLine="0"/>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участка – 60%</w:t>
            </w:r>
          </w:p>
          <w:p w:rsidR="006365FC" w:rsidRPr="005E075E" w:rsidRDefault="006365FC" w:rsidP="006C2C34">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процент озеленения земельного участка – 30 %</w:t>
            </w:r>
          </w:p>
        </w:tc>
      </w:tr>
    </w:tbl>
    <w:p w:rsidR="006365FC" w:rsidRPr="0050584D" w:rsidRDefault="006365FC" w:rsidP="006C2C34">
      <w:pPr>
        <w:rPr>
          <w:rFonts w:ascii="Times New Roman" w:hAnsi="Times New Roman" w:cs="Times New Roman"/>
          <w:sz w:val="24"/>
          <w:szCs w:val="24"/>
        </w:rPr>
      </w:pPr>
    </w:p>
    <w:p w:rsidR="006365FC" w:rsidRDefault="006365FC" w:rsidP="006C2C34">
      <w:pPr>
        <w:tabs>
          <w:tab w:val="left" w:pos="2520"/>
        </w:tabs>
        <w:outlineLvl w:val="0"/>
        <w:rPr>
          <w:rFonts w:ascii="Times New Roman" w:hAnsi="Times New Roman" w:cs="Times New Roman"/>
          <w:sz w:val="24"/>
          <w:szCs w:val="24"/>
        </w:rPr>
      </w:pPr>
      <w:r>
        <w:rPr>
          <w:rFonts w:ascii="Times New Roman" w:hAnsi="Times New Roman" w:cs="Times New Roman"/>
          <w:sz w:val="24"/>
          <w:szCs w:val="24"/>
        </w:rPr>
        <w:t xml:space="preserve">4.2) </w:t>
      </w:r>
      <w:r w:rsidRPr="0050584D">
        <w:rPr>
          <w:rFonts w:ascii="Times New Roman" w:hAnsi="Times New Roman" w:cs="Times New Roman"/>
          <w:sz w:val="24"/>
          <w:szCs w:val="24"/>
        </w:rPr>
        <w:t xml:space="preserve">Условно разрешенные виды и параметры разрешенного использования земельных участков и объектов капитального </w:t>
      </w:r>
    </w:p>
    <w:tbl>
      <w:tblPr>
        <w:tblW w:w="1012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58"/>
        <w:gridCol w:w="6663"/>
      </w:tblGrid>
      <w:tr w:rsidR="006365FC" w:rsidRPr="005E075E">
        <w:trPr>
          <w:trHeight w:val="552"/>
          <w:tblHeader/>
        </w:trPr>
        <w:tc>
          <w:tcPr>
            <w:tcW w:w="3458" w:type="dxa"/>
            <w:vAlign w:val="center"/>
          </w:tcPr>
          <w:p w:rsidR="006365FC" w:rsidRPr="005E075E" w:rsidRDefault="006365FC" w:rsidP="007C1E74">
            <w:pPr>
              <w:tabs>
                <w:tab w:val="left" w:pos="2520"/>
              </w:tabs>
              <w:jc w:val="center"/>
              <w:rPr>
                <w:rFonts w:ascii="Times New Roman" w:hAnsi="Times New Roman" w:cs="Times New Roman"/>
                <w:b/>
                <w:bCs/>
                <w:sz w:val="24"/>
                <w:szCs w:val="24"/>
              </w:rPr>
            </w:pPr>
            <w:r w:rsidRPr="005E075E">
              <w:rPr>
                <w:rFonts w:ascii="Times New Roman" w:hAnsi="Times New Roman" w:cs="Times New Roman"/>
                <w:b/>
                <w:bCs/>
                <w:sz w:val="24"/>
                <w:szCs w:val="24"/>
              </w:rPr>
              <w:t>Виды разрешенного использования земельных участков и объектов капитального строительства</w:t>
            </w:r>
          </w:p>
        </w:tc>
        <w:tc>
          <w:tcPr>
            <w:tcW w:w="6663" w:type="dxa"/>
            <w:vAlign w:val="center"/>
          </w:tcPr>
          <w:p w:rsidR="006365FC" w:rsidRPr="0050584D" w:rsidRDefault="006365FC" w:rsidP="007C1E74">
            <w:pPr>
              <w:pStyle w:val="ConsPlusTitle"/>
              <w:outlineLvl w:val="1"/>
              <w:rPr>
                <w:rFonts w:ascii="Times New Roman" w:hAnsi="Times New Roman" w:cs="Times New Roman"/>
                <w:sz w:val="24"/>
                <w:szCs w:val="24"/>
                <w:lang w:eastAsia="en-US"/>
              </w:rPr>
            </w:pPr>
            <w:r w:rsidRPr="0050584D">
              <w:rPr>
                <w:rFonts w:ascii="Times New Roman" w:hAnsi="Times New Roman" w:cs="Times New Roman"/>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365FC" w:rsidRPr="005E075E">
        <w:trPr>
          <w:trHeight w:val="274"/>
        </w:trPr>
        <w:tc>
          <w:tcPr>
            <w:tcW w:w="3458" w:type="dxa"/>
          </w:tcPr>
          <w:p w:rsidR="006365FC" w:rsidRPr="005E075E" w:rsidRDefault="006365FC" w:rsidP="007C1E74">
            <w:pPr>
              <w:shd w:val="clear" w:color="auto" w:fill="FFFFFF"/>
              <w:ind w:left="90" w:firstLine="0"/>
              <w:rPr>
                <w:rFonts w:ascii="Times New Roman" w:hAnsi="Times New Roman" w:cs="Times New Roman"/>
                <w:sz w:val="24"/>
                <w:szCs w:val="24"/>
              </w:rPr>
            </w:pPr>
            <w:r w:rsidRPr="005E075E">
              <w:rPr>
                <w:rFonts w:ascii="Times New Roman" w:hAnsi="Times New Roman" w:cs="Times New Roman"/>
                <w:sz w:val="24"/>
                <w:szCs w:val="24"/>
              </w:rPr>
              <w:t>[3.1.1] – Предоставление коммунальных услуг</w:t>
            </w:r>
          </w:p>
          <w:p w:rsidR="006365FC" w:rsidRPr="005E075E" w:rsidRDefault="006365FC" w:rsidP="007C1E74">
            <w:pPr>
              <w:shd w:val="clear" w:color="auto" w:fill="FFFFFF"/>
              <w:ind w:left="90" w:firstLine="0"/>
              <w:rPr>
                <w:rFonts w:ascii="Times New Roman" w:hAnsi="Times New Roman" w:cs="Times New Roman"/>
                <w:sz w:val="24"/>
                <w:szCs w:val="24"/>
              </w:rPr>
            </w:pPr>
          </w:p>
        </w:tc>
        <w:tc>
          <w:tcPr>
            <w:tcW w:w="6663" w:type="dxa"/>
          </w:tcPr>
          <w:p w:rsidR="006365FC" w:rsidRPr="005E075E" w:rsidRDefault="006365FC" w:rsidP="007C1E74">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 xml:space="preserve">Минимальная/максимальная площадь земельного участка  – 10 / 10000 кв. м </w:t>
            </w:r>
          </w:p>
          <w:p w:rsidR="006365FC" w:rsidRPr="005E075E" w:rsidRDefault="006365FC" w:rsidP="007C1E74">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Площадь земельного участка для объектов инженерного обеспечения и вспомогательного инженерного назначения определяется в соответствии с Нормами отвода земельных участков.</w:t>
            </w:r>
          </w:p>
          <w:p w:rsidR="006365FC" w:rsidRPr="005E075E" w:rsidRDefault="006365FC" w:rsidP="007C1E74">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Максимальное количество надземных этажей зданий – 2 этажа. Максимальная высота зданий - 12 м </w:t>
            </w:r>
          </w:p>
          <w:p w:rsidR="006365FC" w:rsidRPr="005E075E" w:rsidRDefault="006365FC" w:rsidP="007C1E74">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участка - 60% (кроме земельных участков для размещения объектов инженерного назначения)</w:t>
            </w:r>
          </w:p>
          <w:p w:rsidR="006365FC" w:rsidRPr="005E075E" w:rsidRDefault="006365FC" w:rsidP="007C1E74">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участка для объектов инженерного назначения - не нормируется</w:t>
            </w:r>
          </w:p>
          <w:p w:rsidR="006365FC" w:rsidRPr="005E075E" w:rsidRDefault="006365FC" w:rsidP="007C1E74">
            <w:pPr>
              <w:autoSpaceDE w:val="0"/>
              <w:ind w:firstLine="0"/>
              <w:rPr>
                <w:rFonts w:ascii="Times New Roman" w:hAnsi="Times New Roman" w:cs="Times New Roman"/>
                <w:sz w:val="24"/>
                <w:szCs w:val="24"/>
              </w:rPr>
            </w:pPr>
            <w:r w:rsidRPr="005E075E">
              <w:rPr>
                <w:rFonts w:ascii="Times New Roman" w:hAnsi="Times New Roman" w:cs="Times New Roman"/>
                <w:sz w:val="24"/>
                <w:szCs w:val="24"/>
              </w:rPr>
              <w:t>Минимальный отступ основного здания от красной линии (если не установлены красные линии - от фасадной границы участка) - 5 м (в сложившейся застройке возможно размещение по красной линии).</w:t>
            </w:r>
          </w:p>
          <w:p w:rsidR="006365FC" w:rsidRPr="005E075E" w:rsidRDefault="006365FC" w:rsidP="007C1E74">
            <w:pPr>
              <w:autoSpaceDE w:val="0"/>
              <w:ind w:firstLine="0"/>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до границ соседнего земельного участка - 3 метра.</w:t>
            </w:r>
          </w:p>
          <w:p w:rsidR="006365FC" w:rsidRPr="005E075E" w:rsidRDefault="006365FC" w:rsidP="007C1E74">
            <w:pPr>
              <w:autoSpaceDE w:val="0"/>
              <w:ind w:firstLine="0"/>
              <w:rPr>
                <w:rFonts w:ascii="Times New Roman" w:hAnsi="Times New Roman" w:cs="Times New Roman"/>
                <w:sz w:val="24"/>
                <w:szCs w:val="24"/>
              </w:rPr>
            </w:pPr>
            <w:r w:rsidRPr="005E075E">
              <w:rPr>
                <w:rFonts w:ascii="Times New Roman" w:hAnsi="Times New Roman" w:cs="Times New Roman"/>
                <w:sz w:val="24"/>
                <w:szCs w:val="24"/>
              </w:rPr>
              <w:t>Минимальный отступ объектов инженерного назначения от границ соседнего участка - в соответствии с размерами охранных зон.</w:t>
            </w:r>
          </w:p>
        </w:tc>
      </w:tr>
      <w:tr w:rsidR="006365FC" w:rsidRPr="005E075E">
        <w:trPr>
          <w:trHeight w:val="274"/>
        </w:trPr>
        <w:tc>
          <w:tcPr>
            <w:tcW w:w="3458" w:type="dxa"/>
          </w:tcPr>
          <w:p w:rsidR="006365FC" w:rsidRPr="005E075E" w:rsidRDefault="006365FC" w:rsidP="00E060E0">
            <w:pPr>
              <w:tabs>
                <w:tab w:val="left" w:pos="318"/>
              </w:tabs>
              <w:ind w:left="90" w:firstLine="0"/>
              <w:rPr>
                <w:rFonts w:ascii="Times New Roman" w:hAnsi="Times New Roman" w:cs="Times New Roman"/>
                <w:sz w:val="24"/>
                <w:szCs w:val="24"/>
              </w:rPr>
            </w:pPr>
            <w:r w:rsidRPr="005E075E">
              <w:rPr>
                <w:rFonts w:ascii="Times New Roman" w:hAnsi="Times New Roman" w:cs="Times New Roman"/>
                <w:sz w:val="24"/>
                <w:szCs w:val="24"/>
              </w:rPr>
              <w:t>[12.0] - Земельные участки (территории) общего пользования</w:t>
            </w:r>
          </w:p>
          <w:p w:rsidR="006365FC" w:rsidRPr="005E075E" w:rsidRDefault="006365FC" w:rsidP="00E060E0">
            <w:pPr>
              <w:tabs>
                <w:tab w:val="left" w:pos="318"/>
              </w:tabs>
              <w:ind w:left="90" w:firstLine="0"/>
              <w:rPr>
                <w:rFonts w:ascii="Times New Roman" w:hAnsi="Times New Roman" w:cs="Times New Roman"/>
                <w:sz w:val="24"/>
                <w:szCs w:val="24"/>
              </w:rPr>
            </w:pPr>
            <w:r w:rsidRPr="005E075E">
              <w:rPr>
                <w:rFonts w:ascii="Times New Roman" w:hAnsi="Times New Roman" w:cs="Times New Roman"/>
                <w:sz w:val="24"/>
                <w:szCs w:val="24"/>
              </w:rPr>
              <w:t xml:space="preserve">[12.0.1] - Улично-дорожная сеть </w:t>
            </w:r>
          </w:p>
          <w:p w:rsidR="006365FC" w:rsidRPr="005E075E" w:rsidRDefault="006365FC" w:rsidP="00E060E0">
            <w:pPr>
              <w:tabs>
                <w:tab w:val="left" w:pos="318"/>
              </w:tabs>
              <w:ind w:left="90" w:firstLine="0"/>
              <w:rPr>
                <w:rFonts w:ascii="Times New Roman" w:hAnsi="Times New Roman" w:cs="Times New Roman"/>
                <w:sz w:val="24"/>
                <w:szCs w:val="24"/>
              </w:rPr>
            </w:pPr>
            <w:r w:rsidRPr="005E075E">
              <w:rPr>
                <w:rFonts w:ascii="Times New Roman" w:hAnsi="Times New Roman" w:cs="Times New Roman"/>
                <w:sz w:val="24"/>
                <w:szCs w:val="24"/>
              </w:rPr>
              <w:t>[12.0.2] - Благоустройство территории</w:t>
            </w:r>
          </w:p>
          <w:p w:rsidR="006365FC" w:rsidRPr="005E075E" w:rsidRDefault="006365FC" w:rsidP="00E060E0">
            <w:pPr>
              <w:tabs>
                <w:tab w:val="left" w:pos="318"/>
              </w:tabs>
              <w:ind w:left="90" w:firstLine="0"/>
              <w:rPr>
                <w:rFonts w:ascii="Times New Roman" w:hAnsi="Times New Roman" w:cs="Times New Roman"/>
                <w:sz w:val="24"/>
                <w:szCs w:val="24"/>
              </w:rPr>
            </w:pPr>
            <w:r w:rsidRPr="005E075E">
              <w:rPr>
                <w:rFonts w:ascii="Times New Roman" w:hAnsi="Times New Roman" w:cs="Times New Roman"/>
                <w:sz w:val="24"/>
                <w:szCs w:val="24"/>
              </w:rPr>
              <w:t>[9.3] - Историко-культурная деятельность</w:t>
            </w:r>
          </w:p>
        </w:tc>
        <w:tc>
          <w:tcPr>
            <w:tcW w:w="6663" w:type="dxa"/>
          </w:tcPr>
          <w:p w:rsidR="006365FC" w:rsidRPr="005E075E" w:rsidRDefault="006365FC" w:rsidP="00E060E0">
            <w:pPr>
              <w:ind w:left="219" w:hanging="219"/>
              <w:rPr>
                <w:rFonts w:ascii="Times New Roman" w:hAnsi="Times New Roman" w:cs="Times New Roman"/>
                <w:sz w:val="24"/>
                <w:szCs w:val="24"/>
              </w:rPr>
            </w:pPr>
            <w:r w:rsidRPr="005E075E">
              <w:rPr>
                <w:rFonts w:ascii="Times New Roman" w:hAnsi="Times New Roman" w:cs="Times New Roman"/>
                <w:sz w:val="24"/>
                <w:szCs w:val="24"/>
              </w:rPr>
              <w:t>Не устанавливаются</w:t>
            </w:r>
          </w:p>
          <w:p w:rsidR="006365FC" w:rsidRPr="005E075E" w:rsidRDefault="006365FC" w:rsidP="00E060E0">
            <w:pPr>
              <w:keepLines/>
              <w:suppressAutoHyphens/>
              <w:overflowPunct w:val="0"/>
              <w:autoSpaceDE w:val="0"/>
              <w:textAlignment w:val="baseline"/>
              <w:rPr>
                <w:rFonts w:ascii="Times New Roman" w:hAnsi="Times New Roman" w:cs="Times New Roman"/>
                <w:sz w:val="24"/>
                <w:szCs w:val="24"/>
              </w:rPr>
            </w:pPr>
          </w:p>
          <w:p w:rsidR="006365FC" w:rsidRPr="005E075E" w:rsidRDefault="006365FC" w:rsidP="00E060E0">
            <w:pPr>
              <w:keepLines/>
              <w:suppressAutoHyphens/>
              <w:overflowPunct w:val="0"/>
              <w:autoSpaceDE w:val="0"/>
              <w:textAlignment w:val="baseline"/>
              <w:rPr>
                <w:rFonts w:ascii="Times New Roman" w:hAnsi="Times New Roman" w:cs="Times New Roman"/>
                <w:b/>
                <w:bCs/>
                <w:sz w:val="24"/>
                <w:szCs w:val="24"/>
              </w:rPr>
            </w:pPr>
          </w:p>
        </w:tc>
      </w:tr>
    </w:tbl>
    <w:p w:rsidR="006365FC" w:rsidRPr="0050584D" w:rsidRDefault="006365FC" w:rsidP="006C2C34">
      <w:pPr>
        <w:rPr>
          <w:rFonts w:ascii="Times New Roman" w:hAnsi="Times New Roman" w:cs="Times New Roman"/>
          <w:sz w:val="24"/>
          <w:szCs w:val="24"/>
        </w:rPr>
      </w:pPr>
    </w:p>
    <w:p w:rsidR="006365FC" w:rsidRPr="0050584D" w:rsidRDefault="006365FC" w:rsidP="006C2C34">
      <w:pPr>
        <w:tabs>
          <w:tab w:val="left" w:pos="2520"/>
        </w:tabs>
        <w:outlineLvl w:val="0"/>
        <w:rPr>
          <w:rFonts w:ascii="Times New Roman" w:hAnsi="Times New Roman" w:cs="Times New Roman"/>
          <w:sz w:val="24"/>
          <w:szCs w:val="24"/>
        </w:rPr>
      </w:pPr>
      <w:r>
        <w:rPr>
          <w:rFonts w:ascii="Times New Roman" w:hAnsi="Times New Roman" w:cs="Times New Roman"/>
          <w:sz w:val="24"/>
          <w:szCs w:val="24"/>
        </w:rPr>
        <w:t>4</w:t>
      </w:r>
      <w:r w:rsidRPr="0050584D">
        <w:rPr>
          <w:rFonts w:ascii="Times New Roman" w:hAnsi="Times New Roman" w:cs="Times New Roman"/>
          <w:sz w:val="24"/>
          <w:szCs w:val="24"/>
        </w:rPr>
        <w:t>.3) Вспомогательные виды и параметры разрешенного использования земельных участков и объектов капитального строительства</w:t>
      </w:r>
    </w:p>
    <w:tbl>
      <w:tblPr>
        <w:tblW w:w="992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95"/>
        <w:gridCol w:w="5528"/>
      </w:tblGrid>
      <w:tr w:rsidR="006365FC" w:rsidRPr="005E075E">
        <w:trPr>
          <w:trHeight w:val="552"/>
          <w:tblHeader/>
        </w:trPr>
        <w:tc>
          <w:tcPr>
            <w:tcW w:w="4395" w:type="dxa"/>
            <w:vAlign w:val="center"/>
          </w:tcPr>
          <w:p w:rsidR="006365FC" w:rsidRPr="005E075E" w:rsidRDefault="006365FC" w:rsidP="0063669A">
            <w:pPr>
              <w:tabs>
                <w:tab w:val="left" w:pos="2520"/>
              </w:tabs>
              <w:jc w:val="center"/>
              <w:rPr>
                <w:rFonts w:ascii="Times New Roman" w:hAnsi="Times New Roman" w:cs="Times New Roman"/>
                <w:b/>
                <w:bCs/>
                <w:sz w:val="24"/>
                <w:szCs w:val="24"/>
              </w:rPr>
            </w:pPr>
            <w:r w:rsidRPr="005E075E">
              <w:rPr>
                <w:rFonts w:ascii="Times New Roman" w:hAnsi="Times New Roman" w:cs="Times New Roman"/>
                <w:b/>
                <w:bCs/>
                <w:sz w:val="24"/>
                <w:szCs w:val="24"/>
              </w:rPr>
              <w:t xml:space="preserve">Виды разрешенного использования </w:t>
            </w:r>
          </w:p>
        </w:tc>
        <w:tc>
          <w:tcPr>
            <w:tcW w:w="5528" w:type="dxa"/>
            <w:vAlign w:val="center"/>
          </w:tcPr>
          <w:p w:rsidR="006365FC" w:rsidRPr="005E075E" w:rsidRDefault="006365FC" w:rsidP="0063669A">
            <w:pPr>
              <w:tabs>
                <w:tab w:val="left" w:pos="2520"/>
              </w:tabs>
              <w:rPr>
                <w:rFonts w:ascii="Times New Roman" w:hAnsi="Times New Roman" w:cs="Times New Roman"/>
                <w:b/>
                <w:bCs/>
                <w:sz w:val="24"/>
                <w:szCs w:val="24"/>
              </w:rPr>
            </w:pPr>
            <w:r w:rsidRPr="005E075E">
              <w:rPr>
                <w:rFonts w:ascii="Times New Roman" w:hAnsi="Times New Roman" w:cs="Times New Roman"/>
                <w:b/>
                <w:bCs/>
                <w:sz w:val="24"/>
                <w:szCs w:val="24"/>
              </w:rPr>
              <w:t xml:space="preserve">Предельные размеры и параметры разрешенного строительства, реконструкции объектов </w:t>
            </w:r>
          </w:p>
        </w:tc>
      </w:tr>
      <w:tr w:rsidR="006365FC" w:rsidRPr="005E075E">
        <w:trPr>
          <w:trHeight w:val="20"/>
        </w:trPr>
        <w:tc>
          <w:tcPr>
            <w:tcW w:w="4395" w:type="dxa"/>
            <w:vAlign w:val="center"/>
          </w:tcPr>
          <w:p w:rsidR="006365FC" w:rsidRPr="005E075E" w:rsidRDefault="006365FC" w:rsidP="0063669A">
            <w:pPr>
              <w:ind w:firstLine="0"/>
              <w:rPr>
                <w:rFonts w:ascii="Times New Roman" w:hAnsi="Times New Roman" w:cs="Times New Roman"/>
                <w:sz w:val="24"/>
                <w:szCs w:val="24"/>
              </w:rPr>
            </w:pPr>
            <w:r w:rsidRPr="005E075E">
              <w:rPr>
                <w:rFonts w:ascii="Times New Roman" w:hAnsi="Times New Roman" w:cs="Times New Roman"/>
                <w:sz w:val="24"/>
                <w:szCs w:val="24"/>
              </w:rPr>
              <w:t>Открытые бассейны</w:t>
            </w:r>
          </w:p>
          <w:p w:rsidR="006365FC" w:rsidRPr="005E075E" w:rsidRDefault="006365FC" w:rsidP="0063669A">
            <w:pPr>
              <w:ind w:firstLine="0"/>
              <w:rPr>
                <w:rFonts w:ascii="Times New Roman" w:hAnsi="Times New Roman" w:cs="Times New Roman"/>
                <w:sz w:val="24"/>
                <w:szCs w:val="24"/>
              </w:rPr>
            </w:pPr>
            <w:r w:rsidRPr="005E075E">
              <w:rPr>
                <w:rFonts w:ascii="Times New Roman" w:hAnsi="Times New Roman" w:cs="Times New Roman"/>
                <w:sz w:val="24"/>
                <w:szCs w:val="24"/>
              </w:rPr>
              <w:t>Парковки, гаражи для временного хранения автотранспорта</w:t>
            </w:r>
          </w:p>
          <w:p w:rsidR="006365FC" w:rsidRPr="005E075E" w:rsidRDefault="006365FC" w:rsidP="0063669A">
            <w:pPr>
              <w:ind w:firstLine="0"/>
              <w:rPr>
                <w:rFonts w:ascii="Times New Roman" w:hAnsi="Times New Roman" w:cs="Times New Roman"/>
                <w:sz w:val="24"/>
                <w:szCs w:val="24"/>
              </w:rPr>
            </w:pPr>
            <w:r w:rsidRPr="005E075E">
              <w:rPr>
                <w:rFonts w:ascii="Times New Roman" w:hAnsi="Times New Roman" w:cs="Times New Roman"/>
                <w:sz w:val="24"/>
                <w:szCs w:val="24"/>
              </w:rPr>
              <w:t xml:space="preserve">Хозяйственные постройки для содержания инвентаря, топлива и других хозяйственных нужд </w:t>
            </w:r>
          </w:p>
          <w:p w:rsidR="006365FC" w:rsidRPr="005E075E" w:rsidRDefault="006365FC" w:rsidP="0063669A">
            <w:pPr>
              <w:ind w:firstLine="0"/>
              <w:rPr>
                <w:rFonts w:ascii="Times New Roman" w:hAnsi="Times New Roman" w:cs="Times New Roman"/>
                <w:sz w:val="24"/>
                <w:szCs w:val="24"/>
              </w:rPr>
            </w:pPr>
            <w:r w:rsidRPr="005E075E">
              <w:rPr>
                <w:rFonts w:ascii="Times New Roman" w:hAnsi="Times New Roman" w:cs="Times New Roman"/>
                <w:sz w:val="24"/>
                <w:szCs w:val="24"/>
              </w:rPr>
              <w:t>Площадки для сбора твердых бытовых отходов</w:t>
            </w:r>
          </w:p>
          <w:p w:rsidR="006365FC" w:rsidRPr="005E075E" w:rsidRDefault="006365FC" w:rsidP="0063669A">
            <w:pPr>
              <w:ind w:firstLine="0"/>
              <w:rPr>
                <w:rFonts w:ascii="Times New Roman" w:hAnsi="Times New Roman" w:cs="Times New Roman"/>
                <w:sz w:val="24"/>
                <w:szCs w:val="24"/>
              </w:rPr>
            </w:pPr>
            <w:r w:rsidRPr="005E075E">
              <w:rPr>
                <w:rFonts w:ascii="Times New Roman" w:hAnsi="Times New Roman" w:cs="Times New Roman"/>
                <w:sz w:val="24"/>
                <w:szCs w:val="24"/>
              </w:rPr>
              <w:t xml:space="preserve">Элементы благоустройства, площадки для отдыха, </w:t>
            </w:r>
          </w:p>
          <w:p w:rsidR="006365FC" w:rsidRPr="005E075E" w:rsidRDefault="006365FC" w:rsidP="0063669A">
            <w:pPr>
              <w:ind w:firstLine="0"/>
              <w:rPr>
                <w:rFonts w:ascii="Times New Roman" w:hAnsi="Times New Roman" w:cs="Times New Roman"/>
                <w:sz w:val="24"/>
                <w:szCs w:val="24"/>
              </w:rPr>
            </w:pPr>
            <w:r w:rsidRPr="005E075E">
              <w:rPr>
                <w:rFonts w:ascii="Times New Roman" w:hAnsi="Times New Roman" w:cs="Times New Roman"/>
                <w:sz w:val="24"/>
                <w:szCs w:val="24"/>
              </w:rPr>
              <w:t>Памятники, объекты монументального искусства</w:t>
            </w:r>
          </w:p>
          <w:p w:rsidR="006365FC" w:rsidRPr="005E075E" w:rsidRDefault="006365FC" w:rsidP="0063669A">
            <w:pPr>
              <w:ind w:firstLine="0"/>
              <w:rPr>
                <w:rFonts w:ascii="Times New Roman" w:hAnsi="Times New Roman" w:cs="Times New Roman"/>
                <w:sz w:val="24"/>
                <w:szCs w:val="24"/>
              </w:rPr>
            </w:pPr>
            <w:r w:rsidRPr="005E075E">
              <w:rPr>
                <w:rFonts w:ascii="Times New Roman" w:hAnsi="Times New Roman" w:cs="Times New Roman"/>
                <w:sz w:val="24"/>
                <w:szCs w:val="24"/>
              </w:rPr>
              <w:t>Объекты гражданской обороны (убежища, противорадиационные укрытия и т.п.)</w:t>
            </w:r>
          </w:p>
          <w:p w:rsidR="006365FC" w:rsidRPr="005E075E" w:rsidRDefault="006365FC" w:rsidP="0063669A">
            <w:pPr>
              <w:ind w:firstLine="0"/>
              <w:rPr>
                <w:rFonts w:ascii="Times New Roman" w:hAnsi="Times New Roman" w:cs="Times New Roman"/>
                <w:sz w:val="24"/>
                <w:szCs w:val="24"/>
              </w:rPr>
            </w:pPr>
            <w:r w:rsidRPr="005E075E">
              <w:rPr>
                <w:rFonts w:ascii="Times New Roman" w:hAnsi="Times New Roman" w:cs="Times New Roman"/>
                <w:sz w:val="24"/>
                <w:szCs w:val="24"/>
              </w:rPr>
              <w:t>Объекты инженерного обеспечения</w:t>
            </w:r>
          </w:p>
        </w:tc>
        <w:tc>
          <w:tcPr>
            <w:tcW w:w="5528" w:type="dxa"/>
            <w:vAlign w:val="center"/>
          </w:tcPr>
          <w:p w:rsidR="006365FC" w:rsidRPr="005E075E" w:rsidRDefault="006365FC" w:rsidP="0063669A">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Максимальное количество надземных этажей  – 1 этаж</w:t>
            </w:r>
          </w:p>
          <w:p w:rsidR="006365FC" w:rsidRPr="005E075E" w:rsidRDefault="006365FC" w:rsidP="0063669A">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Максимальная высота строений и сооружений - 6 м</w:t>
            </w:r>
          </w:p>
          <w:p w:rsidR="006365FC" w:rsidRPr="005E075E" w:rsidRDefault="006365FC" w:rsidP="0063669A">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Минимальный отступ строений от красной линии (если не установлены красные линии - от фасадной границы участка) - 5 м </w:t>
            </w:r>
          </w:p>
          <w:p w:rsidR="006365FC" w:rsidRPr="005E075E" w:rsidRDefault="006365FC" w:rsidP="0063669A">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Минимальный отступ строений до границ смежного участка - 3 м </w:t>
            </w:r>
          </w:p>
          <w:p w:rsidR="006365FC" w:rsidRPr="005E075E" w:rsidRDefault="006365FC" w:rsidP="0063669A">
            <w:pPr>
              <w:ind w:firstLine="0"/>
              <w:rPr>
                <w:rFonts w:ascii="Times New Roman" w:hAnsi="Times New Roman" w:cs="Times New Roman"/>
                <w:sz w:val="24"/>
                <w:szCs w:val="24"/>
              </w:rPr>
            </w:pPr>
            <w:r w:rsidRPr="005E075E">
              <w:rPr>
                <w:rFonts w:ascii="Times New Roman" w:hAnsi="Times New Roman" w:cs="Times New Roman"/>
                <w:sz w:val="24"/>
                <w:szCs w:val="24"/>
              </w:rPr>
              <w:t>Автостоянки открытого и закрытого (наземные) типа необходимо размещать при условии соблюдения расстояний до объектов, указанных в табл.77 Нормативов Градостроительного проектирования Краснодарского края</w:t>
            </w:r>
          </w:p>
          <w:p w:rsidR="006365FC" w:rsidRPr="005E075E" w:rsidRDefault="006365FC" w:rsidP="0063669A">
            <w:pPr>
              <w:ind w:firstLine="0"/>
              <w:rPr>
                <w:rFonts w:ascii="Times New Roman" w:hAnsi="Times New Roman" w:cs="Times New Roman"/>
                <w:sz w:val="24"/>
                <w:szCs w:val="24"/>
              </w:rPr>
            </w:pPr>
            <w:r w:rsidRPr="005E075E">
              <w:rPr>
                <w:rFonts w:ascii="Times New Roman" w:hAnsi="Times New Roman" w:cs="Times New Roman"/>
                <w:sz w:val="24"/>
                <w:szCs w:val="24"/>
              </w:rPr>
              <w:t>На территории лечебно-профилактических организаций хозяйственная площадка для установки контейнеров должна иметь размер не менее 40 кв. м и располагаться на расстоянии не ближе 25 м от лечебных корпусов и не менее 100 м от пищеблоков. Допускается устанавливать сборники отходов во встроенных помещениях.</w:t>
            </w:r>
          </w:p>
        </w:tc>
      </w:tr>
      <w:tr w:rsidR="006365FC" w:rsidRPr="005E075E">
        <w:trPr>
          <w:trHeight w:val="558"/>
        </w:trPr>
        <w:tc>
          <w:tcPr>
            <w:tcW w:w="4395" w:type="dxa"/>
            <w:vAlign w:val="center"/>
          </w:tcPr>
          <w:p w:rsidR="006365FC" w:rsidRPr="005E075E" w:rsidRDefault="006365FC" w:rsidP="0063669A">
            <w:pPr>
              <w:ind w:firstLine="0"/>
              <w:rPr>
                <w:rFonts w:ascii="Times New Roman" w:hAnsi="Times New Roman" w:cs="Times New Roman"/>
                <w:sz w:val="24"/>
                <w:szCs w:val="24"/>
              </w:rPr>
            </w:pPr>
            <w:r w:rsidRPr="005E075E">
              <w:rPr>
                <w:rFonts w:ascii="Times New Roman" w:hAnsi="Times New Roman" w:cs="Times New Roman"/>
                <w:sz w:val="24"/>
                <w:szCs w:val="24"/>
              </w:rPr>
              <w:t>Общественные туалеты, гидронепроницаемые выгребы, септики.</w:t>
            </w:r>
          </w:p>
        </w:tc>
        <w:tc>
          <w:tcPr>
            <w:tcW w:w="5528" w:type="dxa"/>
            <w:vAlign w:val="center"/>
          </w:tcPr>
          <w:p w:rsidR="006365FC" w:rsidRPr="005E075E" w:rsidRDefault="006365FC" w:rsidP="0063669A">
            <w:pPr>
              <w:ind w:firstLine="0"/>
              <w:rPr>
                <w:rFonts w:ascii="Times New Roman" w:hAnsi="Times New Roman" w:cs="Times New Roman"/>
                <w:sz w:val="24"/>
                <w:szCs w:val="24"/>
              </w:rPr>
            </w:pPr>
            <w:r w:rsidRPr="005E075E">
              <w:rPr>
                <w:rFonts w:ascii="Times New Roman" w:hAnsi="Times New Roman" w:cs="Times New Roman"/>
                <w:sz w:val="24"/>
                <w:szCs w:val="24"/>
              </w:rPr>
              <w:t>Расстояние от соседнего жилого дома не менее - 12 м.</w:t>
            </w:r>
          </w:p>
          <w:p w:rsidR="006365FC" w:rsidRPr="005E075E" w:rsidRDefault="006365FC" w:rsidP="0063669A">
            <w:pPr>
              <w:ind w:firstLine="0"/>
              <w:rPr>
                <w:rFonts w:ascii="Times New Roman" w:hAnsi="Times New Roman" w:cs="Times New Roman"/>
                <w:sz w:val="24"/>
                <w:szCs w:val="24"/>
              </w:rPr>
            </w:pPr>
            <w:r w:rsidRPr="005E075E">
              <w:rPr>
                <w:rFonts w:ascii="Times New Roman" w:hAnsi="Times New Roman" w:cs="Times New Roman"/>
                <w:sz w:val="24"/>
                <w:szCs w:val="24"/>
              </w:rPr>
              <w:t xml:space="preserve">Расстояние от красной линии - 10 м. </w:t>
            </w:r>
          </w:p>
          <w:p w:rsidR="006365FC" w:rsidRPr="005E075E" w:rsidRDefault="006365FC" w:rsidP="0063669A">
            <w:pPr>
              <w:ind w:firstLine="0"/>
              <w:rPr>
                <w:rFonts w:ascii="Times New Roman" w:hAnsi="Times New Roman" w:cs="Times New Roman"/>
                <w:sz w:val="24"/>
                <w:szCs w:val="24"/>
              </w:rPr>
            </w:pPr>
            <w:r w:rsidRPr="005E075E">
              <w:rPr>
                <w:rFonts w:ascii="Times New Roman" w:hAnsi="Times New Roman" w:cs="Times New Roman"/>
                <w:sz w:val="24"/>
                <w:szCs w:val="24"/>
              </w:rPr>
              <w:t>Расстояние от границы смежного земельного участка не менее - 3 м</w:t>
            </w:r>
          </w:p>
        </w:tc>
      </w:tr>
    </w:tbl>
    <w:p w:rsidR="006365FC" w:rsidRDefault="006365FC" w:rsidP="00376806">
      <w:pPr>
        <w:rPr>
          <w:rFonts w:ascii="Times New Roman" w:hAnsi="Times New Roman" w:cs="Times New Roman"/>
          <w:sz w:val="24"/>
          <w:szCs w:val="24"/>
        </w:rPr>
      </w:pPr>
    </w:p>
    <w:p w:rsidR="006365FC" w:rsidRPr="0050584D" w:rsidRDefault="006365FC" w:rsidP="00B269A4">
      <w:pPr>
        <w:ind w:firstLine="851"/>
        <w:outlineLvl w:val="0"/>
        <w:rPr>
          <w:rFonts w:ascii="Times New Roman" w:hAnsi="Times New Roman" w:cs="Times New Roman"/>
          <w:i/>
          <w:iCs/>
          <w:sz w:val="24"/>
          <w:szCs w:val="24"/>
        </w:rPr>
      </w:pPr>
      <w:r>
        <w:rPr>
          <w:rFonts w:ascii="Times New Roman" w:hAnsi="Times New Roman" w:cs="Times New Roman"/>
          <w:b/>
          <w:bCs/>
          <w:sz w:val="24"/>
          <w:szCs w:val="24"/>
          <w:u w:val="single"/>
        </w:rPr>
        <w:t>5</w:t>
      </w:r>
      <w:r w:rsidRPr="0050584D">
        <w:rPr>
          <w:rFonts w:ascii="Times New Roman" w:hAnsi="Times New Roman" w:cs="Times New Roman"/>
          <w:b/>
          <w:bCs/>
          <w:sz w:val="24"/>
          <w:szCs w:val="24"/>
          <w:u w:val="single"/>
        </w:rPr>
        <w:t>) ОД-</w:t>
      </w:r>
      <w:r>
        <w:rPr>
          <w:rFonts w:ascii="Times New Roman" w:hAnsi="Times New Roman" w:cs="Times New Roman"/>
          <w:b/>
          <w:bCs/>
          <w:sz w:val="24"/>
          <w:szCs w:val="24"/>
          <w:u w:val="single"/>
        </w:rPr>
        <w:t>5</w:t>
      </w:r>
      <w:r w:rsidRPr="0050584D">
        <w:rPr>
          <w:rFonts w:ascii="Times New Roman" w:hAnsi="Times New Roman" w:cs="Times New Roman"/>
          <w:b/>
          <w:bCs/>
          <w:sz w:val="24"/>
          <w:szCs w:val="24"/>
          <w:u w:val="single"/>
        </w:rPr>
        <w:t xml:space="preserve">. Зона объектов </w:t>
      </w:r>
      <w:r>
        <w:rPr>
          <w:rFonts w:ascii="Times New Roman" w:hAnsi="Times New Roman" w:cs="Times New Roman"/>
          <w:b/>
          <w:bCs/>
          <w:sz w:val="24"/>
          <w:szCs w:val="24"/>
          <w:u w:val="single"/>
        </w:rPr>
        <w:t>религиозного назначения</w:t>
      </w:r>
    </w:p>
    <w:p w:rsidR="006365FC" w:rsidRPr="0050584D" w:rsidRDefault="006365FC" w:rsidP="00B269A4">
      <w:pPr>
        <w:tabs>
          <w:tab w:val="left" w:pos="2520"/>
        </w:tabs>
        <w:outlineLvl w:val="0"/>
        <w:rPr>
          <w:rFonts w:ascii="Times New Roman" w:hAnsi="Times New Roman" w:cs="Times New Roman"/>
          <w:sz w:val="24"/>
          <w:szCs w:val="24"/>
        </w:rPr>
      </w:pPr>
      <w:r>
        <w:rPr>
          <w:rFonts w:ascii="Times New Roman" w:hAnsi="Times New Roman" w:cs="Times New Roman"/>
          <w:sz w:val="24"/>
          <w:szCs w:val="24"/>
        </w:rPr>
        <w:t>5</w:t>
      </w:r>
      <w:r w:rsidRPr="0050584D">
        <w:rPr>
          <w:rFonts w:ascii="Times New Roman" w:hAnsi="Times New Roman" w:cs="Times New Roman"/>
          <w:sz w:val="24"/>
          <w:szCs w:val="24"/>
        </w:rPr>
        <w:t>.1) Основные виды и параметры разрешенного использования земельных участков и объектов капитального строительства</w:t>
      </w:r>
    </w:p>
    <w:tbl>
      <w:tblPr>
        <w:tblW w:w="1012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58"/>
        <w:gridCol w:w="6663"/>
      </w:tblGrid>
      <w:tr w:rsidR="006365FC" w:rsidRPr="005E075E">
        <w:trPr>
          <w:trHeight w:val="552"/>
          <w:tblHeader/>
        </w:trPr>
        <w:tc>
          <w:tcPr>
            <w:tcW w:w="3458" w:type="dxa"/>
            <w:vAlign w:val="center"/>
          </w:tcPr>
          <w:p w:rsidR="006365FC" w:rsidRPr="005E075E" w:rsidRDefault="006365FC" w:rsidP="0063669A">
            <w:pPr>
              <w:tabs>
                <w:tab w:val="left" w:pos="2520"/>
              </w:tabs>
              <w:jc w:val="center"/>
              <w:rPr>
                <w:rFonts w:ascii="Times New Roman" w:hAnsi="Times New Roman" w:cs="Times New Roman"/>
                <w:b/>
                <w:bCs/>
                <w:sz w:val="24"/>
                <w:szCs w:val="24"/>
              </w:rPr>
            </w:pPr>
            <w:r w:rsidRPr="005E075E">
              <w:rPr>
                <w:rFonts w:ascii="Times New Roman" w:hAnsi="Times New Roman" w:cs="Times New Roman"/>
                <w:b/>
                <w:bCs/>
                <w:sz w:val="24"/>
                <w:szCs w:val="24"/>
              </w:rPr>
              <w:t>Виды разрешенного использования земельных участков и объектов капитального строительства</w:t>
            </w:r>
          </w:p>
        </w:tc>
        <w:tc>
          <w:tcPr>
            <w:tcW w:w="6663" w:type="dxa"/>
            <w:vAlign w:val="center"/>
          </w:tcPr>
          <w:p w:rsidR="006365FC" w:rsidRPr="0050584D" w:rsidRDefault="006365FC" w:rsidP="0063669A">
            <w:pPr>
              <w:pStyle w:val="ConsPlusTitle"/>
              <w:outlineLvl w:val="1"/>
              <w:rPr>
                <w:rFonts w:ascii="Times New Roman" w:hAnsi="Times New Roman" w:cs="Times New Roman"/>
                <w:sz w:val="24"/>
                <w:szCs w:val="24"/>
                <w:lang w:eastAsia="en-US"/>
              </w:rPr>
            </w:pPr>
            <w:r w:rsidRPr="0050584D">
              <w:rPr>
                <w:rFonts w:ascii="Times New Roman" w:hAnsi="Times New Roman" w:cs="Times New Roman"/>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365FC" w:rsidRPr="005E075E">
        <w:trPr>
          <w:trHeight w:val="274"/>
        </w:trPr>
        <w:tc>
          <w:tcPr>
            <w:tcW w:w="3458" w:type="dxa"/>
          </w:tcPr>
          <w:p w:rsidR="006365FC" w:rsidRPr="005E075E" w:rsidRDefault="006365FC" w:rsidP="00E57B65">
            <w:pPr>
              <w:ind w:left="90" w:firstLine="0"/>
              <w:rPr>
                <w:rFonts w:ascii="Times New Roman" w:hAnsi="Times New Roman" w:cs="Times New Roman"/>
                <w:sz w:val="24"/>
                <w:szCs w:val="24"/>
              </w:rPr>
            </w:pPr>
            <w:r w:rsidRPr="005E075E">
              <w:rPr>
                <w:rFonts w:ascii="Times New Roman" w:hAnsi="Times New Roman" w:cs="Times New Roman"/>
                <w:sz w:val="24"/>
                <w:szCs w:val="24"/>
              </w:rPr>
              <w:t>[3.7] – Религиозное использование</w:t>
            </w:r>
          </w:p>
          <w:p w:rsidR="006365FC" w:rsidRPr="005E075E" w:rsidRDefault="006365FC" w:rsidP="00E57B65">
            <w:pPr>
              <w:ind w:left="90" w:firstLine="0"/>
              <w:rPr>
                <w:rFonts w:ascii="Times New Roman" w:hAnsi="Times New Roman" w:cs="Times New Roman"/>
                <w:sz w:val="24"/>
                <w:szCs w:val="24"/>
              </w:rPr>
            </w:pPr>
            <w:r w:rsidRPr="005E075E">
              <w:rPr>
                <w:rFonts w:ascii="Times New Roman" w:hAnsi="Times New Roman" w:cs="Times New Roman"/>
                <w:sz w:val="24"/>
                <w:szCs w:val="24"/>
              </w:rPr>
              <w:t>[3.7.1] - Осуществление религиозных обрядов</w:t>
            </w:r>
          </w:p>
          <w:p w:rsidR="006365FC" w:rsidRPr="005E075E" w:rsidRDefault="006365FC" w:rsidP="00E57B65">
            <w:pPr>
              <w:ind w:left="90" w:firstLine="0"/>
              <w:rPr>
                <w:rFonts w:ascii="Times New Roman" w:hAnsi="Times New Roman" w:cs="Times New Roman"/>
                <w:sz w:val="24"/>
                <w:szCs w:val="24"/>
              </w:rPr>
            </w:pPr>
            <w:r w:rsidRPr="005E075E">
              <w:rPr>
                <w:rFonts w:ascii="Times New Roman" w:hAnsi="Times New Roman" w:cs="Times New Roman"/>
                <w:sz w:val="24"/>
                <w:szCs w:val="24"/>
              </w:rPr>
              <w:t>[3.7.2] – Религиозное управление и образование</w:t>
            </w:r>
          </w:p>
          <w:p w:rsidR="006365FC" w:rsidRPr="005E075E" w:rsidRDefault="006365FC" w:rsidP="00E57B65">
            <w:pPr>
              <w:ind w:left="90" w:firstLine="0"/>
              <w:rPr>
                <w:rFonts w:ascii="Times New Roman" w:hAnsi="Times New Roman" w:cs="Times New Roman"/>
                <w:sz w:val="24"/>
                <w:szCs w:val="24"/>
              </w:rPr>
            </w:pPr>
          </w:p>
          <w:p w:rsidR="006365FC" w:rsidRPr="005E075E" w:rsidRDefault="006365FC" w:rsidP="00E57B65">
            <w:pPr>
              <w:ind w:left="90" w:firstLine="0"/>
              <w:rPr>
                <w:rFonts w:ascii="Times New Roman" w:hAnsi="Times New Roman" w:cs="Times New Roman"/>
                <w:sz w:val="24"/>
                <w:szCs w:val="24"/>
              </w:rPr>
            </w:pPr>
          </w:p>
        </w:tc>
        <w:tc>
          <w:tcPr>
            <w:tcW w:w="6663" w:type="dxa"/>
          </w:tcPr>
          <w:p w:rsidR="006365FC" w:rsidRPr="005E075E" w:rsidRDefault="006365FC" w:rsidP="00E57B65">
            <w:pPr>
              <w:ind w:firstLine="0"/>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площадь земельного участка - 600 кв. м/5000 кв. м</w:t>
            </w:r>
          </w:p>
          <w:p w:rsidR="006365FC" w:rsidRPr="005E075E" w:rsidRDefault="006365FC" w:rsidP="00E57B65">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ширина земельного участка вдоль фронта улицы (проезда) – 15 м/50 м</w:t>
            </w:r>
          </w:p>
          <w:p w:rsidR="006365FC" w:rsidRPr="005E075E" w:rsidRDefault="006365FC" w:rsidP="00E57B65">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Минимальные отступы строений от красной линии - 5 м (если не установлены красные линии - от фасадной границы участка)</w:t>
            </w:r>
          </w:p>
          <w:p w:rsidR="006365FC" w:rsidRPr="005E075E" w:rsidRDefault="006365FC" w:rsidP="00E57B65">
            <w:pPr>
              <w:ind w:firstLine="0"/>
              <w:rPr>
                <w:rFonts w:ascii="Times New Roman" w:hAnsi="Times New Roman" w:cs="Times New Roman"/>
                <w:sz w:val="24"/>
                <w:szCs w:val="24"/>
                <w:lang w:eastAsia="ar-SA"/>
              </w:rPr>
            </w:pPr>
            <w:r w:rsidRPr="005E075E">
              <w:rPr>
                <w:rFonts w:ascii="Times New Roman" w:hAnsi="Times New Roman" w:cs="Times New Roman"/>
                <w:sz w:val="24"/>
                <w:szCs w:val="24"/>
              </w:rPr>
              <w:t>Минимальные отступы строений от границ смежных участков - 3 м</w:t>
            </w:r>
          </w:p>
          <w:p w:rsidR="006365FC" w:rsidRPr="005E075E" w:rsidRDefault="006365FC" w:rsidP="00E57B65">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Максимальное количество надземных этажей зданий – 3 эт. </w:t>
            </w:r>
          </w:p>
          <w:p w:rsidR="006365FC" w:rsidRPr="005E075E" w:rsidRDefault="006365FC" w:rsidP="00E57B65">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Максимальная высота зданий - 30 м</w:t>
            </w:r>
          </w:p>
          <w:p w:rsidR="006365FC" w:rsidRPr="005E075E" w:rsidRDefault="006365FC" w:rsidP="00E57B65">
            <w:pPr>
              <w:autoSpaceDE w:val="0"/>
              <w:ind w:firstLine="0"/>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в границах земельного участка – 50%.</w:t>
            </w:r>
          </w:p>
          <w:p w:rsidR="006365FC" w:rsidRPr="005E075E" w:rsidRDefault="006365FC" w:rsidP="00E57B65">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процент озеленения земельного участка – 30 %</w:t>
            </w:r>
          </w:p>
        </w:tc>
      </w:tr>
    </w:tbl>
    <w:p w:rsidR="006365FC" w:rsidRPr="0050584D" w:rsidRDefault="006365FC" w:rsidP="00B269A4">
      <w:pPr>
        <w:rPr>
          <w:rFonts w:ascii="Times New Roman" w:hAnsi="Times New Roman" w:cs="Times New Roman"/>
          <w:sz w:val="24"/>
          <w:szCs w:val="24"/>
        </w:rPr>
      </w:pPr>
    </w:p>
    <w:p w:rsidR="006365FC" w:rsidRDefault="006365FC" w:rsidP="00B269A4">
      <w:pPr>
        <w:tabs>
          <w:tab w:val="left" w:pos="2520"/>
        </w:tabs>
        <w:outlineLvl w:val="0"/>
        <w:rPr>
          <w:rFonts w:ascii="Times New Roman" w:hAnsi="Times New Roman" w:cs="Times New Roman"/>
          <w:sz w:val="24"/>
          <w:szCs w:val="24"/>
        </w:rPr>
      </w:pPr>
      <w:r>
        <w:rPr>
          <w:rFonts w:ascii="Times New Roman" w:hAnsi="Times New Roman" w:cs="Times New Roman"/>
          <w:sz w:val="24"/>
          <w:szCs w:val="24"/>
        </w:rPr>
        <w:t xml:space="preserve">5.2) </w:t>
      </w:r>
      <w:r w:rsidRPr="0050584D">
        <w:rPr>
          <w:rFonts w:ascii="Times New Roman" w:hAnsi="Times New Roman" w:cs="Times New Roman"/>
          <w:sz w:val="24"/>
          <w:szCs w:val="24"/>
        </w:rPr>
        <w:t>Условно разрешенные виды и параметры разрешенного использования земельных участков и объектов капитального строительства</w:t>
      </w:r>
      <w:r>
        <w:rPr>
          <w:rFonts w:ascii="Times New Roman" w:hAnsi="Times New Roman" w:cs="Times New Roman"/>
          <w:sz w:val="24"/>
          <w:szCs w:val="24"/>
        </w:rPr>
        <w:t xml:space="preserve"> </w:t>
      </w:r>
    </w:p>
    <w:tbl>
      <w:tblPr>
        <w:tblW w:w="1012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58"/>
        <w:gridCol w:w="6663"/>
      </w:tblGrid>
      <w:tr w:rsidR="006365FC" w:rsidRPr="005E075E">
        <w:trPr>
          <w:trHeight w:val="552"/>
          <w:tblHeader/>
        </w:trPr>
        <w:tc>
          <w:tcPr>
            <w:tcW w:w="3458" w:type="dxa"/>
            <w:vAlign w:val="center"/>
          </w:tcPr>
          <w:p w:rsidR="006365FC" w:rsidRPr="005E075E" w:rsidRDefault="006365FC" w:rsidP="007C1E74">
            <w:pPr>
              <w:tabs>
                <w:tab w:val="left" w:pos="2520"/>
              </w:tabs>
              <w:jc w:val="center"/>
              <w:rPr>
                <w:rFonts w:ascii="Times New Roman" w:hAnsi="Times New Roman" w:cs="Times New Roman"/>
                <w:b/>
                <w:bCs/>
                <w:sz w:val="24"/>
                <w:szCs w:val="24"/>
              </w:rPr>
            </w:pPr>
            <w:r w:rsidRPr="005E075E">
              <w:rPr>
                <w:rFonts w:ascii="Times New Roman" w:hAnsi="Times New Roman" w:cs="Times New Roman"/>
                <w:b/>
                <w:bCs/>
                <w:sz w:val="24"/>
                <w:szCs w:val="24"/>
              </w:rPr>
              <w:t>Виды разрешенного использования земельных участков и объектов капитального строительства</w:t>
            </w:r>
          </w:p>
        </w:tc>
        <w:tc>
          <w:tcPr>
            <w:tcW w:w="6663" w:type="dxa"/>
            <w:vAlign w:val="center"/>
          </w:tcPr>
          <w:p w:rsidR="006365FC" w:rsidRPr="0050584D" w:rsidRDefault="006365FC" w:rsidP="007C1E74">
            <w:pPr>
              <w:pStyle w:val="ConsPlusTitle"/>
              <w:outlineLvl w:val="1"/>
              <w:rPr>
                <w:rFonts w:ascii="Times New Roman" w:hAnsi="Times New Roman" w:cs="Times New Roman"/>
                <w:sz w:val="24"/>
                <w:szCs w:val="24"/>
                <w:lang w:eastAsia="en-US"/>
              </w:rPr>
            </w:pPr>
            <w:r w:rsidRPr="0050584D">
              <w:rPr>
                <w:rFonts w:ascii="Times New Roman" w:hAnsi="Times New Roman" w:cs="Times New Roman"/>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365FC" w:rsidRPr="005E075E">
        <w:trPr>
          <w:trHeight w:val="274"/>
        </w:trPr>
        <w:tc>
          <w:tcPr>
            <w:tcW w:w="3458" w:type="dxa"/>
          </w:tcPr>
          <w:p w:rsidR="006365FC" w:rsidRPr="005E075E" w:rsidRDefault="006365FC" w:rsidP="007C1E74">
            <w:pPr>
              <w:shd w:val="clear" w:color="auto" w:fill="FFFFFF"/>
              <w:ind w:left="90" w:firstLine="0"/>
              <w:rPr>
                <w:rFonts w:ascii="Times New Roman" w:hAnsi="Times New Roman" w:cs="Times New Roman"/>
                <w:sz w:val="24"/>
                <w:szCs w:val="24"/>
              </w:rPr>
            </w:pPr>
            <w:r w:rsidRPr="005E075E">
              <w:rPr>
                <w:rFonts w:ascii="Times New Roman" w:hAnsi="Times New Roman" w:cs="Times New Roman"/>
                <w:sz w:val="24"/>
                <w:szCs w:val="24"/>
              </w:rPr>
              <w:t>[3.1.1] – Предоставление коммунальных услуг</w:t>
            </w:r>
          </w:p>
          <w:p w:rsidR="006365FC" w:rsidRPr="005E075E" w:rsidRDefault="006365FC" w:rsidP="007C1E74">
            <w:pPr>
              <w:shd w:val="clear" w:color="auto" w:fill="FFFFFF"/>
              <w:ind w:left="90" w:firstLine="0"/>
              <w:rPr>
                <w:rFonts w:ascii="Times New Roman" w:hAnsi="Times New Roman" w:cs="Times New Roman"/>
                <w:sz w:val="24"/>
                <w:szCs w:val="24"/>
              </w:rPr>
            </w:pPr>
          </w:p>
        </w:tc>
        <w:tc>
          <w:tcPr>
            <w:tcW w:w="6663" w:type="dxa"/>
          </w:tcPr>
          <w:p w:rsidR="006365FC" w:rsidRPr="005E075E" w:rsidRDefault="006365FC" w:rsidP="007C1E74">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 xml:space="preserve">Минимальная/максимальная площадь земельного участка  – 10 / 10000 кв. м </w:t>
            </w:r>
          </w:p>
          <w:p w:rsidR="006365FC" w:rsidRPr="005E075E" w:rsidRDefault="006365FC" w:rsidP="007C1E74">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Площадь земельного участка для объектов инженерного обеспечения и вспомогательного инженерного назначения определяется в соответствии с Нормами отвода земельных участков.</w:t>
            </w:r>
          </w:p>
          <w:p w:rsidR="006365FC" w:rsidRPr="005E075E" w:rsidRDefault="006365FC" w:rsidP="007C1E74">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Максимальное количество надземных этажей зданий – 2 этажа. Максимальная высота зданий - 12 м </w:t>
            </w:r>
          </w:p>
          <w:p w:rsidR="006365FC" w:rsidRPr="005E075E" w:rsidRDefault="006365FC" w:rsidP="007C1E74">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участка - 60% (кроме земельных участков для размещения объектов инженерного назначения)</w:t>
            </w:r>
          </w:p>
          <w:p w:rsidR="006365FC" w:rsidRPr="005E075E" w:rsidRDefault="006365FC" w:rsidP="007C1E74">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участка для объектов инженерного назначения - не нормируется</w:t>
            </w:r>
          </w:p>
          <w:p w:rsidR="006365FC" w:rsidRPr="005E075E" w:rsidRDefault="006365FC" w:rsidP="007C1E74">
            <w:pPr>
              <w:autoSpaceDE w:val="0"/>
              <w:ind w:firstLine="0"/>
              <w:rPr>
                <w:rFonts w:ascii="Times New Roman" w:hAnsi="Times New Roman" w:cs="Times New Roman"/>
                <w:sz w:val="24"/>
                <w:szCs w:val="24"/>
              </w:rPr>
            </w:pPr>
            <w:r w:rsidRPr="005E075E">
              <w:rPr>
                <w:rFonts w:ascii="Times New Roman" w:hAnsi="Times New Roman" w:cs="Times New Roman"/>
                <w:sz w:val="24"/>
                <w:szCs w:val="24"/>
              </w:rPr>
              <w:t>Минимальный отступ основного здания от красной линии (если не установлены красные линии - от фасадной границы участка) - 5 м (в сложившейся застройке возможно размещение по красной линии).</w:t>
            </w:r>
          </w:p>
          <w:p w:rsidR="006365FC" w:rsidRPr="005E075E" w:rsidRDefault="006365FC" w:rsidP="007C1E74">
            <w:pPr>
              <w:autoSpaceDE w:val="0"/>
              <w:ind w:firstLine="0"/>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до границ соседнего земельного участка - 3 метра.</w:t>
            </w:r>
          </w:p>
          <w:p w:rsidR="006365FC" w:rsidRPr="005E075E" w:rsidRDefault="006365FC" w:rsidP="007C1E74">
            <w:pPr>
              <w:autoSpaceDE w:val="0"/>
              <w:ind w:firstLine="0"/>
              <w:rPr>
                <w:rFonts w:ascii="Times New Roman" w:hAnsi="Times New Roman" w:cs="Times New Roman"/>
                <w:sz w:val="24"/>
                <w:szCs w:val="24"/>
              </w:rPr>
            </w:pPr>
            <w:r w:rsidRPr="005E075E">
              <w:rPr>
                <w:rFonts w:ascii="Times New Roman" w:hAnsi="Times New Roman" w:cs="Times New Roman"/>
                <w:sz w:val="24"/>
                <w:szCs w:val="24"/>
              </w:rPr>
              <w:t>Минимальный отступ объектов инженерного назначения от границ соседнего участка - в соответствии с размерами охранных зон.</w:t>
            </w:r>
          </w:p>
        </w:tc>
      </w:tr>
      <w:tr w:rsidR="006365FC" w:rsidRPr="005E075E">
        <w:trPr>
          <w:trHeight w:val="274"/>
        </w:trPr>
        <w:tc>
          <w:tcPr>
            <w:tcW w:w="3458" w:type="dxa"/>
          </w:tcPr>
          <w:p w:rsidR="006365FC" w:rsidRPr="005E075E" w:rsidRDefault="006365FC" w:rsidP="007C1E74">
            <w:pPr>
              <w:tabs>
                <w:tab w:val="left" w:pos="318"/>
              </w:tabs>
              <w:ind w:left="90" w:firstLine="0"/>
              <w:rPr>
                <w:rFonts w:ascii="Times New Roman" w:hAnsi="Times New Roman" w:cs="Times New Roman"/>
                <w:sz w:val="24"/>
                <w:szCs w:val="24"/>
              </w:rPr>
            </w:pPr>
            <w:r w:rsidRPr="005E075E">
              <w:rPr>
                <w:rFonts w:ascii="Times New Roman" w:hAnsi="Times New Roman" w:cs="Times New Roman"/>
                <w:sz w:val="24"/>
                <w:szCs w:val="24"/>
              </w:rPr>
              <w:t>[12.0] - Земельные участки (территории) общего пользования</w:t>
            </w:r>
          </w:p>
          <w:p w:rsidR="006365FC" w:rsidRPr="005E075E" w:rsidRDefault="006365FC" w:rsidP="007C1E74">
            <w:pPr>
              <w:tabs>
                <w:tab w:val="left" w:pos="318"/>
              </w:tabs>
              <w:ind w:left="90" w:firstLine="0"/>
              <w:rPr>
                <w:rFonts w:ascii="Times New Roman" w:hAnsi="Times New Roman" w:cs="Times New Roman"/>
                <w:sz w:val="24"/>
                <w:szCs w:val="24"/>
              </w:rPr>
            </w:pPr>
            <w:r w:rsidRPr="005E075E">
              <w:rPr>
                <w:rFonts w:ascii="Times New Roman" w:hAnsi="Times New Roman" w:cs="Times New Roman"/>
                <w:sz w:val="24"/>
                <w:szCs w:val="24"/>
              </w:rPr>
              <w:t xml:space="preserve">[12.0.1] - Улично-дорожная сеть </w:t>
            </w:r>
          </w:p>
          <w:p w:rsidR="006365FC" w:rsidRPr="005E075E" w:rsidRDefault="006365FC" w:rsidP="007C1E74">
            <w:pPr>
              <w:tabs>
                <w:tab w:val="left" w:pos="318"/>
              </w:tabs>
              <w:ind w:left="90" w:firstLine="0"/>
              <w:rPr>
                <w:rFonts w:ascii="Times New Roman" w:hAnsi="Times New Roman" w:cs="Times New Roman"/>
                <w:sz w:val="24"/>
                <w:szCs w:val="24"/>
              </w:rPr>
            </w:pPr>
            <w:r w:rsidRPr="005E075E">
              <w:rPr>
                <w:rFonts w:ascii="Times New Roman" w:hAnsi="Times New Roman" w:cs="Times New Roman"/>
                <w:sz w:val="24"/>
                <w:szCs w:val="24"/>
              </w:rPr>
              <w:t>[12.0.2] - Благоустройство территории</w:t>
            </w:r>
          </w:p>
          <w:p w:rsidR="006365FC" w:rsidRPr="005E075E" w:rsidRDefault="006365FC" w:rsidP="007C1E74">
            <w:pPr>
              <w:tabs>
                <w:tab w:val="left" w:pos="318"/>
              </w:tabs>
              <w:ind w:left="90" w:firstLine="0"/>
              <w:rPr>
                <w:rFonts w:ascii="Times New Roman" w:hAnsi="Times New Roman" w:cs="Times New Roman"/>
                <w:sz w:val="24"/>
                <w:szCs w:val="24"/>
              </w:rPr>
            </w:pPr>
            <w:r w:rsidRPr="005E075E">
              <w:rPr>
                <w:rFonts w:ascii="Times New Roman" w:hAnsi="Times New Roman" w:cs="Times New Roman"/>
                <w:sz w:val="24"/>
                <w:szCs w:val="24"/>
              </w:rPr>
              <w:t>[9.3] - Историко-культурная деятельность</w:t>
            </w:r>
          </w:p>
        </w:tc>
        <w:tc>
          <w:tcPr>
            <w:tcW w:w="6663" w:type="dxa"/>
          </w:tcPr>
          <w:p w:rsidR="006365FC" w:rsidRPr="005E075E" w:rsidRDefault="006365FC" w:rsidP="007C1E74">
            <w:pPr>
              <w:ind w:left="219" w:hanging="219"/>
              <w:rPr>
                <w:rFonts w:ascii="Times New Roman" w:hAnsi="Times New Roman" w:cs="Times New Roman"/>
                <w:sz w:val="24"/>
                <w:szCs w:val="24"/>
              </w:rPr>
            </w:pPr>
            <w:r w:rsidRPr="005E075E">
              <w:rPr>
                <w:rFonts w:ascii="Times New Roman" w:hAnsi="Times New Roman" w:cs="Times New Roman"/>
                <w:sz w:val="24"/>
                <w:szCs w:val="24"/>
              </w:rPr>
              <w:t>Не устанавливаются</w:t>
            </w:r>
          </w:p>
          <w:p w:rsidR="006365FC" w:rsidRPr="005E075E" w:rsidRDefault="006365FC" w:rsidP="007C1E74">
            <w:pPr>
              <w:keepLines/>
              <w:suppressAutoHyphens/>
              <w:overflowPunct w:val="0"/>
              <w:autoSpaceDE w:val="0"/>
              <w:textAlignment w:val="baseline"/>
              <w:rPr>
                <w:rFonts w:ascii="Times New Roman" w:hAnsi="Times New Roman" w:cs="Times New Roman"/>
                <w:sz w:val="24"/>
                <w:szCs w:val="24"/>
              </w:rPr>
            </w:pPr>
          </w:p>
          <w:p w:rsidR="006365FC" w:rsidRPr="005E075E" w:rsidRDefault="006365FC" w:rsidP="007C1E74">
            <w:pPr>
              <w:keepLines/>
              <w:suppressAutoHyphens/>
              <w:overflowPunct w:val="0"/>
              <w:autoSpaceDE w:val="0"/>
              <w:textAlignment w:val="baseline"/>
              <w:rPr>
                <w:rFonts w:ascii="Times New Roman" w:hAnsi="Times New Roman" w:cs="Times New Roman"/>
                <w:b/>
                <w:bCs/>
                <w:sz w:val="24"/>
                <w:szCs w:val="24"/>
              </w:rPr>
            </w:pPr>
          </w:p>
        </w:tc>
      </w:tr>
    </w:tbl>
    <w:p w:rsidR="006365FC" w:rsidRPr="0050584D" w:rsidRDefault="006365FC" w:rsidP="00B269A4">
      <w:pPr>
        <w:rPr>
          <w:rFonts w:ascii="Times New Roman" w:hAnsi="Times New Roman" w:cs="Times New Roman"/>
          <w:sz w:val="24"/>
          <w:szCs w:val="24"/>
        </w:rPr>
      </w:pPr>
    </w:p>
    <w:p w:rsidR="006365FC" w:rsidRPr="0050584D" w:rsidRDefault="006365FC" w:rsidP="00B269A4">
      <w:pPr>
        <w:tabs>
          <w:tab w:val="left" w:pos="2520"/>
        </w:tabs>
        <w:outlineLvl w:val="0"/>
        <w:rPr>
          <w:rFonts w:ascii="Times New Roman" w:hAnsi="Times New Roman" w:cs="Times New Roman"/>
          <w:sz w:val="24"/>
          <w:szCs w:val="24"/>
        </w:rPr>
      </w:pPr>
      <w:r>
        <w:rPr>
          <w:rFonts w:ascii="Times New Roman" w:hAnsi="Times New Roman" w:cs="Times New Roman"/>
          <w:sz w:val="24"/>
          <w:szCs w:val="24"/>
        </w:rPr>
        <w:t>5</w:t>
      </w:r>
      <w:r w:rsidRPr="0050584D">
        <w:rPr>
          <w:rFonts w:ascii="Times New Roman" w:hAnsi="Times New Roman" w:cs="Times New Roman"/>
          <w:sz w:val="24"/>
          <w:szCs w:val="24"/>
        </w:rPr>
        <w:t>.3) Вспомогательные виды и параметры разрешенного использования земельных участков и объектов капитального строительства</w:t>
      </w:r>
    </w:p>
    <w:tbl>
      <w:tblPr>
        <w:tblW w:w="992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95"/>
        <w:gridCol w:w="5528"/>
      </w:tblGrid>
      <w:tr w:rsidR="006365FC" w:rsidRPr="005E075E">
        <w:trPr>
          <w:trHeight w:val="552"/>
          <w:tblHeader/>
        </w:trPr>
        <w:tc>
          <w:tcPr>
            <w:tcW w:w="4395" w:type="dxa"/>
            <w:vAlign w:val="center"/>
          </w:tcPr>
          <w:p w:rsidR="006365FC" w:rsidRPr="005E075E" w:rsidRDefault="006365FC" w:rsidP="0063669A">
            <w:pPr>
              <w:tabs>
                <w:tab w:val="left" w:pos="2520"/>
              </w:tabs>
              <w:jc w:val="center"/>
              <w:rPr>
                <w:rFonts w:ascii="Times New Roman" w:hAnsi="Times New Roman" w:cs="Times New Roman"/>
                <w:b/>
                <w:bCs/>
                <w:sz w:val="24"/>
                <w:szCs w:val="24"/>
              </w:rPr>
            </w:pPr>
            <w:r w:rsidRPr="005E075E">
              <w:rPr>
                <w:rFonts w:ascii="Times New Roman" w:hAnsi="Times New Roman" w:cs="Times New Roman"/>
                <w:b/>
                <w:bCs/>
                <w:sz w:val="24"/>
                <w:szCs w:val="24"/>
              </w:rPr>
              <w:t xml:space="preserve">Виды разрешенного использования </w:t>
            </w:r>
          </w:p>
        </w:tc>
        <w:tc>
          <w:tcPr>
            <w:tcW w:w="5528" w:type="dxa"/>
            <w:vAlign w:val="center"/>
          </w:tcPr>
          <w:p w:rsidR="006365FC" w:rsidRPr="005E075E" w:rsidRDefault="006365FC" w:rsidP="0063669A">
            <w:pPr>
              <w:tabs>
                <w:tab w:val="left" w:pos="2520"/>
              </w:tabs>
              <w:rPr>
                <w:rFonts w:ascii="Times New Roman" w:hAnsi="Times New Roman" w:cs="Times New Roman"/>
                <w:b/>
                <w:bCs/>
                <w:sz w:val="24"/>
                <w:szCs w:val="24"/>
              </w:rPr>
            </w:pPr>
            <w:r w:rsidRPr="005E075E">
              <w:rPr>
                <w:rFonts w:ascii="Times New Roman" w:hAnsi="Times New Roman" w:cs="Times New Roman"/>
                <w:b/>
                <w:bCs/>
                <w:sz w:val="24"/>
                <w:szCs w:val="24"/>
              </w:rPr>
              <w:t xml:space="preserve">Предельные размеры и параметры разрешенного строительства, реконструкции объектов </w:t>
            </w:r>
          </w:p>
        </w:tc>
      </w:tr>
      <w:tr w:rsidR="006365FC" w:rsidRPr="005E075E">
        <w:trPr>
          <w:trHeight w:val="20"/>
        </w:trPr>
        <w:tc>
          <w:tcPr>
            <w:tcW w:w="4395" w:type="dxa"/>
            <w:vAlign w:val="center"/>
          </w:tcPr>
          <w:p w:rsidR="006365FC" w:rsidRPr="005E075E" w:rsidRDefault="006365FC" w:rsidP="0063669A">
            <w:pPr>
              <w:ind w:firstLine="0"/>
              <w:rPr>
                <w:rFonts w:ascii="Times New Roman" w:hAnsi="Times New Roman" w:cs="Times New Roman"/>
                <w:sz w:val="24"/>
                <w:szCs w:val="24"/>
              </w:rPr>
            </w:pPr>
            <w:r w:rsidRPr="005E075E">
              <w:rPr>
                <w:rFonts w:ascii="Times New Roman" w:hAnsi="Times New Roman" w:cs="Times New Roman"/>
                <w:sz w:val="24"/>
                <w:szCs w:val="24"/>
              </w:rPr>
              <w:t>Парковки, гаражи для временного хранения автотранспорта</w:t>
            </w:r>
          </w:p>
          <w:p w:rsidR="006365FC" w:rsidRPr="005E075E" w:rsidRDefault="006365FC" w:rsidP="0063669A">
            <w:pPr>
              <w:ind w:firstLine="0"/>
              <w:rPr>
                <w:rFonts w:ascii="Times New Roman" w:hAnsi="Times New Roman" w:cs="Times New Roman"/>
                <w:sz w:val="24"/>
                <w:szCs w:val="24"/>
              </w:rPr>
            </w:pPr>
            <w:r w:rsidRPr="005E075E">
              <w:rPr>
                <w:rFonts w:ascii="Times New Roman" w:hAnsi="Times New Roman" w:cs="Times New Roman"/>
                <w:sz w:val="24"/>
                <w:szCs w:val="24"/>
              </w:rPr>
              <w:t xml:space="preserve">Хозяйственные постройки для содержания инвентаря, топлива и других хозяйственных нужд </w:t>
            </w:r>
          </w:p>
          <w:p w:rsidR="006365FC" w:rsidRPr="005E075E" w:rsidRDefault="006365FC" w:rsidP="0063669A">
            <w:pPr>
              <w:ind w:firstLine="0"/>
              <w:rPr>
                <w:rFonts w:ascii="Times New Roman" w:hAnsi="Times New Roman" w:cs="Times New Roman"/>
                <w:sz w:val="24"/>
                <w:szCs w:val="24"/>
              </w:rPr>
            </w:pPr>
            <w:r w:rsidRPr="005E075E">
              <w:rPr>
                <w:rFonts w:ascii="Times New Roman" w:hAnsi="Times New Roman" w:cs="Times New Roman"/>
                <w:sz w:val="24"/>
                <w:szCs w:val="24"/>
              </w:rPr>
              <w:t>Площадки для сбора твердых бытовых отходов</w:t>
            </w:r>
          </w:p>
          <w:p w:rsidR="006365FC" w:rsidRPr="005E075E" w:rsidRDefault="006365FC" w:rsidP="0063669A">
            <w:pPr>
              <w:ind w:firstLine="0"/>
              <w:rPr>
                <w:rFonts w:ascii="Times New Roman" w:hAnsi="Times New Roman" w:cs="Times New Roman"/>
                <w:sz w:val="24"/>
                <w:szCs w:val="24"/>
              </w:rPr>
            </w:pPr>
            <w:r w:rsidRPr="005E075E">
              <w:rPr>
                <w:rFonts w:ascii="Times New Roman" w:hAnsi="Times New Roman" w:cs="Times New Roman"/>
                <w:sz w:val="24"/>
                <w:szCs w:val="24"/>
              </w:rPr>
              <w:t>Элементы благоустройства, площадки для отдыха</w:t>
            </w:r>
          </w:p>
          <w:p w:rsidR="006365FC" w:rsidRPr="005E075E" w:rsidRDefault="006365FC" w:rsidP="0063669A">
            <w:pPr>
              <w:ind w:firstLine="0"/>
              <w:rPr>
                <w:rFonts w:ascii="Times New Roman" w:hAnsi="Times New Roman" w:cs="Times New Roman"/>
                <w:sz w:val="24"/>
                <w:szCs w:val="24"/>
              </w:rPr>
            </w:pPr>
            <w:r w:rsidRPr="005E075E">
              <w:rPr>
                <w:rFonts w:ascii="Times New Roman" w:hAnsi="Times New Roman" w:cs="Times New Roman"/>
                <w:sz w:val="24"/>
                <w:szCs w:val="24"/>
              </w:rPr>
              <w:t>Памятники, объекты монументального искусства</w:t>
            </w:r>
          </w:p>
          <w:p w:rsidR="006365FC" w:rsidRPr="005E075E" w:rsidRDefault="006365FC" w:rsidP="0063669A">
            <w:pPr>
              <w:ind w:firstLine="0"/>
              <w:rPr>
                <w:rFonts w:ascii="Times New Roman" w:hAnsi="Times New Roman" w:cs="Times New Roman"/>
                <w:sz w:val="24"/>
                <w:szCs w:val="24"/>
              </w:rPr>
            </w:pPr>
            <w:r w:rsidRPr="005E075E">
              <w:rPr>
                <w:rFonts w:ascii="Times New Roman" w:hAnsi="Times New Roman" w:cs="Times New Roman"/>
                <w:sz w:val="24"/>
                <w:szCs w:val="24"/>
              </w:rPr>
              <w:t>Объекты гражданской обороны (убежища, противорадиационные укрытия и т.п.)</w:t>
            </w:r>
          </w:p>
          <w:p w:rsidR="006365FC" w:rsidRPr="005E075E" w:rsidRDefault="006365FC" w:rsidP="0063669A">
            <w:pPr>
              <w:ind w:firstLine="0"/>
              <w:rPr>
                <w:rFonts w:ascii="Times New Roman" w:hAnsi="Times New Roman" w:cs="Times New Roman"/>
                <w:sz w:val="24"/>
                <w:szCs w:val="24"/>
              </w:rPr>
            </w:pPr>
            <w:r w:rsidRPr="005E075E">
              <w:rPr>
                <w:rFonts w:ascii="Times New Roman" w:hAnsi="Times New Roman" w:cs="Times New Roman"/>
                <w:sz w:val="24"/>
                <w:szCs w:val="24"/>
              </w:rPr>
              <w:t>Объекты инженерного обеспечения</w:t>
            </w:r>
          </w:p>
        </w:tc>
        <w:tc>
          <w:tcPr>
            <w:tcW w:w="5528" w:type="dxa"/>
            <w:vAlign w:val="center"/>
          </w:tcPr>
          <w:p w:rsidR="006365FC" w:rsidRPr="005E075E" w:rsidRDefault="006365FC" w:rsidP="0063669A">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Максимальное количество надземных этажей  – 1 этаж</w:t>
            </w:r>
          </w:p>
          <w:p w:rsidR="006365FC" w:rsidRPr="005E075E" w:rsidRDefault="006365FC" w:rsidP="0063669A">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Максимальная высота строений и сооружений - 6 м</w:t>
            </w:r>
          </w:p>
          <w:p w:rsidR="006365FC" w:rsidRPr="005E075E" w:rsidRDefault="006365FC" w:rsidP="0063669A">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Минимальный отступ строений от красной линии (если не установлены красные линии - от фасадной границы участка) - 5 м </w:t>
            </w:r>
          </w:p>
          <w:p w:rsidR="006365FC" w:rsidRPr="005E075E" w:rsidRDefault="006365FC" w:rsidP="0063669A">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Минимальный отступ строений до границ смежного участка - 3 м </w:t>
            </w:r>
          </w:p>
          <w:p w:rsidR="006365FC" w:rsidRPr="005E075E" w:rsidRDefault="006365FC" w:rsidP="0063669A">
            <w:pPr>
              <w:ind w:firstLine="0"/>
              <w:rPr>
                <w:rFonts w:ascii="Times New Roman" w:hAnsi="Times New Roman" w:cs="Times New Roman"/>
                <w:sz w:val="24"/>
                <w:szCs w:val="24"/>
              </w:rPr>
            </w:pPr>
            <w:r w:rsidRPr="005E075E">
              <w:rPr>
                <w:rFonts w:ascii="Times New Roman" w:hAnsi="Times New Roman" w:cs="Times New Roman"/>
                <w:sz w:val="24"/>
                <w:szCs w:val="24"/>
              </w:rPr>
              <w:t>Автостоянки открытого и закрытого (наземные) типа необходимо размещать при условии соблюдения расстояний до объектов, указанных в табл.77 Нормативов Градостроительного проектирования Краснодарского края</w:t>
            </w:r>
          </w:p>
          <w:p w:rsidR="006365FC" w:rsidRPr="005E075E" w:rsidRDefault="006365FC" w:rsidP="0063669A">
            <w:pPr>
              <w:ind w:firstLine="0"/>
              <w:rPr>
                <w:rFonts w:ascii="Times New Roman" w:hAnsi="Times New Roman" w:cs="Times New Roman"/>
                <w:sz w:val="24"/>
                <w:szCs w:val="24"/>
              </w:rPr>
            </w:pPr>
            <w:r w:rsidRPr="005E075E">
              <w:rPr>
                <w:rFonts w:ascii="Times New Roman" w:hAnsi="Times New Roman" w:cs="Times New Roman"/>
                <w:sz w:val="24"/>
                <w:szCs w:val="24"/>
              </w:rPr>
              <w:t>На территории лечебно-профилактических организаций хозяйственная площадка для установки контейнеров должна иметь размер не менее 40 кв. м и располагаться на расстоянии не ближе 25 м от лечебных корпусов и не менее 100 м от пищеблоков. Допускается устанавливать сборники отходов во встроенных помещениях.</w:t>
            </w:r>
          </w:p>
        </w:tc>
      </w:tr>
      <w:tr w:rsidR="006365FC" w:rsidRPr="005E075E">
        <w:trPr>
          <w:trHeight w:val="558"/>
        </w:trPr>
        <w:tc>
          <w:tcPr>
            <w:tcW w:w="4395" w:type="dxa"/>
            <w:vAlign w:val="center"/>
          </w:tcPr>
          <w:p w:rsidR="006365FC" w:rsidRPr="005E075E" w:rsidRDefault="006365FC" w:rsidP="0063669A">
            <w:pPr>
              <w:ind w:firstLine="0"/>
              <w:rPr>
                <w:rFonts w:ascii="Times New Roman" w:hAnsi="Times New Roman" w:cs="Times New Roman"/>
                <w:sz w:val="24"/>
                <w:szCs w:val="24"/>
              </w:rPr>
            </w:pPr>
            <w:r w:rsidRPr="005E075E">
              <w:rPr>
                <w:rFonts w:ascii="Times New Roman" w:hAnsi="Times New Roman" w:cs="Times New Roman"/>
                <w:sz w:val="24"/>
                <w:szCs w:val="24"/>
              </w:rPr>
              <w:t>Общественные туалеты, гидронепроницаемые выгребы, септики.</w:t>
            </w:r>
          </w:p>
        </w:tc>
        <w:tc>
          <w:tcPr>
            <w:tcW w:w="5528" w:type="dxa"/>
            <w:vAlign w:val="center"/>
          </w:tcPr>
          <w:p w:rsidR="006365FC" w:rsidRPr="005E075E" w:rsidRDefault="006365FC" w:rsidP="0063669A">
            <w:pPr>
              <w:ind w:firstLine="0"/>
              <w:rPr>
                <w:rFonts w:ascii="Times New Roman" w:hAnsi="Times New Roman" w:cs="Times New Roman"/>
                <w:sz w:val="24"/>
                <w:szCs w:val="24"/>
              </w:rPr>
            </w:pPr>
            <w:r w:rsidRPr="005E075E">
              <w:rPr>
                <w:rFonts w:ascii="Times New Roman" w:hAnsi="Times New Roman" w:cs="Times New Roman"/>
                <w:sz w:val="24"/>
                <w:szCs w:val="24"/>
              </w:rPr>
              <w:t>Расстояние от соседнего жилого дома не менее - 12 м.</w:t>
            </w:r>
          </w:p>
          <w:p w:rsidR="006365FC" w:rsidRPr="005E075E" w:rsidRDefault="006365FC" w:rsidP="0063669A">
            <w:pPr>
              <w:ind w:firstLine="0"/>
              <w:rPr>
                <w:rFonts w:ascii="Times New Roman" w:hAnsi="Times New Roman" w:cs="Times New Roman"/>
                <w:sz w:val="24"/>
                <w:szCs w:val="24"/>
              </w:rPr>
            </w:pPr>
            <w:r w:rsidRPr="005E075E">
              <w:rPr>
                <w:rFonts w:ascii="Times New Roman" w:hAnsi="Times New Roman" w:cs="Times New Roman"/>
                <w:sz w:val="24"/>
                <w:szCs w:val="24"/>
              </w:rPr>
              <w:t xml:space="preserve">Расстояние от красной линии - 10 м. </w:t>
            </w:r>
          </w:p>
          <w:p w:rsidR="006365FC" w:rsidRPr="005E075E" w:rsidRDefault="006365FC" w:rsidP="0063669A">
            <w:pPr>
              <w:ind w:firstLine="0"/>
              <w:rPr>
                <w:rFonts w:ascii="Times New Roman" w:hAnsi="Times New Roman" w:cs="Times New Roman"/>
                <w:sz w:val="24"/>
                <w:szCs w:val="24"/>
              </w:rPr>
            </w:pPr>
            <w:r w:rsidRPr="005E075E">
              <w:rPr>
                <w:rFonts w:ascii="Times New Roman" w:hAnsi="Times New Roman" w:cs="Times New Roman"/>
                <w:sz w:val="24"/>
                <w:szCs w:val="24"/>
              </w:rPr>
              <w:t>Расстояние от границы смежного земельного участка не менее - 3 м</w:t>
            </w:r>
          </w:p>
        </w:tc>
      </w:tr>
    </w:tbl>
    <w:p w:rsidR="006365FC" w:rsidRPr="0050584D" w:rsidRDefault="006365FC" w:rsidP="00376806">
      <w:pPr>
        <w:rPr>
          <w:rFonts w:ascii="Times New Roman" w:hAnsi="Times New Roman" w:cs="Times New Roman"/>
          <w:sz w:val="24"/>
          <w:szCs w:val="24"/>
        </w:rPr>
      </w:pPr>
    </w:p>
    <w:p w:rsidR="006365FC" w:rsidRPr="0050584D" w:rsidRDefault="006365FC" w:rsidP="0051676D">
      <w:pPr>
        <w:pStyle w:val="Heading2"/>
        <w:spacing w:before="0"/>
        <w:rPr>
          <w:rFonts w:ascii="Times New Roman" w:hAnsi="Times New Roman" w:cs="Times New Roman"/>
          <w:color w:val="auto"/>
          <w:sz w:val="24"/>
          <w:szCs w:val="24"/>
        </w:rPr>
      </w:pPr>
      <w:bookmarkStart w:id="614" w:name="_Toc536097711"/>
      <w:bookmarkStart w:id="615" w:name="_Toc536808506"/>
      <w:bookmarkStart w:id="616" w:name="_Toc2849284"/>
      <w:bookmarkStart w:id="617" w:name="_Toc3399194"/>
      <w:r w:rsidRPr="0050584D">
        <w:rPr>
          <w:rFonts w:ascii="Times New Roman" w:hAnsi="Times New Roman" w:cs="Times New Roman"/>
          <w:color w:val="auto"/>
          <w:sz w:val="24"/>
          <w:szCs w:val="24"/>
        </w:rPr>
        <w:t>Статья 59.1. Иные параметры разрешённого строительства, реконструкции объектов капитального строительства и ограничения использования земельных участков, расположенных в пределах общественно-деловых зон.</w:t>
      </w:r>
      <w:bookmarkEnd w:id="614"/>
      <w:bookmarkEnd w:id="615"/>
      <w:bookmarkEnd w:id="616"/>
      <w:bookmarkEnd w:id="617"/>
    </w:p>
    <w:p w:rsidR="006365FC" w:rsidRPr="0050584D" w:rsidRDefault="006365FC" w:rsidP="0051676D">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1. 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rsidR="006365FC" w:rsidRPr="0050584D" w:rsidRDefault="006365FC" w:rsidP="0051676D">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2. 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6365FC" w:rsidRPr="0050584D" w:rsidRDefault="006365FC" w:rsidP="0051676D">
      <w:pPr>
        <w:rPr>
          <w:rFonts w:ascii="Times New Roman" w:hAnsi="Times New Roman" w:cs="Times New Roman"/>
          <w:sz w:val="24"/>
          <w:szCs w:val="24"/>
        </w:rPr>
      </w:pPr>
      <w:r>
        <w:rPr>
          <w:rFonts w:ascii="Times New Roman" w:hAnsi="Times New Roman" w:cs="Times New Roman"/>
          <w:sz w:val="24"/>
          <w:szCs w:val="24"/>
        </w:rPr>
        <w:t xml:space="preserve">3. </w:t>
      </w:r>
      <w:r w:rsidRPr="0050584D">
        <w:rPr>
          <w:rFonts w:ascii="Times New Roman" w:hAnsi="Times New Roman" w:cs="Times New Roman"/>
          <w:sz w:val="24"/>
          <w:szCs w:val="24"/>
        </w:rPr>
        <w:t>Ограждения общественных зданий и сооружений следует проектировать только в случаях, когда они требуются по условиям эксплуатации и охраны предприятий, зданий и сооружений, охраняемых автостоянок, спортивных площадок, в декоративных целях для условного разделения элементов территории благоустройства, а также различных лестниц и пандусов.</w:t>
      </w:r>
    </w:p>
    <w:p w:rsidR="006365FC" w:rsidRPr="0050584D" w:rsidRDefault="006365FC" w:rsidP="0051676D">
      <w:pPr>
        <w:rPr>
          <w:rFonts w:ascii="Times New Roman" w:hAnsi="Times New Roman" w:cs="Times New Roman"/>
          <w:sz w:val="24"/>
          <w:szCs w:val="24"/>
        </w:rPr>
      </w:pPr>
      <w:r w:rsidRPr="0050584D">
        <w:rPr>
          <w:rFonts w:ascii="Times New Roman" w:hAnsi="Times New Roman" w:cs="Times New Roman"/>
          <w:sz w:val="24"/>
          <w:szCs w:val="24"/>
        </w:rPr>
        <w:t xml:space="preserve">В общих случаях высоту ограждения следует принимать не более 2,0 м. </w:t>
      </w:r>
    </w:p>
    <w:p w:rsidR="006365FC" w:rsidRPr="0050584D" w:rsidRDefault="006365FC" w:rsidP="0051676D">
      <w:pPr>
        <w:rPr>
          <w:rFonts w:ascii="Times New Roman" w:hAnsi="Times New Roman" w:cs="Times New Roman"/>
          <w:sz w:val="24"/>
          <w:szCs w:val="24"/>
        </w:rPr>
      </w:pPr>
      <w:r w:rsidRPr="0050584D">
        <w:rPr>
          <w:rFonts w:ascii="Times New Roman" w:hAnsi="Times New Roman" w:cs="Times New Roman"/>
          <w:sz w:val="24"/>
          <w:szCs w:val="24"/>
        </w:rPr>
        <w:t>В частных случаях высоту и вид ограждения следует принимать:</w:t>
      </w:r>
    </w:p>
    <w:p w:rsidR="006365FC" w:rsidRPr="0050584D" w:rsidRDefault="006365FC" w:rsidP="0051676D">
      <w:pPr>
        <w:rPr>
          <w:rFonts w:ascii="Times New Roman" w:eastAsia="SimSun" w:hAnsi="Times New Roman" w:cs="Times New Roman"/>
          <w:sz w:val="24"/>
          <w:szCs w:val="24"/>
          <w:lang w:eastAsia="zh-CN"/>
        </w:rPr>
      </w:pPr>
      <w:r w:rsidRPr="0050584D">
        <w:rPr>
          <w:rFonts w:ascii="Times New Roman" w:hAnsi="Times New Roman" w:cs="Times New Roman"/>
          <w:sz w:val="24"/>
          <w:szCs w:val="24"/>
        </w:rPr>
        <w:t>- объекты на территории</w:t>
      </w:r>
      <w:r w:rsidRPr="0050584D">
        <w:rPr>
          <w:rFonts w:ascii="Times New Roman" w:eastAsia="SimSun" w:hAnsi="Times New Roman" w:cs="Times New Roman"/>
          <w:sz w:val="24"/>
          <w:szCs w:val="24"/>
          <w:lang w:eastAsia="zh-CN"/>
        </w:rPr>
        <w:t xml:space="preserve"> населенных  пунктов, ограждаемые по требованиям техники безопасности или по санитарно-гигиеническим требованиям   (открытые распределительные устройства,  подстанции, артскважины, водозаборы и т.п.)  - не  менее 1,6 м, стальная сетка или железобетонное решетчатое;</w:t>
      </w:r>
    </w:p>
    <w:p w:rsidR="006365FC" w:rsidRPr="0050584D" w:rsidRDefault="006365FC" w:rsidP="0051676D">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больницы (кроме инфекционных и психиатрических) - не менее 1,6 м, стальная сетка или железобетонное решетчатое;</w:t>
      </w:r>
    </w:p>
    <w:p w:rsidR="006365FC" w:rsidRPr="0050584D" w:rsidRDefault="006365FC" w:rsidP="0051676D">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общеобразовательные школы и профессионально-технические училища - не менее 1,2м, стальная сетка (живая изгородь для участков внутри микрорайонов);</w:t>
      </w:r>
    </w:p>
    <w:p w:rsidR="006365FC" w:rsidRPr="0050584D" w:rsidRDefault="006365FC" w:rsidP="0051676D">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детские ясли-сады - не менее 1,6 м, стальная сетка или железобетонное решетчатое;</w:t>
      </w:r>
    </w:p>
    <w:p w:rsidR="006365FC" w:rsidRPr="0050584D" w:rsidRDefault="006365FC" w:rsidP="0051676D">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спортивные комплексы, стадионы, катки, открытые бассейны и другие спортивные сооружения (при контролируемом входе посетителей) - 2 м, стальная сетка, сварные или литые металлические секции, железобетонное решетчатое;</w:t>
      </w:r>
    </w:p>
    <w:p w:rsidR="006365FC" w:rsidRPr="0050584D" w:rsidRDefault="006365FC" w:rsidP="0051676D">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открытые спортивные площадки в жилых зонах - 2,0-4,5 м, стальная сварная или плетеная сетка повышенного эстетического уровня;</w:t>
      </w:r>
    </w:p>
    <w:p w:rsidR="006365FC" w:rsidRPr="0050584D" w:rsidRDefault="006365FC" w:rsidP="0051676D">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хозяйственные зоны предприятий общественного питания и бытового обслуживания - 1,6 м, живая изгородь (стальная сетка при необходимости охраны).</w:t>
      </w:r>
    </w:p>
    <w:p w:rsidR="006365FC" w:rsidRPr="0050584D" w:rsidRDefault="006365FC" w:rsidP="0051676D">
      <w:pPr>
        <w:rPr>
          <w:rFonts w:ascii="Times New Roman" w:hAnsi="Times New Roman" w:cs="Times New Roman"/>
          <w:sz w:val="24"/>
          <w:szCs w:val="24"/>
        </w:rPr>
      </w:pPr>
      <w:r w:rsidRPr="0050584D">
        <w:rPr>
          <w:rFonts w:ascii="Times New Roman" w:hAnsi="Times New Roman" w:cs="Times New Roman"/>
          <w:sz w:val="24"/>
          <w:szCs w:val="24"/>
        </w:rPr>
        <w:t>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ограждения должны быть светопрозрачными, решетчатыми, эстетически привлекательными, иметь устойчивость к загрязнению и запылению и способность к легкой механической очистке.</w:t>
      </w:r>
    </w:p>
    <w:p w:rsidR="006365FC" w:rsidRPr="0050584D" w:rsidRDefault="006365FC" w:rsidP="0051676D">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Ограждения детских садов и школ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w:t>
      </w:r>
    </w:p>
    <w:p w:rsidR="006365FC" w:rsidRPr="0050584D" w:rsidRDefault="006365FC" w:rsidP="0051676D">
      <w:pPr>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4</w:t>
      </w:r>
      <w:r w:rsidRPr="0050584D">
        <w:rPr>
          <w:rFonts w:ascii="Times New Roman" w:eastAsia="SimSun" w:hAnsi="Times New Roman" w:cs="Times New Roman"/>
          <w:sz w:val="24"/>
          <w:szCs w:val="24"/>
          <w:lang w:eastAsia="zh-CN"/>
        </w:rPr>
        <w:t>. Объекты общественного назначения должны обеспечиваться необходимым расчетным количеством  парковочных мест в границах земельного участка.</w:t>
      </w:r>
    </w:p>
    <w:p w:rsidR="006365FC" w:rsidRPr="0050584D" w:rsidRDefault="006365FC" w:rsidP="0051676D">
      <w:pPr>
        <w:rPr>
          <w:rFonts w:ascii="Times New Roman" w:hAnsi="Times New Roman" w:cs="Times New Roman"/>
          <w:sz w:val="24"/>
          <w:szCs w:val="24"/>
        </w:rPr>
      </w:pPr>
      <w:r w:rsidRPr="0050584D">
        <w:rPr>
          <w:rFonts w:ascii="Times New Roman" w:hAnsi="Times New Roman" w:cs="Times New Roman"/>
          <w:sz w:val="24"/>
          <w:szCs w:val="24"/>
        </w:rPr>
        <w:t>Нормы расчета стоянок автомобилей предусматриваются в соответствии с Приложением «К» СП 42.13330.2011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p w:rsidR="006365FC" w:rsidRPr="0050584D" w:rsidRDefault="006365FC" w:rsidP="0051676D">
      <w:pPr>
        <w:pStyle w:val="ConsPlusNormal"/>
        <w:ind w:firstLine="709"/>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5</w:t>
      </w:r>
      <w:r w:rsidRPr="0050584D">
        <w:rPr>
          <w:rFonts w:ascii="Times New Roman" w:eastAsia="SimSun" w:hAnsi="Times New Roman" w:cs="Times New Roman"/>
          <w:sz w:val="24"/>
          <w:szCs w:val="24"/>
          <w:lang w:eastAsia="zh-CN"/>
        </w:rPr>
        <w:t xml:space="preserve">. </w:t>
      </w:r>
      <w:bookmarkStart w:id="618" w:name="_Toc470251896"/>
      <w:r w:rsidRPr="0050584D">
        <w:rPr>
          <w:rFonts w:ascii="Times New Roman" w:eastAsia="SimSun" w:hAnsi="Times New Roman" w:cs="Times New Roman"/>
          <w:sz w:val="24"/>
          <w:szCs w:val="24"/>
          <w:lang w:eastAsia="zh-CN"/>
        </w:rPr>
        <w:t xml:space="preserve">Проектирование медицинских учреждений вести в соответствии с СП 158.13330.2014 «Здания и помещения медицинских организаций. Правила проектирования», </w:t>
      </w:r>
      <w:hyperlink r:id="rId67" w:history="1">
        <w:r w:rsidRPr="0050584D">
          <w:rPr>
            <w:rFonts w:ascii="Times New Roman" w:eastAsia="SimSun" w:hAnsi="Times New Roman" w:cs="Times New Roman"/>
            <w:sz w:val="24"/>
            <w:szCs w:val="24"/>
            <w:lang w:eastAsia="zh-CN"/>
          </w:rPr>
          <w:t>СП 118.13330.2012 «Общественные здания и сооружения»</w:t>
        </w:r>
      </w:hyperlink>
      <w:r w:rsidRPr="0050584D">
        <w:rPr>
          <w:rFonts w:ascii="Times New Roman" w:eastAsia="SimSun" w:hAnsi="Times New Roman" w:cs="Times New Roman"/>
          <w:sz w:val="24"/>
          <w:szCs w:val="24"/>
          <w:lang w:eastAsia="zh-CN"/>
        </w:rPr>
        <w:t xml:space="preserve">, </w:t>
      </w:r>
      <w:hyperlink r:id="rId68" w:history="1">
        <w:r w:rsidRPr="0050584D">
          <w:rPr>
            <w:rFonts w:ascii="Times New Roman" w:eastAsia="SimSun" w:hAnsi="Times New Roman" w:cs="Times New Roman"/>
            <w:sz w:val="24"/>
            <w:szCs w:val="24"/>
            <w:lang w:eastAsia="zh-CN"/>
          </w:rPr>
          <w:t>СанПиН 2.1.3.2630 -10. «Санитарно-эпидемиологические требования к организациям, осуществляющим медицинскую деятельность»</w:t>
        </w:r>
      </w:hyperlink>
      <w:r w:rsidRPr="0050584D">
        <w:rPr>
          <w:rFonts w:ascii="Times New Roman" w:eastAsia="SimSun" w:hAnsi="Times New Roman" w:cs="Times New Roman"/>
          <w:sz w:val="24"/>
          <w:szCs w:val="24"/>
          <w:lang w:eastAsia="zh-CN"/>
        </w:rPr>
        <w:t xml:space="preserve"> и иных действующих нормативов.</w:t>
      </w:r>
      <w:bookmarkEnd w:id="618"/>
    </w:p>
    <w:p w:rsidR="006365FC" w:rsidRPr="0050584D" w:rsidRDefault="006365FC" w:rsidP="0051676D">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xml:space="preserve">Детские дошкольные учреждения размещаются в соответствии с требованиями СанПиН 2.4.1.2660-10 «Санитарно-эпидемиологические требования в дошкольных организациях» и </w:t>
      </w:r>
      <w:hyperlink w:anchor="Par9596" w:history="1">
        <w:r w:rsidRPr="0050584D">
          <w:rPr>
            <w:rFonts w:ascii="Times New Roman" w:eastAsia="SimSun" w:hAnsi="Times New Roman" w:cs="Times New Roman"/>
            <w:sz w:val="24"/>
            <w:szCs w:val="24"/>
            <w:lang w:eastAsia="zh-CN"/>
          </w:rPr>
          <w:t>приложением 6</w:t>
        </w:r>
      </w:hyperlink>
      <w:r w:rsidRPr="0050584D">
        <w:rPr>
          <w:rFonts w:ascii="Times New Roman" w:eastAsia="SimSun" w:hAnsi="Times New Roman" w:cs="Times New Roman"/>
          <w:sz w:val="24"/>
          <w:szCs w:val="24"/>
          <w:lang w:eastAsia="zh-CN"/>
        </w:rPr>
        <w:t xml:space="preserve"> к Нормативам Градостроительного проектирования КК.</w:t>
      </w:r>
    </w:p>
    <w:p w:rsidR="006365FC" w:rsidRPr="0050584D" w:rsidRDefault="006365FC" w:rsidP="0051676D">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xml:space="preserve">Общеобразовательные учреждения размещаются в соответствии с требованиями СанПиН 2.4.2.2821-10 «Санитарно-эпидемиологические требования к условиям и организации обучения в общеобразовательных учреждениях» и </w:t>
      </w:r>
      <w:hyperlink w:anchor="Par9596" w:history="1">
        <w:r w:rsidRPr="0050584D">
          <w:rPr>
            <w:rFonts w:ascii="Times New Roman" w:eastAsia="SimSun" w:hAnsi="Times New Roman" w:cs="Times New Roman"/>
            <w:sz w:val="24"/>
            <w:szCs w:val="24"/>
            <w:lang w:eastAsia="zh-CN"/>
          </w:rPr>
          <w:t>приложением 6</w:t>
        </w:r>
      </w:hyperlink>
      <w:r w:rsidRPr="0050584D">
        <w:rPr>
          <w:rFonts w:ascii="Times New Roman" w:eastAsia="SimSun" w:hAnsi="Times New Roman" w:cs="Times New Roman"/>
          <w:sz w:val="24"/>
          <w:szCs w:val="24"/>
          <w:lang w:eastAsia="zh-CN"/>
        </w:rPr>
        <w:t xml:space="preserve"> к Нормативам Градостроительного проектирования КК.</w:t>
      </w:r>
    </w:p>
    <w:p w:rsidR="006365FC" w:rsidRPr="0050584D" w:rsidRDefault="006365FC" w:rsidP="0051676D">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xml:space="preserve">Учреждения начального профессионального образования следует размещать в соответствии с требованиями </w:t>
      </w:r>
      <w:hyperlink r:id="rId69" w:history="1">
        <w:r w:rsidRPr="0050584D">
          <w:rPr>
            <w:rFonts w:ascii="Times New Roman" w:eastAsia="SimSun" w:hAnsi="Times New Roman" w:cs="Times New Roman"/>
            <w:sz w:val="24"/>
            <w:szCs w:val="24"/>
            <w:lang w:eastAsia="zh-CN"/>
          </w:rPr>
          <w:t>СанПиН 2.4.3.1186-03</w:t>
        </w:r>
      </w:hyperlink>
      <w:r w:rsidRPr="0050584D">
        <w:rPr>
          <w:rFonts w:ascii="Times New Roman" w:eastAsia="SimSun" w:hAnsi="Times New Roman" w:cs="Times New Roman"/>
          <w:sz w:val="24"/>
          <w:szCs w:val="24"/>
          <w:lang w:eastAsia="zh-CN"/>
        </w:rPr>
        <w:t xml:space="preserve"> «Санитарно-эпидемиологические требования к организации учебно-производственного процесса в образовательных учреждениях начального профессионального образования».</w:t>
      </w:r>
    </w:p>
    <w:p w:rsidR="006365FC" w:rsidRPr="0050584D" w:rsidRDefault="006365FC" w:rsidP="0051676D">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Учреждения начального, среднего, высшего и дополнительного профессионального образования должны проектироваться в соответствии с требованиями СНиП 2.08.02-89* "Общественные здания и сооружения", пособия к СНиП 2.08.02-89 "Проектирование учебных комплексов и центров".</w:t>
      </w:r>
    </w:p>
    <w:p w:rsidR="006365FC" w:rsidRPr="0050584D" w:rsidRDefault="006365FC" w:rsidP="0051676D">
      <w:pPr>
        <w:pStyle w:val="ConsPlusNormal"/>
        <w:ind w:firstLine="709"/>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6</w:t>
      </w:r>
      <w:r w:rsidRPr="0050584D">
        <w:rPr>
          <w:rFonts w:ascii="Times New Roman" w:eastAsia="SimSun" w:hAnsi="Times New Roman" w:cs="Times New Roman"/>
          <w:sz w:val="24"/>
          <w:szCs w:val="24"/>
          <w:lang w:eastAsia="zh-CN"/>
        </w:rPr>
        <w:t>. Размеры земельного участка для отдельно стоящего объекта дошкольного  образования:</w:t>
      </w:r>
    </w:p>
    <w:p w:rsidR="006365FC" w:rsidRPr="0050584D" w:rsidRDefault="006365FC" w:rsidP="0051676D">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при вместимости до 100 мест – 40 кв.м. на 1 чел.;</w:t>
      </w:r>
    </w:p>
    <w:p w:rsidR="006365FC" w:rsidRPr="0050584D" w:rsidRDefault="006365FC" w:rsidP="0051676D">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при вместимости свыше 100 мест – 35 кв.м. на 1 чел.</w:t>
      </w:r>
    </w:p>
    <w:p w:rsidR="006365FC" w:rsidRPr="0050584D" w:rsidRDefault="006365FC" w:rsidP="0051676D">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Размеры земельного участка для встроенного объекта дошкольного  образования:</w:t>
      </w:r>
    </w:p>
    <w:p w:rsidR="006365FC" w:rsidRPr="0050584D" w:rsidRDefault="006365FC" w:rsidP="0051676D">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при вместимости более 100 мест – 29 кв.м. на 1 чел.;</w:t>
      </w:r>
    </w:p>
    <w:p w:rsidR="006365FC" w:rsidRPr="0050584D" w:rsidRDefault="006365FC" w:rsidP="0051676D">
      <w:pPr>
        <w:pStyle w:val="ConsPlusNormal"/>
        <w:ind w:firstLine="709"/>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7</w:t>
      </w:r>
      <w:r w:rsidRPr="0050584D">
        <w:rPr>
          <w:rFonts w:ascii="Times New Roman" w:eastAsia="SimSun" w:hAnsi="Times New Roman" w:cs="Times New Roman"/>
          <w:sz w:val="24"/>
          <w:szCs w:val="24"/>
          <w:lang w:eastAsia="zh-CN"/>
        </w:rPr>
        <w:t>. Для объекта общеобразовательного назначения размеры земельного участка при вместимости:</w:t>
      </w:r>
    </w:p>
    <w:p w:rsidR="006365FC" w:rsidRPr="0050584D" w:rsidRDefault="006365FC" w:rsidP="0051676D">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до 400 мест – 50 кв.м. на 1 чел.;</w:t>
      </w:r>
    </w:p>
    <w:p w:rsidR="006365FC" w:rsidRPr="0050584D" w:rsidRDefault="006365FC" w:rsidP="0051676D">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от 401 до 500 мест – 60 кв.м. на 1 чел.;</w:t>
      </w:r>
    </w:p>
    <w:p w:rsidR="006365FC" w:rsidRPr="0050584D" w:rsidRDefault="006365FC" w:rsidP="0051676D">
      <w:pPr>
        <w:pStyle w:val="ConsPlusNormal"/>
        <w:ind w:firstLine="709"/>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8</w:t>
      </w:r>
      <w:r w:rsidRPr="0050584D">
        <w:rPr>
          <w:rFonts w:ascii="Times New Roman" w:eastAsia="SimSun" w:hAnsi="Times New Roman" w:cs="Times New Roman"/>
          <w:sz w:val="24"/>
          <w:szCs w:val="24"/>
          <w:lang w:eastAsia="zh-CN"/>
        </w:rPr>
        <w:t xml:space="preserve">.Для временных (некапитальных) предприятий розничной торговли: </w:t>
      </w:r>
    </w:p>
    <w:p w:rsidR="006365FC" w:rsidRPr="0050584D" w:rsidRDefault="006365FC" w:rsidP="0051676D">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минимальные размеры земельных участков отдельно стоящих временных (некапитальных) предприятий розничной торговли -20 кв.м.;</w:t>
      </w:r>
    </w:p>
    <w:p w:rsidR="006365FC" w:rsidRPr="0050584D" w:rsidRDefault="006365FC" w:rsidP="0051676D">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максимальные размеры земельных участков отдельно стоящих временных (некапитальных) предприятий розничной торговли - 100 кв.м.</w:t>
      </w:r>
    </w:p>
    <w:p w:rsidR="006365FC" w:rsidRPr="0050584D" w:rsidRDefault="006365FC" w:rsidP="0051676D">
      <w:pPr>
        <w:pStyle w:val="ConsPlusNormal"/>
        <w:ind w:firstLine="709"/>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9</w:t>
      </w:r>
      <w:r w:rsidRPr="0050584D">
        <w:rPr>
          <w:rFonts w:ascii="Times New Roman" w:eastAsia="SimSun" w:hAnsi="Times New Roman" w:cs="Times New Roman"/>
          <w:sz w:val="24"/>
          <w:szCs w:val="24"/>
          <w:lang w:eastAsia="zh-CN"/>
        </w:rPr>
        <w:t>. Размещение объектов придорожного сервиса (код 4.9.1) возможно только при выполнении условий:</w:t>
      </w:r>
    </w:p>
    <w:p w:rsidR="006365FC" w:rsidRPr="0050584D" w:rsidRDefault="006365FC" w:rsidP="0051676D">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зона распространения химических и физических факторов до уровня ПДК ограничивается размерами собственной территории или расстояние от границ земельного участка или опасного объекта до жилых зданий, участков дошкольных учреждений, общеобразовательных учреждений, учреждений здравоохранения составляет не менее 50 метров;</w:t>
      </w:r>
    </w:p>
    <w:p w:rsidR="006365FC" w:rsidRPr="0050584D" w:rsidRDefault="006365FC" w:rsidP="0051676D">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станции технического обслуживания легковых автомобилей до 5 постов без малярно-жестяных работ,</w:t>
      </w:r>
    </w:p>
    <w:p w:rsidR="006365FC" w:rsidRPr="0050584D" w:rsidRDefault="006365FC" w:rsidP="0051676D">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мойки автомобилей до 2 постов,</w:t>
      </w:r>
    </w:p>
    <w:p w:rsidR="006365FC" w:rsidRPr="0050584D" w:rsidRDefault="006365FC" w:rsidP="0051676D">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АЗС для легкового автотранспорта, должны быть оборудованы системой закольцовки паров бензина, автогазозаправочные станции с компрессорами внутри помещения с количеством заправок не более 500 автомобилей в сутки без объектов технического обслуживания автомобилей</w:t>
      </w:r>
    </w:p>
    <w:p w:rsidR="006365FC" w:rsidRPr="0050584D" w:rsidRDefault="006365FC" w:rsidP="0051676D">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Расстояние от АЗС для заправки грузового и легкового автотранспорта жидким и газовым топливом до границ земельных участков дошкольных и школьных</w:t>
      </w:r>
      <w:r w:rsidRPr="0050584D">
        <w:rPr>
          <w:rFonts w:ascii="Times New Roman" w:hAnsi="Times New Roman" w:cs="Times New Roman"/>
          <w:sz w:val="24"/>
          <w:szCs w:val="24"/>
        </w:rPr>
        <w:t xml:space="preserve"> образовательных учреждений, лечебных учреждений, до жилых домов и других </w:t>
      </w:r>
      <w:r w:rsidRPr="0050584D">
        <w:rPr>
          <w:rFonts w:ascii="Times New Roman" w:eastAsia="SimSun" w:hAnsi="Times New Roman" w:cs="Times New Roman"/>
          <w:sz w:val="24"/>
          <w:szCs w:val="24"/>
          <w:lang w:eastAsia="zh-CN"/>
        </w:rPr>
        <w:t>общественных зданий и сооружений должно быть не менее 100 м.</w:t>
      </w:r>
    </w:p>
    <w:p w:rsidR="006365FC" w:rsidRPr="0050584D" w:rsidRDefault="006365FC" w:rsidP="0051676D">
      <w:pPr>
        <w:pStyle w:val="ConsPlusNormal"/>
        <w:ind w:firstLine="709"/>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10</w:t>
      </w:r>
      <w:r w:rsidRPr="0050584D">
        <w:rPr>
          <w:rFonts w:ascii="Times New Roman" w:eastAsia="SimSun" w:hAnsi="Times New Roman" w:cs="Times New Roman"/>
          <w:sz w:val="24"/>
          <w:szCs w:val="24"/>
          <w:lang w:eastAsia="zh-CN"/>
        </w:rPr>
        <w:t>. На территории рынков:</w:t>
      </w:r>
    </w:p>
    <w:p w:rsidR="006365FC" w:rsidRPr="0050584D" w:rsidRDefault="006365FC" w:rsidP="0051676D">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хозяйственные площадки необходимо располагать на расстоянии не менее 30 м от мест торговли;</w:t>
      </w:r>
    </w:p>
    <w:p w:rsidR="006365FC" w:rsidRPr="0050584D" w:rsidRDefault="006365FC" w:rsidP="0051676D">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мусоросборники вместимостью до 100 л располагаются из расчета не менее одного контейнера на 200 кв. м площади рынка, расстояние между ними вдоль линии торговых прилавков не должно превышать 20 м. Для сбора пищевых отходов должны быть установлены специальные емкости. На рынках площадью 0,2 га и более собранные на территории отходы следует хранить в контейнерах емкостью 0,75 куб. м;</w:t>
      </w:r>
    </w:p>
    <w:p w:rsidR="006365FC" w:rsidRPr="0050584D" w:rsidRDefault="006365FC" w:rsidP="0051676D">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xml:space="preserve">- на рынках без канализации общественные туалеты с непроницаемыми выгребами следует располагать на расстоянии не менее 50 м от места торговли. </w:t>
      </w:r>
    </w:p>
    <w:p w:rsidR="006365FC" w:rsidRPr="0050584D" w:rsidRDefault="006365FC" w:rsidP="0051676D">
      <w:pPr>
        <w:pStyle w:val="ConsPlusNormal"/>
        <w:ind w:firstLine="709"/>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11</w:t>
      </w:r>
      <w:r w:rsidRPr="0050584D">
        <w:rPr>
          <w:rFonts w:ascii="Times New Roman" w:eastAsia="SimSun" w:hAnsi="Times New Roman" w:cs="Times New Roman"/>
          <w:sz w:val="24"/>
          <w:szCs w:val="24"/>
          <w:lang w:eastAsia="zh-CN"/>
        </w:rPr>
        <w:t>. 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 статьями 67-71 настоящих Правил.</w:t>
      </w:r>
    </w:p>
    <w:p w:rsidR="006365FC" w:rsidRPr="0050584D" w:rsidRDefault="006365FC" w:rsidP="0051676D">
      <w:pPr>
        <w:pStyle w:val="ConsPlusNormal"/>
        <w:ind w:firstLine="709"/>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12</w:t>
      </w:r>
      <w:r w:rsidRPr="0050584D">
        <w:rPr>
          <w:rFonts w:ascii="Times New Roman" w:eastAsia="SimSun" w:hAnsi="Times New Roman" w:cs="Times New Roman"/>
          <w:sz w:val="24"/>
          <w:szCs w:val="24"/>
          <w:lang w:eastAsia="zh-CN"/>
        </w:rPr>
        <w:t>. 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6365FC" w:rsidRPr="0050584D" w:rsidRDefault="006365FC" w:rsidP="00E97B59">
      <w:pPr>
        <w:pStyle w:val="Heading2"/>
        <w:spacing w:after="100"/>
        <w:rPr>
          <w:rFonts w:ascii="Times New Roman" w:hAnsi="Times New Roman" w:cs="Times New Roman"/>
          <w:color w:val="auto"/>
          <w:sz w:val="24"/>
          <w:szCs w:val="24"/>
        </w:rPr>
      </w:pPr>
      <w:bookmarkStart w:id="619" w:name="_Toc470251900"/>
      <w:bookmarkStart w:id="620" w:name="_Toc487473493"/>
      <w:bookmarkStart w:id="621" w:name="_Toc2849285"/>
      <w:bookmarkStart w:id="622" w:name="_Toc3399195"/>
      <w:r w:rsidRPr="0050584D">
        <w:rPr>
          <w:rFonts w:ascii="Times New Roman" w:hAnsi="Times New Roman" w:cs="Times New Roman"/>
          <w:color w:val="auto"/>
          <w:sz w:val="24"/>
          <w:szCs w:val="24"/>
        </w:rPr>
        <w:t xml:space="preserve">Статья 60. Градостроительные регламенты в отношении земельных участков и объектов капитального строительства, расположенных в пределах </w:t>
      </w:r>
      <w:bookmarkEnd w:id="619"/>
      <w:bookmarkEnd w:id="620"/>
      <w:r w:rsidRPr="0050584D">
        <w:rPr>
          <w:rFonts w:ascii="Times New Roman" w:hAnsi="Times New Roman" w:cs="Times New Roman"/>
          <w:color w:val="auto"/>
          <w:sz w:val="24"/>
          <w:szCs w:val="24"/>
        </w:rPr>
        <w:t>производственных зон, зон инженерной и транспортной инфраструктур.</w:t>
      </w:r>
      <w:bookmarkEnd w:id="621"/>
      <w:bookmarkEnd w:id="622"/>
    </w:p>
    <w:p w:rsidR="006365FC" w:rsidRPr="0050584D" w:rsidRDefault="006365FC" w:rsidP="00E97B59">
      <w:pPr>
        <w:ind w:firstLine="851"/>
        <w:rPr>
          <w:rFonts w:ascii="Times New Roman" w:hAnsi="Times New Roman" w:cs="Times New Roman"/>
          <w:sz w:val="24"/>
          <w:szCs w:val="24"/>
        </w:rPr>
      </w:pPr>
      <w:r w:rsidRPr="0050584D">
        <w:rPr>
          <w:rFonts w:ascii="Times New Roman" w:hAnsi="Times New Roman" w:cs="Times New Roman"/>
          <w:sz w:val="24"/>
          <w:szCs w:val="24"/>
        </w:rPr>
        <w:t xml:space="preserve">В квадратных скобках […….] указан  код (числовое обозначение) вида разрешенного использования земельного участка. </w:t>
      </w:r>
    </w:p>
    <w:p w:rsidR="006365FC" w:rsidRPr="0050584D" w:rsidRDefault="006365FC" w:rsidP="00E97B59">
      <w:pPr>
        <w:ind w:firstLine="851"/>
        <w:rPr>
          <w:rFonts w:ascii="Times New Roman" w:hAnsi="Times New Roman" w:cs="Times New Roman"/>
          <w:sz w:val="24"/>
          <w:szCs w:val="24"/>
        </w:rPr>
      </w:pPr>
      <w:r w:rsidRPr="0050584D">
        <w:rPr>
          <w:rFonts w:ascii="Times New Roman" w:hAnsi="Times New Roman" w:cs="Times New Roman"/>
          <w:sz w:val="24"/>
          <w:szCs w:val="24"/>
        </w:rPr>
        <w:t xml:space="preserve">Текстовое наименование вида разрешенного использования земельного участка и его код (числовое обозначение) являются равнозначными. </w:t>
      </w:r>
    </w:p>
    <w:p w:rsidR="006365FC" w:rsidRDefault="006365FC" w:rsidP="00E97B59">
      <w:pPr>
        <w:ind w:firstLine="851"/>
        <w:rPr>
          <w:rFonts w:ascii="Times New Roman" w:hAnsi="Times New Roman" w:cs="Times New Roman"/>
          <w:sz w:val="24"/>
          <w:szCs w:val="24"/>
        </w:rPr>
      </w:pPr>
      <w:r w:rsidRPr="0050584D">
        <w:rPr>
          <w:rFonts w:ascii="Times New Roman" w:hAnsi="Times New Roman" w:cs="Times New Roman"/>
          <w:sz w:val="24"/>
          <w:szCs w:val="24"/>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6365FC" w:rsidRPr="0050584D" w:rsidRDefault="006365FC" w:rsidP="00E97B59">
      <w:pPr>
        <w:ind w:firstLine="851"/>
        <w:outlineLvl w:val="0"/>
        <w:rPr>
          <w:rFonts w:ascii="Times New Roman" w:hAnsi="Times New Roman" w:cs="Times New Roman"/>
          <w:b/>
          <w:bCs/>
          <w:sz w:val="24"/>
          <w:szCs w:val="24"/>
          <w:u w:val="single"/>
        </w:rPr>
      </w:pPr>
      <w:bookmarkStart w:id="623" w:name="_Toc479729814"/>
      <w:bookmarkStart w:id="624" w:name="_Toc485899817"/>
      <w:bookmarkStart w:id="625" w:name="_Toc485902057"/>
      <w:bookmarkStart w:id="626" w:name="_Toc489630304"/>
      <w:bookmarkStart w:id="627" w:name="_Toc489643394"/>
      <w:bookmarkStart w:id="628" w:name="_Toc536808512"/>
      <w:bookmarkStart w:id="629" w:name="_Toc2770184"/>
      <w:bookmarkStart w:id="630" w:name="_Toc2770861"/>
      <w:bookmarkStart w:id="631" w:name="_Toc2849286"/>
      <w:bookmarkStart w:id="632" w:name="_Toc3399196"/>
      <w:r>
        <w:rPr>
          <w:rFonts w:ascii="Times New Roman" w:hAnsi="Times New Roman" w:cs="Times New Roman"/>
          <w:b/>
          <w:bCs/>
          <w:sz w:val="24"/>
          <w:szCs w:val="24"/>
          <w:u w:val="single"/>
        </w:rPr>
        <w:t>1) П-1</w:t>
      </w:r>
      <w:r w:rsidRPr="0050584D">
        <w:rPr>
          <w:rFonts w:ascii="Times New Roman" w:hAnsi="Times New Roman" w:cs="Times New Roman"/>
          <w:b/>
          <w:bCs/>
          <w:sz w:val="24"/>
          <w:szCs w:val="24"/>
          <w:u w:val="single"/>
        </w:rPr>
        <w:t>. Зона размещения производственных объектов I класса опасности</w:t>
      </w:r>
      <w:bookmarkEnd w:id="623"/>
      <w:bookmarkEnd w:id="624"/>
      <w:bookmarkEnd w:id="625"/>
      <w:bookmarkEnd w:id="626"/>
      <w:bookmarkEnd w:id="627"/>
      <w:bookmarkEnd w:id="628"/>
      <w:bookmarkEnd w:id="629"/>
      <w:bookmarkEnd w:id="630"/>
      <w:bookmarkEnd w:id="631"/>
      <w:r w:rsidRPr="0050584D">
        <w:rPr>
          <w:rFonts w:ascii="Times New Roman" w:hAnsi="Times New Roman" w:cs="Times New Roman"/>
          <w:b/>
          <w:bCs/>
          <w:sz w:val="24"/>
          <w:szCs w:val="24"/>
          <w:u w:val="single"/>
        </w:rPr>
        <w:t xml:space="preserve"> (СЗЗ-1000 м)</w:t>
      </w:r>
      <w:bookmarkEnd w:id="632"/>
    </w:p>
    <w:p w:rsidR="006365FC" w:rsidRPr="0050584D" w:rsidRDefault="006365FC" w:rsidP="00E97B59">
      <w:pPr>
        <w:rPr>
          <w:rFonts w:ascii="Times New Roman" w:hAnsi="Times New Roman" w:cs="Times New Roman"/>
          <w:sz w:val="24"/>
          <w:szCs w:val="24"/>
        </w:rPr>
      </w:pPr>
      <w:r w:rsidRPr="0050584D">
        <w:rPr>
          <w:rFonts w:ascii="Times New Roman" w:hAnsi="Times New Roman" w:cs="Times New Roman"/>
          <w:sz w:val="24"/>
          <w:szCs w:val="24"/>
        </w:rPr>
        <w:t>Зона П-1 выделена для обеспечения правовых условий функционирования существующего предприятия I класса вредности (опасности), с высокими уровнями шума и загрязнения, в соответствии с санитарной классификацией объектов СанПиН 2.2.1/2.1.1.1200-03 "</w:t>
      </w:r>
      <w:r w:rsidRPr="0050584D">
        <w:rPr>
          <w:rFonts w:ascii="Times New Roman" w:hAnsi="Times New Roman" w:cs="Times New Roman"/>
          <w:sz w:val="24"/>
          <w:szCs w:val="24"/>
          <w:lang w:val="en-US"/>
        </w:rPr>
        <w:t>C</w:t>
      </w:r>
      <w:r w:rsidRPr="0050584D">
        <w:rPr>
          <w:rFonts w:ascii="Times New Roman" w:hAnsi="Times New Roman" w:cs="Times New Roman"/>
          <w:sz w:val="24"/>
          <w:szCs w:val="24"/>
        </w:rPr>
        <w:t>анитарно-защитные зоны и санитарная классификация предприятий, сооружений и иных объектов. Новая редакция".</w:t>
      </w:r>
    </w:p>
    <w:p w:rsidR="006365FC" w:rsidRPr="0050584D" w:rsidRDefault="006365FC" w:rsidP="00E97B59">
      <w:pPr>
        <w:rPr>
          <w:rFonts w:ascii="Times New Roman" w:hAnsi="Times New Roman" w:cs="Times New Roman"/>
          <w:sz w:val="24"/>
          <w:szCs w:val="24"/>
        </w:rPr>
      </w:pPr>
      <w:r w:rsidRPr="0050584D">
        <w:rPr>
          <w:rFonts w:ascii="Times New Roman" w:hAnsi="Times New Roman" w:cs="Times New Roman"/>
          <w:sz w:val="24"/>
          <w:szCs w:val="24"/>
        </w:rPr>
        <w:t xml:space="preserve">Размещение на территории Стародеревянковского сельского поселения новых объектов и предприятий I класса </w:t>
      </w:r>
      <w:r>
        <w:rPr>
          <w:rFonts w:ascii="Times New Roman" w:hAnsi="Times New Roman" w:cs="Times New Roman"/>
          <w:sz w:val="24"/>
          <w:szCs w:val="24"/>
        </w:rPr>
        <w:t>опасности</w:t>
      </w:r>
      <w:r w:rsidRPr="0050584D">
        <w:rPr>
          <w:rFonts w:ascii="Times New Roman" w:hAnsi="Times New Roman" w:cs="Times New Roman"/>
          <w:sz w:val="24"/>
          <w:szCs w:val="24"/>
        </w:rPr>
        <w:t xml:space="preserve"> документами территориального планирования не предусмотрены.</w:t>
      </w:r>
    </w:p>
    <w:p w:rsidR="006365FC" w:rsidRPr="0050584D" w:rsidRDefault="006365FC" w:rsidP="00E97B59">
      <w:pPr>
        <w:tabs>
          <w:tab w:val="left" w:pos="2520"/>
        </w:tabs>
        <w:outlineLvl w:val="0"/>
        <w:rPr>
          <w:rFonts w:ascii="Times New Roman" w:hAnsi="Times New Roman" w:cs="Times New Roman"/>
          <w:sz w:val="24"/>
          <w:szCs w:val="24"/>
        </w:rPr>
      </w:pPr>
      <w:bookmarkStart w:id="633" w:name="_Toc3399197"/>
      <w:r w:rsidRPr="0050584D">
        <w:rPr>
          <w:rFonts w:ascii="Times New Roman" w:hAnsi="Times New Roman" w:cs="Times New Roman"/>
          <w:sz w:val="24"/>
          <w:szCs w:val="24"/>
        </w:rPr>
        <w:t>1.1) Основные виды и параметры разрешенного использования земельных участков и объектов капитального строительства</w:t>
      </w:r>
      <w:bookmarkEnd w:id="633"/>
      <w:r w:rsidRPr="0050584D">
        <w:rPr>
          <w:rFonts w:ascii="Times New Roman" w:hAnsi="Times New Roman" w:cs="Times New Roman"/>
          <w:sz w:val="24"/>
          <w:szCs w:val="24"/>
        </w:rPr>
        <w:t>:</w:t>
      </w:r>
    </w:p>
    <w:tbl>
      <w:tblPr>
        <w:tblW w:w="1012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58"/>
        <w:gridCol w:w="6663"/>
      </w:tblGrid>
      <w:tr w:rsidR="006365FC" w:rsidRPr="005E075E">
        <w:trPr>
          <w:trHeight w:val="552"/>
        </w:trPr>
        <w:tc>
          <w:tcPr>
            <w:tcW w:w="3458" w:type="dxa"/>
            <w:vAlign w:val="center"/>
          </w:tcPr>
          <w:p w:rsidR="006365FC" w:rsidRPr="005E075E" w:rsidRDefault="006365FC" w:rsidP="00E74AE9">
            <w:pPr>
              <w:tabs>
                <w:tab w:val="left" w:pos="2520"/>
              </w:tabs>
              <w:jc w:val="center"/>
              <w:rPr>
                <w:rFonts w:ascii="Times New Roman" w:hAnsi="Times New Roman" w:cs="Times New Roman"/>
                <w:b/>
                <w:bCs/>
                <w:sz w:val="24"/>
                <w:szCs w:val="24"/>
              </w:rPr>
            </w:pPr>
            <w:r w:rsidRPr="005E075E">
              <w:rPr>
                <w:rFonts w:ascii="Times New Roman" w:hAnsi="Times New Roman" w:cs="Times New Roman"/>
                <w:b/>
                <w:bCs/>
                <w:sz w:val="24"/>
                <w:szCs w:val="24"/>
              </w:rPr>
              <w:t>Виды разрешенного использования земельных участков и объектов капитального строительства</w:t>
            </w:r>
          </w:p>
        </w:tc>
        <w:tc>
          <w:tcPr>
            <w:tcW w:w="6663" w:type="dxa"/>
            <w:vAlign w:val="center"/>
          </w:tcPr>
          <w:p w:rsidR="006365FC" w:rsidRPr="0050584D" w:rsidRDefault="006365FC" w:rsidP="00E74AE9">
            <w:pPr>
              <w:pStyle w:val="ConsPlusTitle"/>
              <w:outlineLvl w:val="1"/>
              <w:rPr>
                <w:rFonts w:ascii="Times New Roman" w:hAnsi="Times New Roman" w:cs="Times New Roman"/>
                <w:sz w:val="24"/>
                <w:szCs w:val="24"/>
                <w:lang w:eastAsia="en-US"/>
              </w:rPr>
            </w:pPr>
            <w:bookmarkStart w:id="634" w:name="_Toc3399198"/>
            <w:r w:rsidRPr="0050584D">
              <w:rPr>
                <w:rFonts w:ascii="Times New Roman" w:hAnsi="Times New Roman" w:cs="Times New Roman"/>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634"/>
          </w:p>
        </w:tc>
      </w:tr>
      <w:tr w:rsidR="006365FC" w:rsidRPr="005E075E">
        <w:trPr>
          <w:trHeight w:val="274"/>
        </w:trPr>
        <w:tc>
          <w:tcPr>
            <w:tcW w:w="3458" w:type="dxa"/>
          </w:tcPr>
          <w:p w:rsidR="006365FC" w:rsidRPr="005E075E" w:rsidRDefault="006365FC" w:rsidP="000C4618">
            <w:pPr>
              <w:ind w:firstLine="0"/>
              <w:rPr>
                <w:rFonts w:ascii="Times New Roman" w:hAnsi="Times New Roman" w:cs="Times New Roman"/>
                <w:sz w:val="24"/>
                <w:szCs w:val="24"/>
              </w:rPr>
            </w:pPr>
            <w:r w:rsidRPr="005E075E">
              <w:rPr>
                <w:rFonts w:ascii="Times New Roman" w:hAnsi="Times New Roman" w:cs="Times New Roman"/>
                <w:sz w:val="24"/>
                <w:szCs w:val="24"/>
              </w:rPr>
              <w:t xml:space="preserve">[6.4] - Пищевая промышленность </w:t>
            </w:r>
          </w:p>
          <w:p w:rsidR="006365FC" w:rsidRPr="005E075E" w:rsidRDefault="006365FC" w:rsidP="00E74AE9">
            <w:pPr>
              <w:ind w:left="176" w:hanging="142"/>
              <w:rPr>
                <w:rFonts w:ascii="Times New Roman" w:hAnsi="Times New Roman" w:cs="Times New Roman"/>
                <w:sz w:val="24"/>
                <w:szCs w:val="24"/>
              </w:rPr>
            </w:pPr>
          </w:p>
          <w:p w:rsidR="006365FC" w:rsidRPr="005E075E" w:rsidRDefault="006365FC" w:rsidP="00E74AE9">
            <w:pPr>
              <w:rPr>
                <w:rFonts w:ascii="Times New Roman" w:hAnsi="Times New Roman" w:cs="Times New Roman"/>
                <w:sz w:val="24"/>
                <w:szCs w:val="24"/>
              </w:rPr>
            </w:pPr>
            <w:r w:rsidRPr="005E075E">
              <w:rPr>
                <w:rFonts w:ascii="Times New Roman" w:hAnsi="Times New Roman" w:cs="Times New Roman"/>
                <w:sz w:val="24"/>
                <w:szCs w:val="24"/>
              </w:rPr>
              <w:t xml:space="preserve"> </w:t>
            </w:r>
          </w:p>
          <w:p w:rsidR="006365FC" w:rsidRPr="005E075E" w:rsidRDefault="006365FC" w:rsidP="00E74AE9">
            <w:pPr>
              <w:rPr>
                <w:rFonts w:ascii="Times New Roman" w:hAnsi="Times New Roman" w:cs="Times New Roman"/>
                <w:sz w:val="24"/>
                <w:szCs w:val="24"/>
              </w:rPr>
            </w:pPr>
          </w:p>
        </w:tc>
        <w:tc>
          <w:tcPr>
            <w:tcW w:w="6663" w:type="dxa"/>
          </w:tcPr>
          <w:p w:rsidR="006365FC" w:rsidRPr="005E075E" w:rsidRDefault="006365FC" w:rsidP="00E74AE9">
            <w:pPr>
              <w:keepLines/>
              <w:suppressAutoHyphens/>
              <w:overflowPunct w:val="0"/>
              <w:autoSpaceDE w:val="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площадь земельного участка  – 5000 кв. м/250000 кв. м</w:t>
            </w:r>
          </w:p>
          <w:p w:rsidR="006365FC" w:rsidRPr="005E075E" w:rsidRDefault="006365FC" w:rsidP="00E74AE9">
            <w:pPr>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ширина земельного участка вдоль фронта улицы (проезда) – 20 м/600 м</w:t>
            </w:r>
          </w:p>
          <w:p w:rsidR="006365FC" w:rsidRPr="005E075E" w:rsidRDefault="006365FC" w:rsidP="00E74AE9">
            <w:pPr>
              <w:rPr>
                <w:rFonts w:ascii="Times New Roman" w:hAnsi="Times New Roman" w:cs="Times New Roman"/>
                <w:sz w:val="24"/>
                <w:szCs w:val="24"/>
              </w:rPr>
            </w:pPr>
            <w:r w:rsidRPr="005E075E">
              <w:rPr>
                <w:rFonts w:ascii="Times New Roman" w:hAnsi="Times New Roman" w:cs="Times New Roman"/>
                <w:sz w:val="24"/>
                <w:szCs w:val="24"/>
              </w:rPr>
              <w:t xml:space="preserve">Максимальное количество надземных этажей зданий – 4 эт. </w:t>
            </w:r>
          </w:p>
          <w:p w:rsidR="006365FC" w:rsidRPr="005E075E" w:rsidRDefault="006365FC" w:rsidP="00E74AE9">
            <w:pPr>
              <w:rPr>
                <w:rFonts w:ascii="Times New Roman" w:hAnsi="Times New Roman" w:cs="Times New Roman"/>
                <w:sz w:val="24"/>
                <w:szCs w:val="24"/>
              </w:rPr>
            </w:pPr>
            <w:r w:rsidRPr="005E075E">
              <w:rPr>
                <w:rFonts w:ascii="Times New Roman" w:hAnsi="Times New Roman" w:cs="Times New Roman"/>
                <w:sz w:val="24"/>
                <w:szCs w:val="24"/>
              </w:rPr>
              <w:t xml:space="preserve">Максимальная высота зданий - 18 м </w:t>
            </w:r>
          </w:p>
          <w:p w:rsidR="006365FC" w:rsidRPr="005E075E" w:rsidRDefault="006365FC" w:rsidP="00E74AE9">
            <w:pPr>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участка - 60%</w:t>
            </w:r>
          </w:p>
          <w:p w:rsidR="006365FC" w:rsidRPr="005E075E" w:rsidRDefault="006365FC" w:rsidP="00E74AE9">
            <w:pPr>
              <w:rPr>
                <w:rFonts w:ascii="Times New Roman" w:hAnsi="Times New Roman" w:cs="Times New Roman"/>
                <w:sz w:val="24"/>
                <w:szCs w:val="24"/>
              </w:rPr>
            </w:pPr>
            <w:r w:rsidRPr="005E075E">
              <w:rPr>
                <w:rFonts w:ascii="Times New Roman" w:hAnsi="Times New Roman" w:cs="Times New Roman"/>
                <w:sz w:val="24"/>
                <w:szCs w:val="24"/>
              </w:rPr>
              <w:t xml:space="preserve">Минимальный отступ строений от красной линии (если не установлены красные линии - от фасадной границы участка) - 5 м </w:t>
            </w:r>
          </w:p>
          <w:p w:rsidR="006365FC" w:rsidRPr="005E075E" w:rsidRDefault="006365FC" w:rsidP="00E74AE9">
            <w:pPr>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до границ смежного земельного участка - 3 м</w:t>
            </w:r>
          </w:p>
          <w:p w:rsidR="006365FC" w:rsidRPr="005E075E" w:rsidRDefault="006365FC" w:rsidP="00E74AE9">
            <w:pPr>
              <w:rPr>
                <w:rFonts w:ascii="Times New Roman" w:hAnsi="Times New Roman" w:cs="Times New Roman"/>
                <w:sz w:val="24"/>
                <w:szCs w:val="24"/>
              </w:rPr>
            </w:pPr>
            <w:r w:rsidRPr="005E075E">
              <w:rPr>
                <w:rFonts w:ascii="Times New Roman" w:hAnsi="Times New Roman" w:cs="Times New Roman"/>
                <w:sz w:val="24"/>
                <w:szCs w:val="24"/>
              </w:rPr>
              <w:t>Минимальный процент озеленения участка - 20%</w:t>
            </w:r>
          </w:p>
        </w:tc>
      </w:tr>
    </w:tbl>
    <w:p w:rsidR="006365FC" w:rsidRDefault="006365FC" w:rsidP="00E97B59">
      <w:pPr>
        <w:tabs>
          <w:tab w:val="left" w:pos="2520"/>
        </w:tabs>
        <w:outlineLvl w:val="0"/>
        <w:rPr>
          <w:rFonts w:ascii="Times New Roman" w:hAnsi="Times New Roman" w:cs="Times New Roman"/>
          <w:sz w:val="24"/>
          <w:szCs w:val="24"/>
        </w:rPr>
      </w:pPr>
      <w:bookmarkStart w:id="635" w:name="_Toc3399199"/>
    </w:p>
    <w:p w:rsidR="006365FC" w:rsidRDefault="006365FC" w:rsidP="00E97B59">
      <w:pPr>
        <w:tabs>
          <w:tab w:val="left" w:pos="2520"/>
        </w:tabs>
        <w:outlineLvl w:val="0"/>
        <w:rPr>
          <w:rFonts w:ascii="Times New Roman" w:hAnsi="Times New Roman" w:cs="Times New Roman"/>
          <w:sz w:val="24"/>
          <w:szCs w:val="24"/>
        </w:rPr>
      </w:pPr>
      <w:r w:rsidRPr="0050584D">
        <w:rPr>
          <w:rFonts w:ascii="Times New Roman" w:hAnsi="Times New Roman" w:cs="Times New Roman"/>
          <w:sz w:val="24"/>
          <w:szCs w:val="24"/>
        </w:rPr>
        <w:t xml:space="preserve">1.2)  Условно разрешенные виды и параметры разрешенного использования земельных участков и объектов капитального строительства </w:t>
      </w:r>
      <w:bookmarkEnd w:id="635"/>
    </w:p>
    <w:tbl>
      <w:tblPr>
        <w:tblW w:w="1012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58"/>
        <w:gridCol w:w="6663"/>
      </w:tblGrid>
      <w:tr w:rsidR="006365FC" w:rsidRPr="005E075E">
        <w:trPr>
          <w:trHeight w:val="552"/>
          <w:tblHeader/>
        </w:trPr>
        <w:tc>
          <w:tcPr>
            <w:tcW w:w="3458" w:type="dxa"/>
            <w:vAlign w:val="center"/>
          </w:tcPr>
          <w:p w:rsidR="006365FC" w:rsidRPr="005E075E" w:rsidRDefault="006365FC" w:rsidP="007C1E74">
            <w:pPr>
              <w:tabs>
                <w:tab w:val="left" w:pos="2520"/>
              </w:tabs>
              <w:jc w:val="center"/>
              <w:rPr>
                <w:rFonts w:ascii="Times New Roman" w:hAnsi="Times New Roman" w:cs="Times New Roman"/>
                <w:b/>
                <w:bCs/>
                <w:sz w:val="24"/>
                <w:szCs w:val="24"/>
              </w:rPr>
            </w:pPr>
            <w:r w:rsidRPr="005E075E">
              <w:rPr>
                <w:rFonts w:ascii="Times New Roman" w:hAnsi="Times New Roman" w:cs="Times New Roman"/>
                <w:b/>
                <w:bCs/>
                <w:sz w:val="24"/>
                <w:szCs w:val="24"/>
              </w:rPr>
              <w:t>Виды разрешенного использования земельных участков и объектов капитального строительства</w:t>
            </w:r>
          </w:p>
        </w:tc>
        <w:tc>
          <w:tcPr>
            <w:tcW w:w="6663" w:type="dxa"/>
            <w:vAlign w:val="center"/>
          </w:tcPr>
          <w:p w:rsidR="006365FC" w:rsidRPr="0050584D" w:rsidRDefault="006365FC" w:rsidP="007C1E74">
            <w:pPr>
              <w:pStyle w:val="ConsPlusTitle"/>
              <w:outlineLvl w:val="1"/>
              <w:rPr>
                <w:rFonts w:ascii="Times New Roman" w:hAnsi="Times New Roman" w:cs="Times New Roman"/>
                <w:sz w:val="24"/>
                <w:szCs w:val="24"/>
                <w:lang w:eastAsia="en-US"/>
              </w:rPr>
            </w:pPr>
            <w:r w:rsidRPr="0050584D">
              <w:rPr>
                <w:rFonts w:ascii="Times New Roman" w:hAnsi="Times New Roman" w:cs="Times New Roman"/>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365FC" w:rsidRPr="005E075E">
        <w:trPr>
          <w:trHeight w:val="274"/>
        </w:trPr>
        <w:tc>
          <w:tcPr>
            <w:tcW w:w="3458" w:type="dxa"/>
          </w:tcPr>
          <w:p w:rsidR="006365FC" w:rsidRPr="005E075E" w:rsidRDefault="006365FC" w:rsidP="007C1E74">
            <w:pPr>
              <w:shd w:val="clear" w:color="auto" w:fill="FFFFFF"/>
              <w:ind w:left="90" w:firstLine="0"/>
              <w:rPr>
                <w:rFonts w:ascii="Times New Roman" w:hAnsi="Times New Roman" w:cs="Times New Roman"/>
                <w:sz w:val="24"/>
                <w:szCs w:val="24"/>
              </w:rPr>
            </w:pPr>
            <w:r w:rsidRPr="005E075E">
              <w:rPr>
                <w:rFonts w:ascii="Times New Roman" w:hAnsi="Times New Roman" w:cs="Times New Roman"/>
                <w:sz w:val="24"/>
                <w:szCs w:val="24"/>
              </w:rPr>
              <w:t>[3.1.1] - Предоставление коммунальных услуг</w:t>
            </w:r>
          </w:p>
          <w:p w:rsidR="006365FC" w:rsidRPr="005E075E" w:rsidRDefault="006365FC" w:rsidP="007C1E74">
            <w:pPr>
              <w:ind w:firstLine="0"/>
              <w:rPr>
                <w:rFonts w:ascii="Times New Roman" w:hAnsi="Times New Roman" w:cs="Times New Roman"/>
                <w:sz w:val="24"/>
                <w:szCs w:val="24"/>
              </w:rPr>
            </w:pPr>
            <w:r w:rsidRPr="005E075E">
              <w:rPr>
                <w:rFonts w:ascii="Times New Roman" w:hAnsi="Times New Roman" w:cs="Times New Roman"/>
                <w:sz w:val="24"/>
                <w:szCs w:val="24"/>
                <w:lang w:val="en-US"/>
              </w:rPr>
              <w:t xml:space="preserve"> [</w:t>
            </w:r>
            <w:r w:rsidRPr="005E075E">
              <w:rPr>
                <w:rFonts w:ascii="Times New Roman" w:hAnsi="Times New Roman" w:cs="Times New Roman"/>
                <w:sz w:val="24"/>
                <w:szCs w:val="24"/>
              </w:rPr>
              <w:t>6.8</w:t>
            </w:r>
            <w:r w:rsidRPr="005E075E">
              <w:rPr>
                <w:rFonts w:ascii="Times New Roman" w:hAnsi="Times New Roman" w:cs="Times New Roman"/>
                <w:sz w:val="24"/>
                <w:szCs w:val="24"/>
                <w:lang w:val="en-US"/>
              </w:rPr>
              <w:t>]</w:t>
            </w:r>
            <w:r w:rsidRPr="005E075E">
              <w:rPr>
                <w:rFonts w:ascii="Times New Roman" w:hAnsi="Times New Roman" w:cs="Times New Roman"/>
                <w:sz w:val="24"/>
                <w:szCs w:val="24"/>
              </w:rPr>
              <w:t xml:space="preserve"> - Связь</w:t>
            </w:r>
          </w:p>
          <w:p w:rsidR="006365FC" w:rsidRPr="005E075E" w:rsidRDefault="006365FC" w:rsidP="007C1E74">
            <w:pPr>
              <w:ind w:left="34"/>
              <w:rPr>
                <w:rFonts w:ascii="Times New Roman" w:hAnsi="Times New Roman" w:cs="Times New Roman"/>
                <w:sz w:val="24"/>
                <w:szCs w:val="24"/>
              </w:rPr>
            </w:pPr>
          </w:p>
        </w:tc>
        <w:tc>
          <w:tcPr>
            <w:tcW w:w="6663" w:type="dxa"/>
          </w:tcPr>
          <w:p w:rsidR="006365FC" w:rsidRPr="005E075E" w:rsidRDefault="006365FC" w:rsidP="007C1E74">
            <w:pPr>
              <w:tabs>
                <w:tab w:val="left" w:pos="1134"/>
              </w:tabs>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площадь земельных участков - 10/4000 кв. м;</w:t>
            </w:r>
          </w:p>
          <w:p w:rsidR="006365FC" w:rsidRPr="005E075E" w:rsidRDefault="006365FC" w:rsidP="007C1E74">
            <w:pPr>
              <w:keepLines/>
              <w:suppressAutoHyphens/>
              <w:overflowPunct w:val="0"/>
              <w:autoSpaceDE w:val="0"/>
              <w:textAlignment w:val="baseline"/>
              <w:rPr>
                <w:rFonts w:ascii="Times New Roman" w:hAnsi="Times New Roman" w:cs="Times New Roman"/>
                <w:sz w:val="24"/>
                <w:szCs w:val="24"/>
              </w:rPr>
            </w:pPr>
            <w:r w:rsidRPr="005E075E">
              <w:rPr>
                <w:rFonts w:ascii="Times New Roman" w:hAnsi="Times New Roman" w:cs="Times New Roman"/>
                <w:sz w:val="24"/>
                <w:szCs w:val="24"/>
              </w:rPr>
              <w:t xml:space="preserve">Площадь земельного участка для объектов инженерного обеспечения и вспомогательного инженерного назначения определяется в соответствии с Нормами отвода земельных участков. </w:t>
            </w:r>
          </w:p>
          <w:p w:rsidR="006365FC" w:rsidRPr="005E075E" w:rsidRDefault="006365FC" w:rsidP="007C1E74">
            <w:pPr>
              <w:keepLines/>
              <w:suppressAutoHyphens/>
              <w:overflowPunct w:val="0"/>
              <w:autoSpaceDE w:val="0"/>
              <w:textAlignment w:val="baseline"/>
              <w:rPr>
                <w:rFonts w:ascii="Times New Roman" w:hAnsi="Times New Roman" w:cs="Times New Roman"/>
                <w:sz w:val="24"/>
                <w:szCs w:val="24"/>
              </w:rPr>
            </w:pPr>
            <w:r w:rsidRPr="005E075E">
              <w:rPr>
                <w:rFonts w:ascii="Times New Roman" w:hAnsi="Times New Roman" w:cs="Times New Roman"/>
                <w:sz w:val="24"/>
                <w:szCs w:val="24"/>
              </w:rPr>
              <w:t xml:space="preserve">Минимальная/максимальная ширина земельного участка вдоль фронта улицы (проезда) – не регламентируется </w:t>
            </w:r>
          </w:p>
          <w:p w:rsidR="006365FC" w:rsidRPr="005E075E" w:rsidRDefault="006365FC" w:rsidP="007C1E74">
            <w:pPr>
              <w:rPr>
                <w:rFonts w:ascii="Times New Roman" w:hAnsi="Times New Roman" w:cs="Times New Roman"/>
                <w:sz w:val="24"/>
                <w:szCs w:val="24"/>
              </w:rPr>
            </w:pPr>
            <w:r w:rsidRPr="005E075E">
              <w:rPr>
                <w:rFonts w:ascii="Times New Roman" w:hAnsi="Times New Roman" w:cs="Times New Roman"/>
                <w:sz w:val="24"/>
                <w:szCs w:val="24"/>
              </w:rPr>
              <w:t xml:space="preserve">Максимальный процент застройки участка - 60% </w:t>
            </w:r>
          </w:p>
          <w:p w:rsidR="006365FC" w:rsidRPr="005E075E" w:rsidRDefault="006365FC" w:rsidP="007C1E74">
            <w:pPr>
              <w:rPr>
                <w:rFonts w:ascii="Times New Roman" w:hAnsi="Times New Roman" w:cs="Times New Roman"/>
                <w:sz w:val="24"/>
                <w:szCs w:val="24"/>
              </w:rPr>
            </w:pPr>
            <w:r w:rsidRPr="005E075E">
              <w:rPr>
                <w:rFonts w:ascii="Times New Roman" w:hAnsi="Times New Roman" w:cs="Times New Roman"/>
                <w:sz w:val="24"/>
                <w:szCs w:val="24"/>
              </w:rPr>
              <w:t xml:space="preserve">Максимальное количество надземных этажей зданий – 2 эт. </w:t>
            </w:r>
          </w:p>
          <w:p w:rsidR="006365FC" w:rsidRPr="005E075E" w:rsidRDefault="006365FC" w:rsidP="007C1E74">
            <w:pPr>
              <w:rPr>
                <w:rFonts w:ascii="Times New Roman" w:hAnsi="Times New Roman" w:cs="Times New Roman"/>
                <w:sz w:val="24"/>
                <w:szCs w:val="24"/>
              </w:rPr>
            </w:pPr>
            <w:r w:rsidRPr="005E075E">
              <w:rPr>
                <w:rFonts w:ascii="Times New Roman" w:hAnsi="Times New Roman" w:cs="Times New Roman"/>
                <w:sz w:val="24"/>
                <w:szCs w:val="24"/>
              </w:rPr>
              <w:t>Максимальная высота зданий - 15 м</w:t>
            </w:r>
          </w:p>
          <w:p w:rsidR="006365FC" w:rsidRPr="005E075E" w:rsidRDefault="006365FC" w:rsidP="007C1E74">
            <w:pPr>
              <w:keepLines/>
              <w:suppressAutoHyphens/>
              <w:overflowPunct w:val="0"/>
              <w:autoSpaceDE w:val="0"/>
              <w:textAlignment w:val="baseline"/>
              <w:rPr>
                <w:rFonts w:ascii="Times New Roman" w:hAnsi="Times New Roman" w:cs="Times New Roman"/>
                <w:sz w:val="24"/>
                <w:szCs w:val="24"/>
              </w:rPr>
            </w:pPr>
            <w:r w:rsidRPr="005E075E">
              <w:rPr>
                <w:rFonts w:ascii="Times New Roman" w:hAnsi="Times New Roman" w:cs="Times New Roman"/>
                <w:sz w:val="24"/>
                <w:szCs w:val="24"/>
              </w:rPr>
              <w:t xml:space="preserve">Высота сооружений инженерного назначения определяется проектом с учетом минимально допустимых  расстояний до соседних зданий и сооружений. </w:t>
            </w:r>
          </w:p>
        </w:tc>
      </w:tr>
    </w:tbl>
    <w:p w:rsidR="006365FC" w:rsidRPr="0050584D" w:rsidRDefault="006365FC" w:rsidP="00E97B59">
      <w:pPr>
        <w:rPr>
          <w:rFonts w:ascii="Times New Roman" w:hAnsi="Times New Roman" w:cs="Times New Roman"/>
          <w:sz w:val="24"/>
          <w:szCs w:val="24"/>
        </w:rPr>
      </w:pPr>
    </w:p>
    <w:p w:rsidR="006365FC" w:rsidRPr="0050584D" w:rsidRDefault="006365FC" w:rsidP="00E97B59">
      <w:pPr>
        <w:tabs>
          <w:tab w:val="left" w:pos="2520"/>
        </w:tabs>
        <w:outlineLvl w:val="0"/>
        <w:rPr>
          <w:rFonts w:ascii="Times New Roman" w:hAnsi="Times New Roman" w:cs="Times New Roman"/>
          <w:sz w:val="24"/>
          <w:szCs w:val="24"/>
        </w:rPr>
      </w:pPr>
      <w:bookmarkStart w:id="636" w:name="_Toc3399200"/>
      <w:r w:rsidRPr="0050584D">
        <w:rPr>
          <w:rFonts w:ascii="Times New Roman" w:hAnsi="Times New Roman" w:cs="Times New Roman"/>
          <w:sz w:val="24"/>
          <w:szCs w:val="24"/>
        </w:rPr>
        <w:t>1.3) Вспомогательные виды и параметры разрешенного использования земельных участков и объектов капитального строительства</w:t>
      </w:r>
      <w:bookmarkEnd w:id="636"/>
      <w:r w:rsidRPr="0050584D">
        <w:rPr>
          <w:rFonts w:ascii="Times New Roman" w:hAnsi="Times New Roman" w:cs="Times New Roman"/>
          <w:sz w:val="24"/>
          <w:szCs w:val="24"/>
        </w:rPr>
        <w:t>:</w:t>
      </w:r>
    </w:p>
    <w:tbl>
      <w:tblPr>
        <w:tblW w:w="992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72"/>
        <w:gridCol w:w="6051"/>
      </w:tblGrid>
      <w:tr w:rsidR="006365FC" w:rsidRPr="005E075E">
        <w:trPr>
          <w:trHeight w:val="552"/>
        </w:trPr>
        <w:tc>
          <w:tcPr>
            <w:tcW w:w="3872" w:type="dxa"/>
            <w:vAlign w:val="center"/>
          </w:tcPr>
          <w:p w:rsidR="006365FC" w:rsidRPr="005E075E" w:rsidRDefault="006365FC" w:rsidP="00E74AE9">
            <w:pPr>
              <w:tabs>
                <w:tab w:val="left" w:pos="2520"/>
              </w:tabs>
              <w:rPr>
                <w:rFonts w:ascii="Times New Roman" w:hAnsi="Times New Roman" w:cs="Times New Roman"/>
                <w:b/>
                <w:bCs/>
                <w:sz w:val="24"/>
                <w:szCs w:val="24"/>
              </w:rPr>
            </w:pPr>
            <w:r w:rsidRPr="005E075E">
              <w:rPr>
                <w:rFonts w:ascii="Times New Roman" w:hAnsi="Times New Roman" w:cs="Times New Roman"/>
                <w:b/>
                <w:bCs/>
                <w:sz w:val="24"/>
                <w:szCs w:val="24"/>
              </w:rPr>
              <w:t xml:space="preserve">Виды разрешенного использования </w:t>
            </w:r>
          </w:p>
        </w:tc>
        <w:tc>
          <w:tcPr>
            <w:tcW w:w="6051" w:type="dxa"/>
            <w:vAlign w:val="center"/>
          </w:tcPr>
          <w:p w:rsidR="006365FC" w:rsidRPr="005E075E" w:rsidRDefault="006365FC" w:rsidP="00E74AE9">
            <w:pPr>
              <w:tabs>
                <w:tab w:val="left" w:pos="2520"/>
              </w:tabs>
              <w:rPr>
                <w:rFonts w:ascii="Times New Roman" w:hAnsi="Times New Roman" w:cs="Times New Roman"/>
                <w:b/>
                <w:bCs/>
                <w:sz w:val="24"/>
                <w:szCs w:val="24"/>
              </w:rPr>
            </w:pPr>
            <w:r w:rsidRPr="005E075E">
              <w:rPr>
                <w:rFonts w:ascii="Times New Roman" w:hAnsi="Times New Roman" w:cs="Times New Roman"/>
                <w:b/>
                <w:bCs/>
                <w:sz w:val="24"/>
                <w:szCs w:val="24"/>
              </w:rPr>
              <w:t>Предельные параметры разрешенного строительства, реконструкции объектов капитального строительства</w:t>
            </w:r>
          </w:p>
        </w:tc>
      </w:tr>
      <w:tr w:rsidR="006365FC" w:rsidRPr="005E075E">
        <w:trPr>
          <w:trHeight w:val="841"/>
        </w:trPr>
        <w:tc>
          <w:tcPr>
            <w:tcW w:w="3872" w:type="dxa"/>
            <w:vAlign w:val="center"/>
          </w:tcPr>
          <w:p w:rsidR="006365FC" w:rsidRPr="005E075E" w:rsidRDefault="006365FC" w:rsidP="00B217B9">
            <w:pPr>
              <w:ind w:firstLine="0"/>
              <w:rPr>
                <w:rFonts w:ascii="Times New Roman" w:hAnsi="Times New Roman" w:cs="Times New Roman"/>
                <w:sz w:val="24"/>
                <w:szCs w:val="24"/>
              </w:rPr>
            </w:pPr>
            <w:r w:rsidRPr="005E075E">
              <w:rPr>
                <w:rFonts w:ascii="Times New Roman" w:hAnsi="Times New Roman" w:cs="Times New Roman"/>
                <w:sz w:val="24"/>
                <w:szCs w:val="24"/>
              </w:rPr>
              <w:t>Парковки, гаражи для временного хранения автотранспорта</w:t>
            </w:r>
          </w:p>
          <w:p w:rsidR="006365FC" w:rsidRPr="005E075E" w:rsidRDefault="006365FC" w:rsidP="00B217B9">
            <w:pPr>
              <w:ind w:firstLine="0"/>
              <w:rPr>
                <w:rFonts w:ascii="Times New Roman" w:hAnsi="Times New Roman" w:cs="Times New Roman"/>
                <w:sz w:val="24"/>
                <w:szCs w:val="24"/>
              </w:rPr>
            </w:pPr>
            <w:r w:rsidRPr="005E075E">
              <w:rPr>
                <w:rFonts w:ascii="Times New Roman" w:hAnsi="Times New Roman" w:cs="Times New Roman"/>
                <w:sz w:val="24"/>
                <w:szCs w:val="24"/>
              </w:rPr>
              <w:t>Гостевые автостоянки для парковки легковых автомобилей посетителей</w:t>
            </w:r>
          </w:p>
          <w:p w:rsidR="006365FC" w:rsidRPr="005E075E" w:rsidRDefault="006365FC" w:rsidP="00B217B9">
            <w:pPr>
              <w:ind w:firstLine="0"/>
              <w:rPr>
                <w:rFonts w:ascii="Times New Roman" w:hAnsi="Times New Roman" w:cs="Times New Roman"/>
                <w:sz w:val="24"/>
                <w:szCs w:val="24"/>
              </w:rPr>
            </w:pPr>
            <w:r w:rsidRPr="005E075E">
              <w:rPr>
                <w:rFonts w:ascii="Times New Roman" w:hAnsi="Times New Roman" w:cs="Times New Roman"/>
                <w:sz w:val="24"/>
                <w:szCs w:val="24"/>
              </w:rPr>
              <w:t xml:space="preserve">Хозяйственные постройки для содержания инвентаря, топлива и других хозяйственных нужд </w:t>
            </w:r>
          </w:p>
          <w:p w:rsidR="006365FC" w:rsidRPr="005E075E" w:rsidRDefault="006365FC" w:rsidP="00B217B9">
            <w:pPr>
              <w:ind w:firstLine="0"/>
              <w:rPr>
                <w:rFonts w:ascii="Times New Roman" w:hAnsi="Times New Roman" w:cs="Times New Roman"/>
                <w:sz w:val="24"/>
                <w:szCs w:val="24"/>
              </w:rPr>
            </w:pPr>
            <w:r w:rsidRPr="005E075E">
              <w:rPr>
                <w:rFonts w:ascii="Times New Roman" w:hAnsi="Times New Roman" w:cs="Times New Roman"/>
                <w:sz w:val="24"/>
                <w:szCs w:val="24"/>
              </w:rPr>
              <w:t>Ангары, навесы</w:t>
            </w:r>
          </w:p>
          <w:p w:rsidR="006365FC" w:rsidRPr="005E075E" w:rsidRDefault="006365FC" w:rsidP="00B217B9">
            <w:pPr>
              <w:ind w:firstLine="0"/>
              <w:rPr>
                <w:rFonts w:ascii="Times New Roman" w:hAnsi="Times New Roman" w:cs="Times New Roman"/>
                <w:sz w:val="24"/>
                <w:szCs w:val="24"/>
              </w:rPr>
            </w:pPr>
            <w:r w:rsidRPr="005E075E">
              <w:rPr>
                <w:rFonts w:ascii="Times New Roman" w:hAnsi="Times New Roman" w:cs="Times New Roman"/>
                <w:sz w:val="24"/>
                <w:szCs w:val="24"/>
              </w:rPr>
              <w:t>Сопутствующие объекты инженерной инфраструктуры (котельные, водозаборы, насосные станции, водонапорные башни, водопроводы, линии электропередач, трансформаторные подстанции, газопроводы, газорегуляторные пункты, газорастпределительные станции, линии связи, телефонные станции, вышки радиорелейной, сотовой связи, канализации, очистные сооружения)</w:t>
            </w:r>
          </w:p>
          <w:p w:rsidR="006365FC" w:rsidRPr="005E075E" w:rsidRDefault="006365FC" w:rsidP="00B217B9">
            <w:pPr>
              <w:ind w:firstLine="0"/>
              <w:rPr>
                <w:rFonts w:ascii="Times New Roman" w:hAnsi="Times New Roman" w:cs="Times New Roman"/>
                <w:sz w:val="24"/>
                <w:szCs w:val="24"/>
              </w:rPr>
            </w:pPr>
            <w:r w:rsidRPr="005E075E">
              <w:rPr>
                <w:rFonts w:ascii="Times New Roman" w:hAnsi="Times New Roman" w:cs="Times New Roman"/>
                <w:sz w:val="24"/>
                <w:szCs w:val="24"/>
              </w:rPr>
              <w:t>Площадки для сбора твердых бытовых отходов</w:t>
            </w:r>
          </w:p>
          <w:p w:rsidR="006365FC" w:rsidRPr="005E075E" w:rsidRDefault="006365FC" w:rsidP="00B217B9">
            <w:pPr>
              <w:ind w:firstLine="0"/>
              <w:rPr>
                <w:rFonts w:ascii="Times New Roman" w:hAnsi="Times New Roman" w:cs="Times New Roman"/>
                <w:sz w:val="24"/>
                <w:szCs w:val="24"/>
              </w:rPr>
            </w:pPr>
            <w:r w:rsidRPr="005E075E">
              <w:rPr>
                <w:rFonts w:ascii="Times New Roman" w:hAnsi="Times New Roman" w:cs="Times New Roman"/>
                <w:sz w:val="24"/>
                <w:szCs w:val="24"/>
              </w:rPr>
              <w:t>Общественные туалеты</w:t>
            </w:r>
          </w:p>
          <w:p w:rsidR="006365FC" w:rsidRPr="005E075E" w:rsidRDefault="006365FC" w:rsidP="00B217B9">
            <w:pPr>
              <w:ind w:firstLine="0"/>
              <w:rPr>
                <w:rFonts w:ascii="Times New Roman" w:hAnsi="Times New Roman" w:cs="Times New Roman"/>
                <w:sz w:val="24"/>
                <w:szCs w:val="24"/>
              </w:rPr>
            </w:pPr>
            <w:r w:rsidRPr="005E075E">
              <w:rPr>
                <w:rFonts w:ascii="Times New Roman" w:hAnsi="Times New Roman" w:cs="Times New Roman"/>
                <w:sz w:val="24"/>
                <w:szCs w:val="24"/>
              </w:rPr>
              <w:t>Элементы благоустройства</w:t>
            </w:r>
          </w:p>
          <w:p w:rsidR="006365FC" w:rsidRPr="005E075E" w:rsidRDefault="006365FC" w:rsidP="00B217B9">
            <w:pPr>
              <w:ind w:firstLine="0"/>
              <w:rPr>
                <w:rFonts w:ascii="Times New Roman" w:hAnsi="Times New Roman" w:cs="Times New Roman"/>
                <w:sz w:val="24"/>
                <w:szCs w:val="24"/>
              </w:rPr>
            </w:pPr>
            <w:r w:rsidRPr="005E075E">
              <w:rPr>
                <w:rFonts w:ascii="Times New Roman" w:hAnsi="Times New Roman" w:cs="Times New Roman"/>
                <w:sz w:val="24"/>
                <w:szCs w:val="24"/>
              </w:rPr>
              <w:t>Площадки для отдыха</w:t>
            </w:r>
          </w:p>
          <w:p w:rsidR="006365FC" w:rsidRPr="005E075E" w:rsidRDefault="006365FC" w:rsidP="00B217B9">
            <w:pPr>
              <w:ind w:firstLine="0"/>
              <w:rPr>
                <w:rFonts w:ascii="Times New Roman" w:hAnsi="Times New Roman" w:cs="Times New Roman"/>
                <w:sz w:val="24"/>
                <w:szCs w:val="24"/>
              </w:rPr>
            </w:pPr>
            <w:r w:rsidRPr="005E075E">
              <w:rPr>
                <w:rFonts w:ascii="Times New Roman" w:hAnsi="Times New Roman" w:cs="Times New Roman"/>
                <w:sz w:val="24"/>
                <w:szCs w:val="24"/>
              </w:rPr>
              <w:t>Памятники, объекты монументального искусства</w:t>
            </w:r>
          </w:p>
        </w:tc>
        <w:tc>
          <w:tcPr>
            <w:tcW w:w="6051" w:type="dxa"/>
            <w:vAlign w:val="center"/>
          </w:tcPr>
          <w:p w:rsidR="006365FC" w:rsidRPr="005E075E" w:rsidRDefault="006365FC" w:rsidP="00E74AE9">
            <w:pPr>
              <w:rPr>
                <w:rFonts w:ascii="Times New Roman" w:hAnsi="Times New Roman" w:cs="Times New Roman"/>
                <w:sz w:val="24"/>
                <w:szCs w:val="24"/>
              </w:rPr>
            </w:pPr>
            <w:r w:rsidRPr="005E075E">
              <w:rPr>
                <w:rFonts w:ascii="Times New Roman" w:hAnsi="Times New Roman" w:cs="Times New Roman"/>
                <w:sz w:val="24"/>
                <w:szCs w:val="24"/>
              </w:rPr>
              <w:t>Максимальное количество надземных этажей  – 1 этаж.</w:t>
            </w:r>
          </w:p>
          <w:p w:rsidR="006365FC" w:rsidRPr="005E075E" w:rsidRDefault="006365FC" w:rsidP="00E74AE9">
            <w:pPr>
              <w:rPr>
                <w:rFonts w:ascii="Times New Roman" w:hAnsi="Times New Roman" w:cs="Times New Roman"/>
                <w:sz w:val="24"/>
                <w:szCs w:val="24"/>
              </w:rPr>
            </w:pPr>
            <w:r w:rsidRPr="005E075E">
              <w:rPr>
                <w:rFonts w:ascii="Times New Roman" w:hAnsi="Times New Roman" w:cs="Times New Roman"/>
                <w:sz w:val="24"/>
                <w:szCs w:val="24"/>
              </w:rPr>
              <w:t>Максимальная высота строений - 6 м.</w:t>
            </w:r>
          </w:p>
          <w:p w:rsidR="006365FC" w:rsidRPr="005E075E" w:rsidRDefault="006365FC" w:rsidP="00E74AE9">
            <w:pPr>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от красной линии - 10 м (если не установлены красные линии - от фасадной границы участка)</w:t>
            </w:r>
          </w:p>
          <w:p w:rsidR="006365FC" w:rsidRPr="005E075E" w:rsidRDefault="006365FC" w:rsidP="00E74AE9">
            <w:pPr>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и сооружений от границ соседних участков - 3 м</w:t>
            </w:r>
          </w:p>
          <w:p w:rsidR="006365FC" w:rsidRPr="005E075E" w:rsidRDefault="006365FC" w:rsidP="00E74AE9">
            <w:pPr>
              <w:rPr>
                <w:rFonts w:ascii="Times New Roman" w:hAnsi="Times New Roman" w:cs="Times New Roman"/>
                <w:sz w:val="24"/>
                <w:szCs w:val="24"/>
              </w:rPr>
            </w:pPr>
            <w:r w:rsidRPr="005E075E">
              <w:rPr>
                <w:rFonts w:ascii="Times New Roman" w:hAnsi="Times New Roman" w:cs="Times New Roman"/>
                <w:sz w:val="24"/>
                <w:szCs w:val="24"/>
              </w:rPr>
              <w:t>Открытые склады твердого топлива и других пылящих материалов следует размещать с наветренной стороны с разрывом не менее 50 м до ближайших бытовых помещений.</w:t>
            </w:r>
          </w:p>
          <w:p w:rsidR="006365FC" w:rsidRPr="005E075E" w:rsidRDefault="006365FC" w:rsidP="00E74AE9">
            <w:pPr>
              <w:rPr>
                <w:rFonts w:ascii="Times New Roman" w:hAnsi="Times New Roman" w:cs="Times New Roman"/>
                <w:sz w:val="24"/>
                <w:szCs w:val="24"/>
              </w:rPr>
            </w:pPr>
            <w:r w:rsidRPr="005E075E">
              <w:rPr>
                <w:rFonts w:ascii="Times New Roman" w:hAnsi="Times New Roman" w:cs="Times New Roman"/>
                <w:sz w:val="24"/>
                <w:szCs w:val="24"/>
              </w:rPr>
              <w:t>Расстояние от дворовых туалетов до производственных зданий и складов должно быть не менее 30 м.</w:t>
            </w:r>
          </w:p>
          <w:p w:rsidR="006365FC" w:rsidRPr="005E075E" w:rsidRDefault="006365FC" w:rsidP="00E74AE9">
            <w:pPr>
              <w:rPr>
                <w:rFonts w:ascii="Times New Roman" w:hAnsi="Times New Roman" w:cs="Times New Roman"/>
                <w:sz w:val="24"/>
                <w:szCs w:val="24"/>
              </w:rPr>
            </w:pPr>
            <w:r w:rsidRPr="005E075E">
              <w:rPr>
                <w:rFonts w:ascii="Times New Roman" w:hAnsi="Times New Roman" w:cs="Times New Roman"/>
                <w:sz w:val="24"/>
                <w:szCs w:val="24"/>
              </w:rPr>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rsidR="006365FC" w:rsidRPr="005E075E" w:rsidRDefault="006365FC" w:rsidP="00E74AE9">
            <w:pPr>
              <w:rPr>
                <w:rFonts w:ascii="Times New Roman" w:hAnsi="Times New Roman" w:cs="Times New Roman"/>
                <w:sz w:val="24"/>
                <w:szCs w:val="24"/>
              </w:rPr>
            </w:pPr>
            <w:r w:rsidRPr="005E075E">
              <w:rPr>
                <w:rFonts w:ascii="Times New Roman" w:hAnsi="Times New Roman" w:cs="Times New Roman"/>
                <w:sz w:val="24"/>
                <w:szCs w:val="24"/>
              </w:rPr>
              <w:t>Для размещения мусоросборников проектируются асфальтированные площадки, расположенные не ближе 30 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rsidR="006365FC" w:rsidRPr="005E075E" w:rsidRDefault="006365FC" w:rsidP="006F095D">
            <w:pPr>
              <w:rPr>
                <w:rFonts w:ascii="Times New Roman" w:hAnsi="Times New Roman" w:cs="Times New Roman"/>
                <w:sz w:val="24"/>
                <w:szCs w:val="24"/>
              </w:rPr>
            </w:pPr>
            <w:r w:rsidRPr="005E075E">
              <w:rPr>
                <w:rFonts w:ascii="Times New Roman" w:hAnsi="Times New Roman" w:cs="Times New Roman"/>
                <w:sz w:val="24"/>
                <w:szCs w:val="24"/>
              </w:rPr>
              <w:t>На территории предприятия предусматриваются санитарно-защитные разрывы до мест выдачи и приема пищевой продукции:</w:t>
            </w:r>
          </w:p>
          <w:p w:rsidR="006365FC" w:rsidRPr="005E075E" w:rsidRDefault="006365FC" w:rsidP="006F095D">
            <w:pPr>
              <w:rPr>
                <w:rFonts w:ascii="Times New Roman" w:hAnsi="Times New Roman" w:cs="Times New Roman"/>
                <w:sz w:val="24"/>
                <w:szCs w:val="24"/>
              </w:rPr>
            </w:pPr>
            <w:r w:rsidRPr="005E075E">
              <w:rPr>
                <w:rFonts w:ascii="Times New Roman" w:hAnsi="Times New Roman" w:cs="Times New Roman"/>
                <w:sz w:val="24"/>
                <w:szCs w:val="24"/>
              </w:rPr>
              <w:t>-от карантина, изолятора и санитарной бойни, размещаемых в отдельном здании - не менее 100 м;</w:t>
            </w:r>
          </w:p>
          <w:p w:rsidR="006365FC" w:rsidRPr="005E075E" w:rsidRDefault="006365FC" w:rsidP="006F095D">
            <w:pPr>
              <w:rPr>
                <w:rFonts w:ascii="Times New Roman" w:hAnsi="Times New Roman" w:cs="Times New Roman"/>
                <w:sz w:val="24"/>
                <w:szCs w:val="24"/>
              </w:rPr>
            </w:pPr>
            <w:r w:rsidRPr="005E075E">
              <w:rPr>
                <w:rFonts w:ascii="Times New Roman" w:hAnsi="Times New Roman" w:cs="Times New Roman"/>
                <w:sz w:val="24"/>
                <w:szCs w:val="24"/>
              </w:rPr>
              <w:t>-от открытых загонов содержания скота - не менее 50 м;</w:t>
            </w:r>
          </w:p>
          <w:p w:rsidR="006365FC" w:rsidRPr="005E075E" w:rsidRDefault="006365FC" w:rsidP="00E74AE9">
            <w:pPr>
              <w:rPr>
                <w:rFonts w:ascii="Times New Roman" w:hAnsi="Times New Roman" w:cs="Times New Roman"/>
                <w:sz w:val="24"/>
                <w:szCs w:val="24"/>
              </w:rPr>
            </w:pPr>
            <w:r w:rsidRPr="005E075E">
              <w:rPr>
                <w:rFonts w:ascii="Times New Roman" w:hAnsi="Times New Roman" w:cs="Times New Roman"/>
                <w:sz w:val="24"/>
                <w:szCs w:val="24"/>
              </w:rPr>
              <w:t>-от закрытых помещений базы предубойного содержания скота и от складов хранения твердого топлива - не менее 25 м.</w:t>
            </w:r>
          </w:p>
        </w:tc>
      </w:tr>
    </w:tbl>
    <w:p w:rsidR="006365FC" w:rsidRPr="0050584D" w:rsidRDefault="006365FC" w:rsidP="006F095D">
      <w:pPr>
        <w:tabs>
          <w:tab w:val="left" w:pos="2520"/>
        </w:tabs>
        <w:outlineLvl w:val="0"/>
        <w:rPr>
          <w:rFonts w:ascii="Times New Roman" w:hAnsi="Times New Roman" w:cs="Times New Roman"/>
          <w:sz w:val="24"/>
          <w:szCs w:val="24"/>
        </w:rPr>
      </w:pPr>
    </w:p>
    <w:p w:rsidR="006365FC" w:rsidRPr="0050584D" w:rsidRDefault="006365FC" w:rsidP="006F095D">
      <w:pPr>
        <w:ind w:firstLine="851"/>
        <w:outlineLvl w:val="0"/>
        <w:rPr>
          <w:rFonts w:ascii="Times New Roman" w:hAnsi="Times New Roman" w:cs="Times New Roman"/>
          <w:i/>
          <w:iCs/>
          <w:sz w:val="24"/>
          <w:szCs w:val="24"/>
        </w:rPr>
      </w:pPr>
      <w:bookmarkStart w:id="637" w:name="_Toc486964641"/>
      <w:bookmarkStart w:id="638" w:name="_Toc3399201"/>
      <w:r>
        <w:rPr>
          <w:rFonts w:ascii="Times New Roman" w:hAnsi="Times New Roman" w:cs="Times New Roman"/>
          <w:b/>
          <w:bCs/>
          <w:sz w:val="24"/>
          <w:szCs w:val="24"/>
          <w:u w:val="single"/>
        </w:rPr>
        <w:t>2) П-2</w:t>
      </w:r>
      <w:r w:rsidRPr="0050584D">
        <w:rPr>
          <w:rFonts w:ascii="Times New Roman" w:hAnsi="Times New Roman" w:cs="Times New Roman"/>
          <w:b/>
          <w:bCs/>
          <w:sz w:val="24"/>
          <w:szCs w:val="24"/>
          <w:u w:val="single"/>
        </w:rPr>
        <w:t>. Зона размещения производственных, коммунальных и складских объектов II  класса вредности (СЗЗ-500 м)</w:t>
      </w:r>
      <w:bookmarkEnd w:id="637"/>
      <w:bookmarkEnd w:id="638"/>
    </w:p>
    <w:p w:rsidR="006365FC" w:rsidRPr="0050584D" w:rsidRDefault="006365FC" w:rsidP="006F095D">
      <w:pPr>
        <w:ind w:firstLine="851"/>
        <w:outlineLvl w:val="0"/>
        <w:rPr>
          <w:rFonts w:ascii="Times New Roman" w:hAnsi="Times New Roman" w:cs="Times New Roman"/>
          <w:sz w:val="24"/>
          <w:szCs w:val="24"/>
        </w:rPr>
      </w:pPr>
      <w:bookmarkStart w:id="639" w:name="_Toc3399202"/>
      <w:r w:rsidRPr="0050584D">
        <w:rPr>
          <w:rFonts w:ascii="Times New Roman" w:hAnsi="Times New Roman" w:cs="Times New Roman"/>
          <w:sz w:val="24"/>
          <w:szCs w:val="24"/>
        </w:rPr>
        <w:t xml:space="preserve">В зоне П-2 возможно проектирование, размещение, реконструкция промышленных объектов и производств, объектов транспорта, связи, сельского хозяйства, опытно-экспериментальных производств, объектов коммунального назначения, торговли и прочих, являющихся источниками воздействия на среду обитания и здоровье человека, не выше </w:t>
      </w:r>
      <w:r w:rsidRPr="0050584D">
        <w:rPr>
          <w:rFonts w:ascii="Times New Roman" w:hAnsi="Times New Roman" w:cs="Times New Roman"/>
          <w:sz w:val="24"/>
          <w:szCs w:val="24"/>
          <w:lang w:val="en-US"/>
        </w:rPr>
        <w:t>II</w:t>
      </w:r>
      <w:r w:rsidRPr="0050584D">
        <w:rPr>
          <w:rFonts w:ascii="Times New Roman" w:hAnsi="Times New Roman" w:cs="Times New Roman"/>
          <w:sz w:val="24"/>
          <w:szCs w:val="24"/>
        </w:rPr>
        <w:t xml:space="preserve"> класса опасности в соответствии с санитарной классификацией объектов СанПиН 2.2.1/2.1.1.1200-03 "</w:t>
      </w:r>
      <w:r w:rsidRPr="0050584D">
        <w:rPr>
          <w:rFonts w:ascii="Times New Roman" w:hAnsi="Times New Roman" w:cs="Times New Roman"/>
          <w:sz w:val="24"/>
          <w:szCs w:val="24"/>
          <w:lang w:val="en-US"/>
        </w:rPr>
        <w:t>C</w:t>
      </w:r>
      <w:r w:rsidRPr="0050584D">
        <w:rPr>
          <w:rFonts w:ascii="Times New Roman" w:hAnsi="Times New Roman" w:cs="Times New Roman"/>
          <w:sz w:val="24"/>
          <w:szCs w:val="24"/>
        </w:rPr>
        <w:t>анитарно-защитные зоны и санитарная классификация предприятий, сооружений и иных объектов. Новая редакция".</w:t>
      </w:r>
      <w:bookmarkEnd w:id="639"/>
    </w:p>
    <w:p w:rsidR="006365FC" w:rsidRPr="0050584D" w:rsidRDefault="006365FC" w:rsidP="00E74AE9">
      <w:pPr>
        <w:tabs>
          <w:tab w:val="left" w:pos="2520"/>
        </w:tabs>
        <w:outlineLvl w:val="0"/>
        <w:rPr>
          <w:rFonts w:ascii="Times New Roman" w:hAnsi="Times New Roman" w:cs="Times New Roman"/>
          <w:b/>
          <w:bCs/>
          <w:sz w:val="24"/>
          <w:szCs w:val="24"/>
        </w:rPr>
      </w:pPr>
      <w:bookmarkStart w:id="640" w:name="_Toc479729815"/>
      <w:bookmarkStart w:id="641" w:name="_Toc485899818"/>
      <w:bookmarkStart w:id="642" w:name="_Toc485902058"/>
      <w:bookmarkStart w:id="643" w:name="_Toc489630305"/>
      <w:bookmarkStart w:id="644" w:name="_Toc489643395"/>
      <w:bookmarkStart w:id="645" w:name="_Toc536808513"/>
      <w:bookmarkStart w:id="646" w:name="_Toc2770185"/>
      <w:bookmarkStart w:id="647" w:name="_Toc2770862"/>
      <w:bookmarkStart w:id="648" w:name="_Toc2849287"/>
    </w:p>
    <w:p w:rsidR="006365FC" w:rsidRPr="0050584D" w:rsidRDefault="006365FC" w:rsidP="00E74AE9">
      <w:pPr>
        <w:tabs>
          <w:tab w:val="left" w:pos="2520"/>
        </w:tabs>
        <w:outlineLvl w:val="0"/>
        <w:rPr>
          <w:rFonts w:ascii="Times New Roman" w:hAnsi="Times New Roman" w:cs="Times New Roman"/>
          <w:sz w:val="24"/>
          <w:szCs w:val="24"/>
        </w:rPr>
      </w:pPr>
      <w:bookmarkStart w:id="649" w:name="_Toc3399203"/>
      <w:r w:rsidRPr="0050584D">
        <w:rPr>
          <w:rFonts w:ascii="Times New Roman" w:hAnsi="Times New Roman" w:cs="Times New Roman"/>
          <w:sz w:val="24"/>
          <w:szCs w:val="24"/>
        </w:rPr>
        <w:t>2.1) Основные виды и параметры разрешенного использования земельных участков и объектов капитального строительства</w:t>
      </w:r>
      <w:bookmarkEnd w:id="640"/>
      <w:bookmarkEnd w:id="641"/>
      <w:bookmarkEnd w:id="642"/>
      <w:bookmarkEnd w:id="643"/>
      <w:bookmarkEnd w:id="644"/>
      <w:bookmarkEnd w:id="645"/>
      <w:bookmarkEnd w:id="646"/>
      <w:bookmarkEnd w:id="647"/>
      <w:bookmarkEnd w:id="648"/>
      <w:bookmarkEnd w:id="649"/>
      <w:r w:rsidRPr="0050584D">
        <w:rPr>
          <w:rFonts w:ascii="Times New Roman" w:hAnsi="Times New Roman" w:cs="Times New Roman"/>
          <w:sz w:val="24"/>
          <w:szCs w:val="24"/>
        </w:rPr>
        <w:t>:</w:t>
      </w:r>
    </w:p>
    <w:tbl>
      <w:tblPr>
        <w:tblW w:w="992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69"/>
        <w:gridCol w:w="5954"/>
      </w:tblGrid>
      <w:tr w:rsidR="006365FC" w:rsidRPr="005E075E">
        <w:trPr>
          <w:trHeight w:val="20"/>
        </w:trPr>
        <w:tc>
          <w:tcPr>
            <w:tcW w:w="3969" w:type="dxa"/>
            <w:vAlign w:val="center"/>
          </w:tcPr>
          <w:p w:rsidR="006365FC" w:rsidRPr="005E075E" w:rsidRDefault="006365FC" w:rsidP="00E74AE9">
            <w:pPr>
              <w:tabs>
                <w:tab w:val="left" w:pos="2520"/>
              </w:tabs>
              <w:jc w:val="center"/>
              <w:rPr>
                <w:rFonts w:ascii="Times New Roman" w:hAnsi="Times New Roman" w:cs="Times New Roman"/>
                <w:b/>
                <w:bCs/>
                <w:sz w:val="24"/>
                <w:szCs w:val="24"/>
              </w:rPr>
            </w:pPr>
            <w:r w:rsidRPr="005E075E">
              <w:rPr>
                <w:rFonts w:ascii="Times New Roman" w:hAnsi="Times New Roman" w:cs="Times New Roman"/>
                <w:b/>
                <w:bCs/>
                <w:sz w:val="24"/>
                <w:szCs w:val="24"/>
              </w:rPr>
              <w:t>Виды разрешенного использования земельных участков и объектов капитального строительства</w:t>
            </w:r>
          </w:p>
        </w:tc>
        <w:tc>
          <w:tcPr>
            <w:tcW w:w="5954" w:type="dxa"/>
            <w:vAlign w:val="center"/>
          </w:tcPr>
          <w:p w:rsidR="006365FC" w:rsidRPr="005E075E" w:rsidRDefault="006365FC" w:rsidP="00E74AE9">
            <w:pPr>
              <w:tabs>
                <w:tab w:val="left" w:pos="2520"/>
              </w:tabs>
              <w:rPr>
                <w:rFonts w:ascii="Times New Roman" w:hAnsi="Times New Roman" w:cs="Times New Roman"/>
                <w:b/>
                <w:bCs/>
                <w:sz w:val="24"/>
                <w:szCs w:val="24"/>
              </w:rPr>
            </w:pPr>
            <w:r w:rsidRPr="005E075E">
              <w:rPr>
                <w:rFonts w:ascii="Times New Roman" w:hAnsi="Times New Roman" w:cs="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365FC" w:rsidRPr="005E075E">
        <w:trPr>
          <w:trHeight w:val="20"/>
        </w:trPr>
        <w:tc>
          <w:tcPr>
            <w:tcW w:w="3969" w:type="dxa"/>
          </w:tcPr>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 xml:space="preserve">[6.4] - Пищевая промышленность </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[6.6] - Строительная промышленность</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 xml:space="preserve">[6.9] - Склады </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[6.9.1] - Складские площадки</w:t>
            </w:r>
          </w:p>
        </w:tc>
        <w:tc>
          <w:tcPr>
            <w:tcW w:w="5954" w:type="dxa"/>
          </w:tcPr>
          <w:p w:rsidR="006365FC" w:rsidRPr="005E075E" w:rsidRDefault="006365FC" w:rsidP="00765DF0">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площадь земельного участка  – 5000 / 250000 кв. м</w:t>
            </w:r>
          </w:p>
          <w:p w:rsidR="006365FC" w:rsidRPr="005E075E" w:rsidRDefault="006365FC" w:rsidP="00765DF0">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ширина земельного участка вдоль фронта улицы (проезда) – 20/250 м</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Максимальное количество надземных этажей зданий – 5 этажей </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Максимальная высота зданий от уровня земли до верха перекрытия последнего этажа (или конька кровли) - 18 м</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Максимальная высота специализированных производственных зданий и сооружений - в соответствии с технологическими характеристиками и проектом на строительство. </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участка - 60%</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Минимальный отступ строений от красной линии - 5 м (если не установлены красные линии - от фасадной границы участка) </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Минимальный отступ строений до границ соседнего участка - 3 м </w:t>
            </w:r>
          </w:p>
        </w:tc>
      </w:tr>
      <w:tr w:rsidR="006365FC" w:rsidRPr="005E075E">
        <w:trPr>
          <w:trHeight w:val="20"/>
        </w:trPr>
        <w:tc>
          <w:tcPr>
            <w:tcW w:w="3969" w:type="dxa"/>
          </w:tcPr>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[6.8] - Связь</w:t>
            </w:r>
          </w:p>
          <w:p w:rsidR="006365FC" w:rsidRPr="005E075E" w:rsidRDefault="006365FC" w:rsidP="00335FC7">
            <w:pPr>
              <w:ind w:left="34" w:firstLine="0"/>
              <w:rPr>
                <w:rFonts w:ascii="Times New Roman" w:hAnsi="Times New Roman" w:cs="Times New Roman"/>
                <w:sz w:val="24"/>
                <w:szCs w:val="24"/>
              </w:rPr>
            </w:pPr>
            <w:r w:rsidRPr="005E075E">
              <w:rPr>
                <w:rFonts w:ascii="Times New Roman" w:hAnsi="Times New Roman" w:cs="Times New Roman"/>
                <w:sz w:val="24"/>
                <w:szCs w:val="24"/>
              </w:rPr>
              <w:t>[7.1] - Железнодорожные пути</w:t>
            </w:r>
          </w:p>
          <w:p w:rsidR="006365FC" w:rsidRPr="005E075E" w:rsidRDefault="006365FC" w:rsidP="00765DF0">
            <w:pPr>
              <w:ind w:left="720" w:firstLine="0"/>
              <w:rPr>
                <w:rFonts w:ascii="Times New Roman" w:hAnsi="Times New Roman" w:cs="Times New Roman"/>
                <w:sz w:val="24"/>
                <w:szCs w:val="24"/>
              </w:rPr>
            </w:pPr>
          </w:p>
        </w:tc>
        <w:tc>
          <w:tcPr>
            <w:tcW w:w="5954" w:type="dxa"/>
          </w:tcPr>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Минимальная/максимальная площадь земельного участка  – 10/ 10000 кв. м </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Площадь земельного участка для объектов инженерного обеспечения и вспомогательного инженерного назначения определяется в соответствии с Нормами отвода земельных участков.</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Максимальное количество надземных этажей зданий – 2 этажа </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Максимальная высота зданий - 15 м </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Максимальный процент застройки в границах земельного участка – 60% , для размещения объектов инженерного обеспечения - не регламентируется </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Максимальное количество надземных этажей зданий – 1 этаж.</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от красной линии - 5 м (если не установлены красные линии - от фасадной границы участка)</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отступ от соседних зданий - в соответствии с размером охранной зоны объекта, но не менее 3 м</w:t>
            </w:r>
          </w:p>
        </w:tc>
      </w:tr>
      <w:tr w:rsidR="006365FC" w:rsidRPr="005E075E">
        <w:trPr>
          <w:trHeight w:val="20"/>
        </w:trPr>
        <w:tc>
          <w:tcPr>
            <w:tcW w:w="3969" w:type="dxa"/>
          </w:tcPr>
          <w:p w:rsidR="006365FC" w:rsidRPr="005E075E" w:rsidRDefault="006365FC" w:rsidP="00765DF0">
            <w:pPr>
              <w:tabs>
                <w:tab w:val="left" w:pos="318"/>
              </w:tabs>
              <w:ind w:left="90" w:firstLine="0"/>
              <w:rPr>
                <w:rFonts w:ascii="Times New Roman" w:hAnsi="Times New Roman" w:cs="Times New Roman"/>
                <w:sz w:val="24"/>
                <w:szCs w:val="24"/>
              </w:rPr>
            </w:pPr>
            <w:r w:rsidRPr="005E075E">
              <w:rPr>
                <w:rFonts w:ascii="Times New Roman" w:hAnsi="Times New Roman" w:cs="Times New Roman"/>
                <w:sz w:val="24"/>
                <w:szCs w:val="24"/>
              </w:rPr>
              <w:t>[12.0] - Земельные участки (территории) общего пользования</w:t>
            </w:r>
          </w:p>
          <w:p w:rsidR="006365FC" w:rsidRPr="005E075E" w:rsidRDefault="006365FC" w:rsidP="00A95F80">
            <w:pPr>
              <w:tabs>
                <w:tab w:val="left" w:pos="318"/>
              </w:tabs>
              <w:ind w:left="90" w:firstLine="0"/>
              <w:rPr>
                <w:rFonts w:ascii="Times New Roman" w:hAnsi="Times New Roman" w:cs="Times New Roman"/>
                <w:sz w:val="24"/>
                <w:szCs w:val="24"/>
              </w:rPr>
            </w:pPr>
            <w:r w:rsidRPr="005E075E">
              <w:rPr>
                <w:rFonts w:ascii="Times New Roman" w:hAnsi="Times New Roman" w:cs="Times New Roman"/>
                <w:sz w:val="24"/>
                <w:szCs w:val="24"/>
              </w:rPr>
              <w:t xml:space="preserve"> [12.0.1] - Улично-дорожная сеть </w:t>
            </w:r>
          </w:p>
        </w:tc>
        <w:tc>
          <w:tcPr>
            <w:tcW w:w="5954" w:type="dxa"/>
          </w:tcPr>
          <w:p w:rsidR="006365FC" w:rsidRPr="005E075E" w:rsidRDefault="006365FC" w:rsidP="00765DF0">
            <w:pPr>
              <w:ind w:left="219" w:firstLine="0"/>
              <w:rPr>
                <w:rFonts w:ascii="Times New Roman" w:hAnsi="Times New Roman" w:cs="Times New Roman"/>
                <w:sz w:val="24"/>
                <w:szCs w:val="24"/>
              </w:rPr>
            </w:pPr>
            <w:r w:rsidRPr="005E075E">
              <w:rPr>
                <w:rFonts w:ascii="Times New Roman" w:hAnsi="Times New Roman" w:cs="Times New Roman"/>
                <w:sz w:val="24"/>
                <w:szCs w:val="24"/>
              </w:rPr>
              <w:t>Не устанавливаются</w:t>
            </w:r>
          </w:p>
          <w:p w:rsidR="006365FC" w:rsidRPr="005E075E" w:rsidRDefault="006365FC" w:rsidP="00765DF0">
            <w:pPr>
              <w:keepLines/>
              <w:suppressAutoHyphens/>
              <w:overflowPunct w:val="0"/>
              <w:autoSpaceDE w:val="0"/>
              <w:ind w:firstLine="0"/>
              <w:textAlignment w:val="baseline"/>
              <w:rPr>
                <w:rFonts w:ascii="Times New Roman" w:hAnsi="Times New Roman" w:cs="Times New Roman"/>
                <w:b/>
                <w:bCs/>
                <w:sz w:val="24"/>
                <w:szCs w:val="24"/>
              </w:rPr>
            </w:pPr>
          </w:p>
        </w:tc>
      </w:tr>
    </w:tbl>
    <w:p w:rsidR="006365FC" w:rsidRPr="0050584D" w:rsidRDefault="006365FC" w:rsidP="00765DF0">
      <w:pPr>
        <w:tabs>
          <w:tab w:val="left" w:pos="2520"/>
        </w:tabs>
        <w:ind w:firstLine="0"/>
        <w:outlineLvl w:val="0"/>
        <w:rPr>
          <w:rFonts w:ascii="Times New Roman" w:hAnsi="Times New Roman" w:cs="Times New Roman"/>
          <w:b/>
          <w:bCs/>
          <w:sz w:val="24"/>
          <w:szCs w:val="24"/>
        </w:rPr>
      </w:pPr>
      <w:bookmarkStart w:id="650" w:name="_Toc536808514"/>
      <w:bookmarkStart w:id="651" w:name="_Toc2770186"/>
      <w:bookmarkStart w:id="652" w:name="_Toc2770863"/>
      <w:bookmarkStart w:id="653" w:name="_Toc2849288"/>
    </w:p>
    <w:p w:rsidR="006365FC" w:rsidRPr="0050584D" w:rsidRDefault="006365FC" w:rsidP="00765DF0">
      <w:pPr>
        <w:tabs>
          <w:tab w:val="left" w:pos="2520"/>
        </w:tabs>
        <w:ind w:firstLine="0"/>
        <w:outlineLvl w:val="0"/>
        <w:rPr>
          <w:rFonts w:ascii="Times New Roman" w:hAnsi="Times New Roman" w:cs="Times New Roman"/>
          <w:sz w:val="24"/>
          <w:szCs w:val="24"/>
        </w:rPr>
      </w:pPr>
      <w:bookmarkStart w:id="654" w:name="_Toc3399204"/>
      <w:r w:rsidRPr="0050584D">
        <w:rPr>
          <w:rFonts w:ascii="Times New Roman" w:hAnsi="Times New Roman" w:cs="Times New Roman"/>
          <w:sz w:val="24"/>
          <w:szCs w:val="24"/>
        </w:rPr>
        <w:t>2.2)  Условно разрешенные виды и параметры разрешенного использования земельных участков и объектов капитального строительства</w:t>
      </w:r>
      <w:bookmarkEnd w:id="650"/>
      <w:bookmarkEnd w:id="651"/>
      <w:bookmarkEnd w:id="652"/>
      <w:bookmarkEnd w:id="653"/>
      <w:bookmarkEnd w:id="654"/>
    </w:p>
    <w:tbl>
      <w:tblPr>
        <w:tblW w:w="9923" w:type="dxa"/>
        <w:tblInd w:w="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3402"/>
        <w:gridCol w:w="6521"/>
      </w:tblGrid>
      <w:tr w:rsidR="006365FC" w:rsidRPr="005E075E">
        <w:trPr>
          <w:trHeight w:val="20"/>
        </w:trPr>
        <w:tc>
          <w:tcPr>
            <w:tcW w:w="3402" w:type="dxa"/>
            <w:vAlign w:val="center"/>
          </w:tcPr>
          <w:p w:rsidR="006365FC" w:rsidRPr="005E075E" w:rsidRDefault="006365FC" w:rsidP="00765DF0">
            <w:pPr>
              <w:tabs>
                <w:tab w:val="left" w:pos="2520"/>
              </w:tabs>
              <w:ind w:firstLine="0"/>
              <w:jc w:val="center"/>
              <w:rPr>
                <w:rFonts w:ascii="Times New Roman" w:hAnsi="Times New Roman" w:cs="Times New Roman"/>
                <w:b/>
                <w:bCs/>
                <w:sz w:val="24"/>
                <w:szCs w:val="24"/>
              </w:rPr>
            </w:pPr>
            <w:r w:rsidRPr="005E075E">
              <w:rPr>
                <w:rFonts w:ascii="Times New Roman" w:hAnsi="Times New Roman" w:cs="Times New Roman"/>
                <w:b/>
                <w:bCs/>
                <w:sz w:val="24"/>
                <w:szCs w:val="24"/>
              </w:rPr>
              <w:t>Виды разрешенного использования земельных участков и объектов капитального строительства</w:t>
            </w:r>
          </w:p>
        </w:tc>
        <w:tc>
          <w:tcPr>
            <w:tcW w:w="6521" w:type="dxa"/>
            <w:vAlign w:val="center"/>
          </w:tcPr>
          <w:p w:rsidR="006365FC" w:rsidRPr="005E075E" w:rsidRDefault="006365FC" w:rsidP="008326A5">
            <w:pPr>
              <w:tabs>
                <w:tab w:val="left" w:pos="2520"/>
              </w:tabs>
              <w:ind w:firstLine="0"/>
              <w:jc w:val="center"/>
              <w:rPr>
                <w:rFonts w:ascii="Times New Roman" w:hAnsi="Times New Roman" w:cs="Times New Roman"/>
                <w:b/>
                <w:bCs/>
                <w:sz w:val="24"/>
                <w:szCs w:val="24"/>
              </w:rPr>
            </w:pPr>
            <w:r w:rsidRPr="005E075E">
              <w:rPr>
                <w:rFonts w:ascii="Times New Roman" w:hAnsi="Times New Roman" w:cs="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365FC" w:rsidRPr="005E075E">
        <w:trPr>
          <w:trHeight w:val="20"/>
        </w:trPr>
        <w:tc>
          <w:tcPr>
            <w:tcW w:w="3402" w:type="dxa"/>
          </w:tcPr>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[3.10] - Ветеринарное обслуживание</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[3.10.1] - Амбулаторное ветеринарное обслуживание</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[3.10.2] - Приюты для животных</w:t>
            </w:r>
          </w:p>
          <w:p w:rsidR="006365FC" w:rsidRPr="005E075E" w:rsidRDefault="006365FC" w:rsidP="00765DF0">
            <w:pPr>
              <w:ind w:firstLine="0"/>
              <w:rPr>
                <w:rFonts w:ascii="Times New Roman" w:hAnsi="Times New Roman" w:cs="Times New Roman"/>
                <w:sz w:val="24"/>
                <w:szCs w:val="24"/>
              </w:rPr>
            </w:pPr>
          </w:p>
        </w:tc>
        <w:tc>
          <w:tcPr>
            <w:tcW w:w="6521" w:type="dxa"/>
          </w:tcPr>
          <w:p w:rsidR="006365FC" w:rsidRPr="005E075E" w:rsidRDefault="006365FC" w:rsidP="00765DF0">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площадь земельного участка  – 300 кв. м / 3000 кв.м</w:t>
            </w:r>
          </w:p>
          <w:p w:rsidR="006365FC" w:rsidRPr="005E075E" w:rsidRDefault="006365FC" w:rsidP="00765DF0">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ширина земельного участка вдоль фронта улицы (проезда) – 8 м / 50 м</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Максимальное количество надземных этажей зданий – 2 этажа </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Максимальная высота зданий от уровня земли до верха перекрытия последнего этажа (или конька кровли) - 12 м </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участка - 60%</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от красной линии - 5 м (если не установлены красные линии - от фасадной границы участка), (в сложившейся застройке возможно размещение по красной линии)</w:t>
            </w:r>
          </w:p>
          <w:p w:rsidR="006365FC" w:rsidRPr="005E075E" w:rsidRDefault="006365FC" w:rsidP="00765DF0">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 xml:space="preserve">Минимальный отступ строений до границ соседнего участка - 3 м </w:t>
            </w:r>
          </w:p>
        </w:tc>
      </w:tr>
      <w:tr w:rsidR="006365FC" w:rsidRPr="005E075E">
        <w:trPr>
          <w:trHeight w:val="20"/>
        </w:trPr>
        <w:tc>
          <w:tcPr>
            <w:tcW w:w="3402" w:type="dxa"/>
          </w:tcPr>
          <w:p w:rsidR="006365FC" w:rsidRPr="005E075E" w:rsidRDefault="006365FC" w:rsidP="00CF53B0">
            <w:pPr>
              <w:shd w:val="clear" w:color="auto" w:fill="FFFFFF"/>
              <w:ind w:left="90" w:firstLine="0"/>
              <w:rPr>
                <w:rFonts w:ascii="Times New Roman" w:hAnsi="Times New Roman" w:cs="Times New Roman"/>
                <w:sz w:val="24"/>
                <w:szCs w:val="24"/>
              </w:rPr>
            </w:pPr>
            <w:r w:rsidRPr="005E075E">
              <w:rPr>
                <w:rFonts w:ascii="Times New Roman" w:hAnsi="Times New Roman" w:cs="Times New Roman"/>
                <w:sz w:val="24"/>
                <w:szCs w:val="24"/>
              </w:rPr>
              <w:t>[3.1.1] - Предоставление коммунальных услуг</w:t>
            </w:r>
          </w:p>
          <w:p w:rsidR="006365FC" w:rsidRPr="005E075E" w:rsidRDefault="006365FC" w:rsidP="00CF53B0">
            <w:pPr>
              <w:ind w:firstLine="0"/>
              <w:rPr>
                <w:rFonts w:ascii="Times New Roman" w:hAnsi="Times New Roman" w:cs="Times New Roman"/>
                <w:sz w:val="24"/>
                <w:szCs w:val="24"/>
              </w:rPr>
            </w:pPr>
          </w:p>
        </w:tc>
        <w:tc>
          <w:tcPr>
            <w:tcW w:w="6521" w:type="dxa"/>
          </w:tcPr>
          <w:p w:rsidR="006365FC" w:rsidRPr="005E075E" w:rsidRDefault="006365FC" w:rsidP="00CF53B0">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Минимальная/максимальная площадь земельного участка  – 10/ 10000 кв. м </w:t>
            </w:r>
          </w:p>
          <w:p w:rsidR="006365FC" w:rsidRPr="005E075E" w:rsidRDefault="006365FC" w:rsidP="00CF53B0">
            <w:pPr>
              <w:ind w:firstLine="0"/>
              <w:rPr>
                <w:rFonts w:ascii="Times New Roman" w:hAnsi="Times New Roman" w:cs="Times New Roman"/>
                <w:sz w:val="24"/>
                <w:szCs w:val="24"/>
              </w:rPr>
            </w:pPr>
            <w:r w:rsidRPr="005E075E">
              <w:rPr>
                <w:rFonts w:ascii="Times New Roman" w:hAnsi="Times New Roman" w:cs="Times New Roman"/>
                <w:sz w:val="24"/>
                <w:szCs w:val="24"/>
              </w:rPr>
              <w:t>Площадь земельного участка для объектов инженерного обеспечения и вспомогательного инженерного назначения определяется в соответствии с Нормами отвода земельных участков.</w:t>
            </w:r>
          </w:p>
          <w:p w:rsidR="006365FC" w:rsidRPr="005E075E" w:rsidRDefault="006365FC" w:rsidP="00CF53B0">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Максимальное количество надземных этажей зданий – 2 этажа </w:t>
            </w:r>
          </w:p>
          <w:p w:rsidR="006365FC" w:rsidRPr="005E075E" w:rsidRDefault="006365FC" w:rsidP="00CF53B0">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Максимальная высота зданий - 15 м </w:t>
            </w:r>
          </w:p>
          <w:p w:rsidR="006365FC" w:rsidRPr="005E075E" w:rsidRDefault="006365FC" w:rsidP="00CF53B0">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Максимальный процент застройки в границах земельного участка – 60% , для размещения объектов инженерного обеспечения - не регламентируется </w:t>
            </w:r>
          </w:p>
          <w:p w:rsidR="006365FC" w:rsidRPr="005E075E" w:rsidRDefault="006365FC" w:rsidP="00CF53B0">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Максимальное количество надземных этажей зданий – 1 этаж.</w:t>
            </w:r>
          </w:p>
          <w:p w:rsidR="006365FC" w:rsidRPr="005E075E" w:rsidRDefault="006365FC" w:rsidP="00CF53B0">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от красной линии - 5 м (если не установлены красные линии - от фасадной границы участка)</w:t>
            </w:r>
          </w:p>
          <w:p w:rsidR="006365FC" w:rsidRPr="005E075E" w:rsidRDefault="006365FC" w:rsidP="00CF53B0">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отступ от соседних зданий - в соответствии с размером охранной зоны объекта, но не менее 3 м</w:t>
            </w:r>
          </w:p>
        </w:tc>
      </w:tr>
    </w:tbl>
    <w:p w:rsidR="006365FC" w:rsidRPr="0050584D" w:rsidRDefault="006365FC" w:rsidP="00E74AE9"/>
    <w:p w:rsidR="006365FC" w:rsidRPr="0050584D" w:rsidRDefault="006365FC" w:rsidP="00E74AE9">
      <w:pPr>
        <w:tabs>
          <w:tab w:val="left" w:pos="2520"/>
        </w:tabs>
        <w:outlineLvl w:val="0"/>
        <w:rPr>
          <w:rFonts w:ascii="Times New Roman" w:hAnsi="Times New Roman" w:cs="Times New Roman"/>
          <w:sz w:val="24"/>
          <w:szCs w:val="24"/>
        </w:rPr>
      </w:pPr>
      <w:bookmarkStart w:id="655" w:name="_Toc536808515"/>
      <w:bookmarkStart w:id="656" w:name="_Toc2770187"/>
      <w:bookmarkStart w:id="657" w:name="_Toc2770864"/>
      <w:bookmarkStart w:id="658" w:name="_Toc2849289"/>
      <w:bookmarkStart w:id="659" w:name="_Toc3399205"/>
      <w:r w:rsidRPr="0050584D">
        <w:rPr>
          <w:rFonts w:ascii="Times New Roman" w:hAnsi="Times New Roman" w:cs="Times New Roman"/>
          <w:sz w:val="24"/>
          <w:szCs w:val="24"/>
        </w:rPr>
        <w:t>2.3) Вспомогательные виды и параметры разрешенного использования земельных участков и объектов капитального строительства</w:t>
      </w:r>
      <w:bookmarkEnd w:id="655"/>
      <w:bookmarkEnd w:id="656"/>
      <w:bookmarkEnd w:id="657"/>
      <w:bookmarkEnd w:id="658"/>
      <w:bookmarkEnd w:id="659"/>
    </w:p>
    <w:tbl>
      <w:tblPr>
        <w:tblW w:w="992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72"/>
        <w:gridCol w:w="6051"/>
      </w:tblGrid>
      <w:tr w:rsidR="006365FC" w:rsidRPr="005E075E">
        <w:trPr>
          <w:trHeight w:val="552"/>
          <w:tblHeader/>
        </w:trPr>
        <w:tc>
          <w:tcPr>
            <w:tcW w:w="3872" w:type="dxa"/>
            <w:vAlign w:val="center"/>
          </w:tcPr>
          <w:p w:rsidR="006365FC" w:rsidRPr="005E075E" w:rsidRDefault="006365FC" w:rsidP="00E74AE9">
            <w:pPr>
              <w:tabs>
                <w:tab w:val="left" w:pos="2520"/>
              </w:tabs>
              <w:rPr>
                <w:rFonts w:ascii="Times New Roman" w:hAnsi="Times New Roman" w:cs="Times New Roman"/>
                <w:b/>
                <w:bCs/>
                <w:sz w:val="24"/>
                <w:szCs w:val="24"/>
              </w:rPr>
            </w:pPr>
            <w:r w:rsidRPr="005E075E">
              <w:rPr>
                <w:rFonts w:ascii="Times New Roman" w:hAnsi="Times New Roman" w:cs="Times New Roman"/>
                <w:b/>
                <w:bCs/>
                <w:sz w:val="24"/>
                <w:szCs w:val="24"/>
              </w:rPr>
              <w:t xml:space="preserve">Виды разрешенного использования </w:t>
            </w:r>
          </w:p>
        </w:tc>
        <w:tc>
          <w:tcPr>
            <w:tcW w:w="6051" w:type="dxa"/>
            <w:vAlign w:val="center"/>
          </w:tcPr>
          <w:p w:rsidR="006365FC" w:rsidRPr="005E075E" w:rsidRDefault="006365FC" w:rsidP="00E74AE9">
            <w:pPr>
              <w:tabs>
                <w:tab w:val="left" w:pos="2520"/>
              </w:tabs>
              <w:rPr>
                <w:rFonts w:ascii="Times New Roman" w:hAnsi="Times New Roman" w:cs="Times New Roman"/>
                <w:b/>
                <w:bCs/>
                <w:sz w:val="24"/>
                <w:szCs w:val="24"/>
              </w:rPr>
            </w:pPr>
            <w:r w:rsidRPr="005E075E">
              <w:rPr>
                <w:rFonts w:ascii="Times New Roman" w:hAnsi="Times New Roman" w:cs="Times New Roman"/>
                <w:b/>
                <w:bCs/>
                <w:sz w:val="24"/>
                <w:szCs w:val="24"/>
              </w:rPr>
              <w:t>Предельные параметры разрешенного строительства, реконструкции объектов капитального строительства</w:t>
            </w:r>
          </w:p>
        </w:tc>
      </w:tr>
      <w:tr w:rsidR="006365FC" w:rsidRPr="005E075E">
        <w:trPr>
          <w:trHeight w:val="841"/>
        </w:trPr>
        <w:tc>
          <w:tcPr>
            <w:tcW w:w="3872" w:type="dxa"/>
            <w:vAlign w:val="center"/>
          </w:tcPr>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Парковки, гаражи для временного хранения автотранспорта</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Гостевые автостоянки для парковки легковых автомобилей посетителей</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 xml:space="preserve">Хозяйственные постройки для содержания инвентаря, топлива и других хозяйственных нужд </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Ангары, навесы</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Сопутствующие объекты инженерной инфраструктуры (котельные, водозаборы, насосные станции, водонапорные башни, водопроводы, линии электропередач, трансформаторные подстанции, газопроводы, газорегуляторные пункты, газорастпределительные станции, линии связи, телефонные станции, вышки радиорелейной, сотовой связи, канализации, очистные сооружения)</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Площадки для сбора твердых бытовых отходов</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Общественные туалеты</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Элементы благоустройства</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Площадки для отдыха</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Памятники, объекты монументального искусства</w:t>
            </w:r>
          </w:p>
        </w:tc>
        <w:tc>
          <w:tcPr>
            <w:tcW w:w="6051" w:type="dxa"/>
            <w:vAlign w:val="center"/>
          </w:tcPr>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Максимальное количество надземных этажей  – 1 этаж.</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Максимальная высота строений - 6 м.</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от красной линии - 10 м (если не установлены красные линии - от фасадной границы участка)</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и сооружений от границ соседних участков - 3 м</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Открытые склады твердого топлива и других пылящих материалов следует размещать с наветренной стороны с разрывом не менее 50 м до ближайших бытовых помещений.</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Расстояние от дворовых туалетов до производственных зданий и складов должно быть не менее 30 м.</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Для размещения мусоросборников проектируются асфальтированные площадки, расположенные не ближе 30 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На территории предприятия предусматриваются санитарно-защитные разрывы до мест выдачи и приема пищевой продукции:</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-от карантина, изолятора и санитарной бойни, размещаемых в отдельном здании - не менее 100 м;</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-от открытых загонов содержания скота - не менее 50 м;</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-от закрытых помещений базы предубойного содержания скота и от складов хранения твердого топлива - не менее 25 м.</w:t>
            </w:r>
          </w:p>
        </w:tc>
      </w:tr>
    </w:tbl>
    <w:p w:rsidR="006365FC" w:rsidRPr="0050584D" w:rsidRDefault="006365FC" w:rsidP="006F095D">
      <w:pPr>
        <w:ind w:firstLine="851"/>
        <w:outlineLvl w:val="0"/>
        <w:rPr>
          <w:rFonts w:ascii="Times New Roman" w:hAnsi="Times New Roman" w:cs="Times New Roman"/>
          <w:sz w:val="24"/>
          <w:szCs w:val="24"/>
        </w:rPr>
      </w:pPr>
    </w:p>
    <w:p w:rsidR="006365FC" w:rsidRPr="0050584D" w:rsidRDefault="006365FC" w:rsidP="00EF45C8">
      <w:pPr>
        <w:ind w:firstLine="851"/>
        <w:outlineLvl w:val="0"/>
        <w:rPr>
          <w:rFonts w:ascii="Times New Roman" w:hAnsi="Times New Roman" w:cs="Times New Roman"/>
          <w:i/>
          <w:iCs/>
          <w:sz w:val="24"/>
          <w:szCs w:val="24"/>
        </w:rPr>
      </w:pPr>
      <w:bookmarkStart w:id="660" w:name="_Toc3399206"/>
      <w:r>
        <w:rPr>
          <w:rFonts w:ascii="Times New Roman" w:hAnsi="Times New Roman" w:cs="Times New Roman"/>
          <w:b/>
          <w:bCs/>
          <w:sz w:val="24"/>
          <w:szCs w:val="24"/>
          <w:u w:val="single"/>
        </w:rPr>
        <w:t>3) П-3</w:t>
      </w:r>
      <w:r w:rsidRPr="0050584D">
        <w:rPr>
          <w:rFonts w:ascii="Times New Roman" w:hAnsi="Times New Roman" w:cs="Times New Roman"/>
          <w:b/>
          <w:bCs/>
          <w:sz w:val="24"/>
          <w:szCs w:val="24"/>
          <w:u w:val="single"/>
        </w:rPr>
        <w:t>. Зона размещения производственных, коммунальных и складских объектов III  класса вредности (СЗЗ-300 м)</w:t>
      </w:r>
      <w:bookmarkEnd w:id="660"/>
    </w:p>
    <w:p w:rsidR="006365FC" w:rsidRPr="0050584D" w:rsidRDefault="006365FC" w:rsidP="006F095D">
      <w:pPr>
        <w:ind w:firstLine="851"/>
        <w:outlineLvl w:val="0"/>
        <w:rPr>
          <w:rFonts w:ascii="Times New Roman" w:hAnsi="Times New Roman" w:cs="Times New Roman"/>
          <w:sz w:val="24"/>
          <w:szCs w:val="24"/>
        </w:rPr>
      </w:pPr>
      <w:bookmarkStart w:id="661" w:name="_Toc3399207"/>
      <w:r w:rsidRPr="0050584D">
        <w:rPr>
          <w:rFonts w:ascii="Times New Roman" w:hAnsi="Times New Roman" w:cs="Times New Roman"/>
          <w:sz w:val="24"/>
          <w:szCs w:val="24"/>
        </w:rPr>
        <w:t xml:space="preserve">В зоне П-3 возможно проектирование, размещение, реконструкция промышленных объектов и производств, объектов транспорта, связи, сельского хозяйства, опытно-экспериментальных производств, объектов коммунального назначения, торговли и прочих, являющихся источниками воздействия на среду обитания и здоровье человека, не выше </w:t>
      </w:r>
      <w:r w:rsidRPr="0050584D">
        <w:rPr>
          <w:rFonts w:ascii="Times New Roman" w:hAnsi="Times New Roman" w:cs="Times New Roman"/>
          <w:sz w:val="24"/>
          <w:szCs w:val="24"/>
          <w:lang w:val="en-US"/>
        </w:rPr>
        <w:t>III</w:t>
      </w:r>
      <w:r w:rsidRPr="0050584D">
        <w:rPr>
          <w:rFonts w:ascii="Times New Roman" w:hAnsi="Times New Roman" w:cs="Times New Roman"/>
          <w:sz w:val="24"/>
          <w:szCs w:val="24"/>
        </w:rPr>
        <w:t xml:space="preserve"> класса опасности в соответствии с санитарной классификацией объектов СанПиН 2.2.1/2.1.1.1200-03 "</w:t>
      </w:r>
      <w:r w:rsidRPr="0050584D">
        <w:rPr>
          <w:rFonts w:ascii="Times New Roman" w:hAnsi="Times New Roman" w:cs="Times New Roman"/>
          <w:sz w:val="24"/>
          <w:szCs w:val="24"/>
          <w:lang w:val="en-US"/>
        </w:rPr>
        <w:t>C</w:t>
      </w:r>
      <w:r w:rsidRPr="0050584D">
        <w:rPr>
          <w:rFonts w:ascii="Times New Roman" w:hAnsi="Times New Roman" w:cs="Times New Roman"/>
          <w:sz w:val="24"/>
          <w:szCs w:val="24"/>
        </w:rPr>
        <w:t>анитарно-защитные зоны и санитарная классификация предприятий, сооружений и иных объектов. Новая редакция".</w:t>
      </w:r>
      <w:bookmarkEnd w:id="661"/>
    </w:p>
    <w:p w:rsidR="006365FC" w:rsidRPr="0050584D" w:rsidRDefault="006365FC" w:rsidP="006F095D">
      <w:pPr>
        <w:ind w:firstLine="851"/>
        <w:outlineLvl w:val="0"/>
        <w:rPr>
          <w:rFonts w:ascii="Times New Roman" w:hAnsi="Times New Roman" w:cs="Times New Roman"/>
          <w:sz w:val="24"/>
          <w:szCs w:val="24"/>
        </w:rPr>
      </w:pPr>
    </w:p>
    <w:p w:rsidR="006365FC" w:rsidRPr="0050584D" w:rsidRDefault="006365FC" w:rsidP="00EF45C8">
      <w:pPr>
        <w:tabs>
          <w:tab w:val="left" w:pos="2520"/>
        </w:tabs>
        <w:outlineLvl w:val="0"/>
        <w:rPr>
          <w:rFonts w:ascii="Times New Roman" w:hAnsi="Times New Roman" w:cs="Times New Roman"/>
          <w:sz w:val="24"/>
          <w:szCs w:val="24"/>
        </w:rPr>
      </w:pPr>
      <w:bookmarkStart w:id="662" w:name="_Toc3399208"/>
      <w:r w:rsidRPr="0050584D">
        <w:rPr>
          <w:rFonts w:ascii="Times New Roman" w:hAnsi="Times New Roman" w:cs="Times New Roman"/>
          <w:sz w:val="24"/>
          <w:szCs w:val="24"/>
        </w:rPr>
        <w:t>3.1) Основные виды и параметры разрешенного использования земельных участков и объектов капитального строительства</w:t>
      </w:r>
      <w:bookmarkEnd w:id="662"/>
    </w:p>
    <w:tbl>
      <w:tblPr>
        <w:tblW w:w="992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69"/>
        <w:gridCol w:w="5954"/>
      </w:tblGrid>
      <w:tr w:rsidR="006365FC" w:rsidRPr="005E075E">
        <w:trPr>
          <w:trHeight w:val="20"/>
          <w:tblHeader/>
        </w:trPr>
        <w:tc>
          <w:tcPr>
            <w:tcW w:w="3969" w:type="dxa"/>
            <w:vAlign w:val="center"/>
          </w:tcPr>
          <w:p w:rsidR="006365FC" w:rsidRPr="005E075E" w:rsidRDefault="006365FC" w:rsidP="00644E2E">
            <w:pPr>
              <w:tabs>
                <w:tab w:val="left" w:pos="2520"/>
              </w:tabs>
              <w:jc w:val="center"/>
              <w:rPr>
                <w:rFonts w:ascii="Times New Roman" w:hAnsi="Times New Roman" w:cs="Times New Roman"/>
                <w:b/>
                <w:bCs/>
                <w:sz w:val="24"/>
                <w:szCs w:val="24"/>
              </w:rPr>
            </w:pPr>
            <w:r w:rsidRPr="005E075E">
              <w:rPr>
                <w:rFonts w:ascii="Times New Roman" w:hAnsi="Times New Roman" w:cs="Times New Roman"/>
                <w:b/>
                <w:bCs/>
                <w:sz w:val="24"/>
                <w:szCs w:val="24"/>
              </w:rPr>
              <w:t>Виды разрешенного использования земельных участков и объектов капитального строительства</w:t>
            </w:r>
          </w:p>
        </w:tc>
        <w:tc>
          <w:tcPr>
            <w:tcW w:w="5954" w:type="dxa"/>
            <w:vAlign w:val="center"/>
          </w:tcPr>
          <w:p w:rsidR="006365FC" w:rsidRPr="005E075E" w:rsidRDefault="006365FC" w:rsidP="00644E2E">
            <w:pPr>
              <w:tabs>
                <w:tab w:val="left" w:pos="2520"/>
              </w:tabs>
              <w:rPr>
                <w:rFonts w:ascii="Times New Roman" w:hAnsi="Times New Roman" w:cs="Times New Roman"/>
                <w:b/>
                <w:bCs/>
                <w:sz w:val="24"/>
                <w:szCs w:val="24"/>
              </w:rPr>
            </w:pPr>
            <w:r w:rsidRPr="005E075E">
              <w:rPr>
                <w:rFonts w:ascii="Times New Roman" w:hAnsi="Times New Roman" w:cs="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365FC" w:rsidRPr="005E075E">
        <w:trPr>
          <w:trHeight w:val="20"/>
        </w:trPr>
        <w:tc>
          <w:tcPr>
            <w:tcW w:w="3969" w:type="dxa"/>
          </w:tcPr>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 xml:space="preserve">[6.4] - Пищевая промышленность </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[6.6] - Строительная промышленность</w:t>
            </w:r>
          </w:p>
          <w:p w:rsidR="006365FC" w:rsidRPr="005E075E" w:rsidRDefault="006365FC" w:rsidP="00765DF0">
            <w:pPr>
              <w:ind w:left="34" w:firstLine="0"/>
              <w:rPr>
                <w:rFonts w:ascii="Times New Roman" w:hAnsi="Times New Roman" w:cs="Times New Roman"/>
                <w:sz w:val="24"/>
                <w:szCs w:val="24"/>
              </w:rPr>
            </w:pPr>
            <w:r w:rsidRPr="005E075E">
              <w:rPr>
                <w:rFonts w:ascii="Times New Roman" w:hAnsi="Times New Roman" w:cs="Times New Roman"/>
                <w:sz w:val="24"/>
                <w:szCs w:val="24"/>
              </w:rPr>
              <w:t xml:space="preserve">[6.9] - Склады </w:t>
            </w:r>
          </w:p>
          <w:p w:rsidR="006365FC" w:rsidRPr="005E075E" w:rsidRDefault="006365FC" w:rsidP="00765DF0">
            <w:pPr>
              <w:ind w:left="34" w:firstLine="0"/>
              <w:rPr>
                <w:rFonts w:ascii="Times New Roman" w:hAnsi="Times New Roman" w:cs="Times New Roman"/>
                <w:sz w:val="24"/>
                <w:szCs w:val="24"/>
              </w:rPr>
            </w:pPr>
            <w:r w:rsidRPr="005E075E">
              <w:rPr>
                <w:rFonts w:ascii="Times New Roman" w:hAnsi="Times New Roman" w:cs="Times New Roman"/>
                <w:sz w:val="24"/>
                <w:szCs w:val="24"/>
              </w:rPr>
              <w:t>[6.9.1] - Складские площадки</w:t>
            </w:r>
          </w:p>
        </w:tc>
        <w:tc>
          <w:tcPr>
            <w:tcW w:w="5954" w:type="dxa"/>
          </w:tcPr>
          <w:p w:rsidR="006365FC" w:rsidRPr="005E075E" w:rsidRDefault="006365FC" w:rsidP="00765DF0">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площадь земельного участка  – 5000 / 250000 кв. м</w:t>
            </w:r>
          </w:p>
          <w:p w:rsidR="006365FC" w:rsidRPr="005E075E" w:rsidRDefault="006365FC" w:rsidP="00765DF0">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ширина земельного участка вдоль фронта улицы (проезда) – 20/250 м</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Максимальное количество надземных этажей зданий – 5 этажей </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Максимальная высота зданий - 18 м</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Максимальная высота специализированных производственных зданий и сооружений - в соответствии с технологическими характеристиками и проектом на строительство. </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участка - 60%</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Минимальный отступ строений от красной линии - 5 м (если не установлены красные линии - от фасадной границы участка) </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Минимальный отступ строений до границ соседнего участка - 3 м </w:t>
            </w:r>
          </w:p>
        </w:tc>
      </w:tr>
      <w:tr w:rsidR="006365FC" w:rsidRPr="005E075E">
        <w:trPr>
          <w:trHeight w:val="20"/>
        </w:trPr>
        <w:tc>
          <w:tcPr>
            <w:tcW w:w="3969" w:type="dxa"/>
          </w:tcPr>
          <w:p w:rsidR="006365FC" w:rsidRPr="005E075E" w:rsidRDefault="006365FC" w:rsidP="00765DF0">
            <w:pPr>
              <w:ind w:left="34" w:firstLine="0"/>
              <w:rPr>
                <w:rFonts w:ascii="Times New Roman" w:hAnsi="Times New Roman" w:cs="Times New Roman"/>
                <w:sz w:val="24"/>
                <w:szCs w:val="24"/>
              </w:rPr>
            </w:pPr>
            <w:r w:rsidRPr="005E075E">
              <w:rPr>
                <w:rFonts w:ascii="Times New Roman" w:hAnsi="Times New Roman" w:cs="Times New Roman"/>
                <w:sz w:val="24"/>
                <w:szCs w:val="24"/>
              </w:rPr>
              <w:t>[6.0] - Производственная деятельность</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 xml:space="preserve">[6.1] - Недропользование  </w:t>
            </w:r>
          </w:p>
        </w:tc>
        <w:tc>
          <w:tcPr>
            <w:tcW w:w="5954" w:type="dxa"/>
          </w:tcPr>
          <w:p w:rsidR="006365FC" w:rsidRPr="005E075E" w:rsidRDefault="006365FC" w:rsidP="00765DF0">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 xml:space="preserve">Минимальная/максимальная площадь земельного участка  – 100 кв. м / не нормируется </w:t>
            </w:r>
          </w:p>
          <w:p w:rsidR="006365FC" w:rsidRPr="005E075E" w:rsidRDefault="006365FC" w:rsidP="00765DF0">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ширина земельного участка вдоль фронта улицы (проезда) – не регламентируется</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Максимальное количество надземных этажей зданий – 2 этажа </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Максимальная высота зданий - не регламентируется</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участка - 10%</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от красной линии - 5 м</w:t>
            </w:r>
          </w:p>
          <w:p w:rsidR="006365FC" w:rsidRPr="005E075E" w:rsidRDefault="006365FC" w:rsidP="00765DF0">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до границ соседнего участка - 3 м</w:t>
            </w:r>
          </w:p>
        </w:tc>
      </w:tr>
      <w:tr w:rsidR="006365FC" w:rsidRPr="005E075E">
        <w:trPr>
          <w:trHeight w:val="20"/>
        </w:trPr>
        <w:tc>
          <w:tcPr>
            <w:tcW w:w="3969" w:type="dxa"/>
          </w:tcPr>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[6.8] - Связь</w:t>
            </w:r>
          </w:p>
          <w:p w:rsidR="006365FC" w:rsidRPr="005E075E" w:rsidRDefault="006365FC" w:rsidP="00335FC7">
            <w:pPr>
              <w:ind w:left="34" w:firstLine="0"/>
              <w:rPr>
                <w:rFonts w:ascii="Times New Roman" w:hAnsi="Times New Roman" w:cs="Times New Roman"/>
                <w:sz w:val="24"/>
                <w:szCs w:val="24"/>
              </w:rPr>
            </w:pPr>
            <w:r w:rsidRPr="005E075E">
              <w:rPr>
                <w:rFonts w:ascii="Times New Roman" w:hAnsi="Times New Roman" w:cs="Times New Roman"/>
                <w:sz w:val="24"/>
                <w:szCs w:val="24"/>
              </w:rPr>
              <w:t>[7.1] - Железнодорожные пути</w:t>
            </w:r>
          </w:p>
          <w:p w:rsidR="006365FC" w:rsidRPr="005E075E" w:rsidRDefault="006365FC" w:rsidP="00765DF0">
            <w:pPr>
              <w:ind w:left="720" w:firstLine="0"/>
              <w:rPr>
                <w:rFonts w:ascii="Times New Roman" w:hAnsi="Times New Roman" w:cs="Times New Roman"/>
                <w:sz w:val="24"/>
                <w:szCs w:val="24"/>
              </w:rPr>
            </w:pPr>
          </w:p>
        </w:tc>
        <w:tc>
          <w:tcPr>
            <w:tcW w:w="5954" w:type="dxa"/>
          </w:tcPr>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Минимальная/максимальная площадь земельного участка  – 10/ 10000 кв. м </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Площадь земельного участка для объектов инженерного обеспечения и вспомогательного инженерного назначения определяется в соответствии с Нормами отвода земельных участков.</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Максимальное количество надземных этажей зданий – 2 этажа </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Максимальная высота зданий - 15 м </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Максимальный процент застройки в границах земельного участка – 60% , для размещения объектов инженерного обеспечения - не регламентируется </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Максимальное количество надземных этажей зданий – 1 этаж.</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от красной линии - 5 м (если не установлены красные линии - от фасадной границы участка)</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отступ от соседних зданий - в соответствии с размером охранной зоны объекта, но не менее 3 м</w:t>
            </w:r>
          </w:p>
        </w:tc>
      </w:tr>
      <w:tr w:rsidR="006365FC" w:rsidRPr="005E075E">
        <w:trPr>
          <w:trHeight w:val="20"/>
        </w:trPr>
        <w:tc>
          <w:tcPr>
            <w:tcW w:w="3969" w:type="dxa"/>
          </w:tcPr>
          <w:p w:rsidR="006365FC" w:rsidRPr="005E075E" w:rsidRDefault="006365FC" w:rsidP="00F641B7">
            <w:pPr>
              <w:tabs>
                <w:tab w:val="left" w:pos="318"/>
              </w:tabs>
              <w:ind w:left="90" w:firstLine="0"/>
              <w:rPr>
                <w:rFonts w:ascii="Times New Roman" w:hAnsi="Times New Roman" w:cs="Times New Roman"/>
                <w:sz w:val="24"/>
                <w:szCs w:val="24"/>
              </w:rPr>
            </w:pPr>
            <w:r w:rsidRPr="005E075E">
              <w:rPr>
                <w:rFonts w:ascii="Times New Roman" w:hAnsi="Times New Roman" w:cs="Times New Roman"/>
                <w:sz w:val="24"/>
                <w:szCs w:val="24"/>
              </w:rPr>
              <w:t>[12.0] - Земельные участки (территории) общего пользования</w:t>
            </w:r>
          </w:p>
          <w:p w:rsidR="006365FC" w:rsidRPr="005E075E" w:rsidRDefault="006365FC" w:rsidP="00A95F80">
            <w:pPr>
              <w:tabs>
                <w:tab w:val="left" w:pos="318"/>
              </w:tabs>
              <w:ind w:left="90" w:firstLine="0"/>
              <w:rPr>
                <w:rFonts w:ascii="Times New Roman" w:hAnsi="Times New Roman" w:cs="Times New Roman"/>
                <w:sz w:val="24"/>
                <w:szCs w:val="24"/>
              </w:rPr>
            </w:pPr>
            <w:r w:rsidRPr="005E075E">
              <w:rPr>
                <w:rFonts w:ascii="Times New Roman" w:hAnsi="Times New Roman" w:cs="Times New Roman"/>
                <w:sz w:val="24"/>
                <w:szCs w:val="24"/>
              </w:rPr>
              <w:t xml:space="preserve">[12.0.1] - Улично-дорожная сеть </w:t>
            </w:r>
          </w:p>
        </w:tc>
        <w:tc>
          <w:tcPr>
            <w:tcW w:w="5954" w:type="dxa"/>
          </w:tcPr>
          <w:p w:rsidR="006365FC" w:rsidRPr="005E075E" w:rsidRDefault="006365FC" w:rsidP="00765DF0">
            <w:pPr>
              <w:ind w:left="219" w:firstLine="0"/>
              <w:rPr>
                <w:rFonts w:ascii="Times New Roman" w:hAnsi="Times New Roman" w:cs="Times New Roman"/>
                <w:sz w:val="24"/>
                <w:szCs w:val="24"/>
              </w:rPr>
            </w:pPr>
            <w:r w:rsidRPr="005E075E">
              <w:rPr>
                <w:rFonts w:ascii="Times New Roman" w:hAnsi="Times New Roman" w:cs="Times New Roman"/>
                <w:sz w:val="24"/>
                <w:szCs w:val="24"/>
              </w:rPr>
              <w:t>Не устанавливаются</w:t>
            </w:r>
          </w:p>
          <w:p w:rsidR="006365FC" w:rsidRPr="005E075E" w:rsidRDefault="006365FC" w:rsidP="00765DF0">
            <w:pPr>
              <w:keepLines/>
              <w:suppressAutoHyphens/>
              <w:overflowPunct w:val="0"/>
              <w:autoSpaceDE w:val="0"/>
              <w:ind w:firstLine="0"/>
              <w:textAlignment w:val="baseline"/>
              <w:rPr>
                <w:rFonts w:ascii="Times New Roman" w:hAnsi="Times New Roman" w:cs="Times New Roman"/>
                <w:b/>
                <w:bCs/>
                <w:sz w:val="24"/>
                <w:szCs w:val="24"/>
              </w:rPr>
            </w:pPr>
          </w:p>
        </w:tc>
      </w:tr>
    </w:tbl>
    <w:p w:rsidR="006365FC" w:rsidRPr="0050584D" w:rsidRDefault="006365FC" w:rsidP="00765DF0">
      <w:pPr>
        <w:tabs>
          <w:tab w:val="left" w:pos="2520"/>
        </w:tabs>
        <w:ind w:firstLine="0"/>
        <w:outlineLvl w:val="0"/>
        <w:rPr>
          <w:rFonts w:ascii="Times New Roman" w:hAnsi="Times New Roman" w:cs="Times New Roman"/>
          <w:sz w:val="24"/>
          <w:szCs w:val="24"/>
        </w:rPr>
      </w:pPr>
      <w:bookmarkStart w:id="663" w:name="_Toc3399209"/>
    </w:p>
    <w:p w:rsidR="006365FC" w:rsidRPr="0050584D" w:rsidRDefault="006365FC" w:rsidP="00765DF0">
      <w:pPr>
        <w:tabs>
          <w:tab w:val="left" w:pos="2520"/>
        </w:tabs>
        <w:ind w:firstLine="0"/>
        <w:outlineLvl w:val="0"/>
        <w:rPr>
          <w:rFonts w:ascii="Times New Roman" w:hAnsi="Times New Roman" w:cs="Times New Roman"/>
          <w:sz w:val="24"/>
          <w:szCs w:val="24"/>
        </w:rPr>
      </w:pPr>
      <w:r w:rsidRPr="0050584D">
        <w:rPr>
          <w:rFonts w:ascii="Times New Roman" w:hAnsi="Times New Roman" w:cs="Times New Roman"/>
          <w:sz w:val="24"/>
          <w:szCs w:val="24"/>
        </w:rPr>
        <w:t>3.2)  Условно разрешенные виды и параметры разрешенного использования земельных участков и объектов капитального строительства</w:t>
      </w:r>
      <w:bookmarkEnd w:id="663"/>
    </w:p>
    <w:tbl>
      <w:tblPr>
        <w:tblW w:w="9923" w:type="dxa"/>
        <w:tblInd w:w="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3402"/>
        <w:gridCol w:w="6521"/>
      </w:tblGrid>
      <w:tr w:rsidR="006365FC" w:rsidRPr="005E075E">
        <w:trPr>
          <w:trHeight w:val="20"/>
          <w:tblHeader/>
        </w:trPr>
        <w:tc>
          <w:tcPr>
            <w:tcW w:w="3402" w:type="dxa"/>
            <w:vAlign w:val="center"/>
          </w:tcPr>
          <w:p w:rsidR="006365FC" w:rsidRPr="005E075E" w:rsidRDefault="006365FC" w:rsidP="00765DF0">
            <w:pPr>
              <w:tabs>
                <w:tab w:val="left" w:pos="2520"/>
              </w:tabs>
              <w:ind w:firstLine="0"/>
              <w:jc w:val="center"/>
              <w:rPr>
                <w:rFonts w:ascii="Times New Roman" w:hAnsi="Times New Roman" w:cs="Times New Roman"/>
                <w:b/>
                <w:bCs/>
                <w:sz w:val="24"/>
                <w:szCs w:val="24"/>
              </w:rPr>
            </w:pPr>
            <w:r w:rsidRPr="005E075E">
              <w:rPr>
                <w:rFonts w:ascii="Times New Roman" w:hAnsi="Times New Roman" w:cs="Times New Roman"/>
                <w:b/>
                <w:bCs/>
                <w:sz w:val="24"/>
                <w:szCs w:val="24"/>
              </w:rPr>
              <w:t>Виды разрешенного использования земельных участков и объектов капитального строительства</w:t>
            </w:r>
          </w:p>
        </w:tc>
        <w:tc>
          <w:tcPr>
            <w:tcW w:w="6521" w:type="dxa"/>
            <w:vAlign w:val="center"/>
          </w:tcPr>
          <w:p w:rsidR="006365FC" w:rsidRPr="005E075E" w:rsidRDefault="006365FC" w:rsidP="00765DF0">
            <w:pPr>
              <w:tabs>
                <w:tab w:val="left" w:pos="2520"/>
              </w:tabs>
              <w:ind w:firstLine="0"/>
              <w:jc w:val="center"/>
              <w:rPr>
                <w:rFonts w:ascii="Times New Roman" w:hAnsi="Times New Roman" w:cs="Times New Roman"/>
                <w:b/>
                <w:bCs/>
                <w:sz w:val="24"/>
                <w:szCs w:val="24"/>
              </w:rPr>
            </w:pPr>
            <w:r w:rsidRPr="005E075E">
              <w:rPr>
                <w:rFonts w:ascii="Times New Roman" w:hAnsi="Times New Roman" w:cs="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365FC" w:rsidRPr="005E075E">
        <w:trPr>
          <w:trHeight w:val="20"/>
        </w:trPr>
        <w:tc>
          <w:tcPr>
            <w:tcW w:w="3402" w:type="dxa"/>
          </w:tcPr>
          <w:p w:rsidR="006365FC" w:rsidRPr="005E075E" w:rsidRDefault="006365FC" w:rsidP="00A95F80">
            <w:pPr>
              <w:ind w:firstLine="0"/>
              <w:rPr>
                <w:rFonts w:ascii="Times New Roman" w:hAnsi="Times New Roman" w:cs="Times New Roman"/>
                <w:sz w:val="24"/>
                <w:szCs w:val="24"/>
              </w:rPr>
            </w:pPr>
            <w:r w:rsidRPr="005E075E">
              <w:rPr>
                <w:rFonts w:ascii="Times New Roman" w:hAnsi="Times New Roman" w:cs="Times New Roman"/>
                <w:sz w:val="24"/>
                <w:szCs w:val="24"/>
              </w:rPr>
              <w:t>[3.10] - Ветеринарное обслуживание</w:t>
            </w:r>
          </w:p>
          <w:p w:rsidR="006365FC" w:rsidRPr="005E075E" w:rsidRDefault="006365FC" w:rsidP="00A95F80">
            <w:pPr>
              <w:ind w:firstLine="0"/>
              <w:rPr>
                <w:rFonts w:ascii="Times New Roman" w:hAnsi="Times New Roman" w:cs="Times New Roman"/>
                <w:sz w:val="24"/>
                <w:szCs w:val="24"/>
              </w:rPr>
            </w:pPr>
            <w:r w:rsidRPr="005E075E">
              <w:rPr>
                <w:rFonts w:ascii="Times New Roman" w:hAnsi="Times New Roman" w:cs="Times New Roman"/>
                <w:sz w:val="24"/>
                <w:szCs w:val="24"/>
              </w:rPr>
              <w:t>[3.10.1] - Амбулаторное ветеринарное обслуживание</w:t>
            </w:r>
          </w:p>
          <w:p w:rsidR="006365FC" w:rsidRPr="005E075E" w:rsidRDefault="006365FC" w:rsidP="00A95F80">
            <w:pPr>
              <w:ind w:firstLine="0"/>
              <w:rPr>
                <w:rFonts w:ascii="Times New Roman" w:hAnsi="Times New Roman" w:cs="Times New Roman"/>
                <w:sz w:val="24"/>
                <w:szCs w:val="24"/>
              </w:rPr>
            </w:pPr>
            <w:r w:rsidRPr="005E075E">
              <w:rPr>
                <w:rFonts w:ascii="Times New Roman" w:hAnsi="Times New Roman" w:cs="Times New Roman"/>
                <w:sz w:val="24"/>
                <w:szCs w:val="24"/>
              </w:rPr>
              <w:t>[3.10.2] - Приюты для животных</w:t>
            </w:r>
          </w:p>
          <w:p w:rsidR="006365FC" w:rsidRPr="005E075E" w:rsidRDefault="006365FC" w:rsidP="00A95F80">
            <w:pPr>
              <w:ind w:firstLine="0"/>
              <w:rPr>
                <w:rFonts w:ascii="Times New Roman" w:hAnsi="Times New Roman" w:cs="Times New Roman"/>
                <w:sz w:val="24"/>
                <w:szCs w:val="24"/>
              </w:rPr>
            </w:pPr>
          </w:p>
        </w:tc>
        <w:tc>
          <w:tcPr>
            <w:tcW w:w="6521" w:type="dxa"/>
          </w:tcPr>
          <w:p w:rsidR="006365FC" w:rsidRPr="005E075E" w:rsidRDefault="006365FC" w:rsidP="00A95F80">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площадь земельного участка  – 300 кв. м / 3000 кв.м</w:t>
            </w:r>
          </w:p>
          <w:p w:rsidR="006365FC" w:rsidRPr="005E075E" w:rsidRDefault="006365FC" w:rsidP="00A95F80">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ширина земельного участка вдоль фронта улицы (проезда) – 8 м / 50 м</w:t>
            </w:r>
          </w:p>
          <w:p w:rsidR="006365FC" w:rsidRPr="005E075E" w:rsidRDefault="006365FC" w:rsidP="00A95F80">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Максимальное количество надземных этажей зданий – 2 этажа </w:t>
            </w:r>
          </w:p>
          <w:p w:rsidR="006365FC" w:rsidRPr="005E075E" w:rsidRDefault="006365FC" w:rsidP="00A95F80">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Максимальная высота зданий от уровня земли до верха перекрытия последнего этажа (или конька кровли) - 12 м </w:t>
            </w:r>
          </w:p>
          <w:p w:rsidR="006365FC" w:rsidRPr="005E075E" w:rsidRDefault="006365FC" w:rsidP="00A95F80">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участка - 60%</w:t>
            </w:r>
          </w:p>
          <w:p w:rsidR="006365FC" w:rsidRPr="005E075E" w:rsidRDefault="006365FC" w:rsidP="00A95F80">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от красной линии - 5 м (если не установлены красные линии - от фасадной границы участка), (в сложившейся застройке возможно размещение по красной линии)</w:t>
            </w:r>
          </w:p>
          <w:p w:rsidR="006365FC" w:rsidRPr="005E075E" w:rsidRDefault="006365FC" w:rsidP="00A95F80">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 xml:space="preserve">Минимальный отступ строений до границ соседнего участка - 3 м </w:t>
            </w:r>
          </w:p>
        </w:tc>
      </w:tr>
      <w:tr w:rsidR="006365FC" w:rsidRPr="005E075E">
        <w:trPr>
          <w:trHeight w:val="20"/>
        </w:trPr>
        <w:tc>
          <w:tcPr>
            <w:tcW w:w="3402" w:type="dxa"/>
          </w:tcPr>
          <w:p w:rsidR="006365FC" w:rsidRPr="0050584D" w:rsidRDefault="006365FC" w:rsidP="00E32185">
            <w:pPr>
              <w:pStyle w:val="ConsPlusNormal"/>
              <w:ind w:firstLine="0"/>
              <w:rPr>
                <w:rFonts w:ascii="Times New Roman" w:hAnsi="Times New Roman" w:cs="Times New Roman"/>
                <w:sz w:val="24"/>
                <w:szCs w:val="24"/>
              </w:rPr>
            </w:pPr>
            <w:r w:rsidRPr="0050584D">
              <w:rPr>
                <w:rFonts w:ascii="Times New Roman" w:hAnsi="Times New Roman" w:cs="Times New Roman"/>
                <w:sz w:val="24"/>
                <w:szCs w:val="24"/>
              </w:rPr>
              <w:t>[4.9] - Служебные гаражи</w:t>
            </w:r>
          </w:p>
          <w:p w:rsidR="006365FC" w:rsidRPr="0050584D" w:rsidRDefault="006365FC" w:rsidP="00E32185">
            <w:pPr>
              <w:pStyle w:val="ConsPlusNormal"/>
              <w:ind w:firstLine="0"/>
              <w:rPr>
                <w:rFonts w:ascii="Times New Roman" w:hAnsi="Times New Roman" w:cs="Times New Roman"/>
                <w:sz w:val="24"/>
                <w:szCs w:val="24"/>
              </w:rPr>
            </w:pPr>
            <w:r w:rsidRPr="0050584D">
              <w:rPr>
                <w:rFonts w:ascii="Times New Roman" w:hAnsi="Times New Roman" w:cs="Times New Roman"/>
                <w:sz w:val="24"/>
                <w:szCs w:val="24"/>
              </w:rPr>
              <w:t>[4.9.1.1] - Заправка транспортных средств</w:t>
            </w:r>
          </w:p>
          <w:p w:rsidR="006365FC" w:rsidRPr="0050584D" w:rsidRDefault="006365FC" w:rsidP="00E32185">
            <w:pPr>
              <w:pStyle w:val="ConsPlusNormal"/>
              <w:ind w:firstLine="0"/>
              <w:rPr>
                <w:rFonts w:ascii="Times New Roman" w:hAnsi="Times New Roman" w:cs="Times New Roman"/>
                <w:sz w:val="24"/>
                <w:szCs w:val="24"/>
              </w:rPr>
            </w:pPr>
            <w:r w:rsidRPr="0050584D">
              <w:rPr>
                <w:rFonts w:ascii="Times New Roman" w:hAnsi="Times New Roman" w:cs="Times New Roman"/>
                <w:sz w:val="24"/>
                <w:szCs w:val="24"/>
              </w:rPr>
              <w:t>[4.9.1.3] - Автомобильные мойки</w:t>
            </w:r>
          </w:p>
          <w:p w:rsidR="006365FC" w:rsidRPr="0050584D" w:rsidRDefault="006365FC" w:rsidP="00E32185">
            <w:pPr>
              <w:pStyle w:val="ConsPlusNormal"/>
              <w:ind w:firstLine="0"/>
              <w:rPr>
                <w:rFonts w:ascii="Times New Roman" w:hAnsi="Times New Roman" w:cs="Times New Roman"/>
                <w:sz w:val="24"/>
                <w:szCs w:val="24"/>
              </w:rPr>
            </w:pPr>
            <w:r w:rsidRPr="0050584D">
              <w:rPr>
                <w:rFonts w:ascii="Times New Roman" w:hAnsi="Times New Roman" w:cs="Times New Roman"/>
                <w:sz w:val="24"/>
                <w:szCs w:val="24"/>
              </w:rPr>
              <w:t>[4.9.1.4] - Ремонт автомобилей</w:t>
            </w:r>
          </w:p>
        </w:tc>
        <w:tc>
          <w:tcPr>
            <w:tcW w:w="6521" w:type="dxa"/>
          </w:tcPr>
          <w:p w:rsidR="006365FC" w:rsidRPr="005E075E" w:rsidRDefault="006365FC" w:rsidP="00E32185">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площадь земельного участка  – 500 / 5000 кв. м</w:t>
            </w:r>
          </w:p>
          <w:p w:rsidR="006365FC" w:rsidRPr="005E075E" w:rsidRDefault="006365FC" w:rsidP="00E32185">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ширина земельного участка вдоль фронта улицы (проезда) – 12/50 м</w:t>
            </w:r>
          </w:p>
          <w:p w:rsidR="006365FC" w:rsidRPr="005E075E" w:rsidRDefault="006365FC" w:rsidP="00E32185">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Максимальное количество надземных этажей зданий – 3 эт</w:t>
            </w:r>
          </w:p>
          <w:p w:rsidR="006365FC" w:rsidRPr="005E075E" w:rsidRDefault="006365FC" w:rsidP="00E32185">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Максимальная высота зданий - 12 м</w:t>
            </w:r>
          </w:p>
          <w:p w:rsidR="006365FC" w:rsidRPr="005E075E" w:rsidRDefault="006365FC" w:rsidP="00E32185">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участка - 60%</w:t>
            </w:r>
          </w:p>
          <w:p w:rsidR="006365FC" w:rsidRPr="005E075E" w:rsidRDefault="006365FC" w:rsidP="00E32185">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Минимальный отступ строений от красной линии - 5 м (если не установлены красные линии - от фасадной границы участка) </w:t>
            </w:r>
          </w:p>
          <w:p w:rsidR="006365FC" w:rsidRPr="005E075E" w:rsidRDefault="006365FC" w:rsidP="00E32185">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до границ соседнего участка - 3 м</w:t>
            </w:r>
          </w:p>
        </w:tc>
      </w:tr>
      <w:tr w:rsidR="006365FC" w:rsidRPr="005E075E">
        <w:trPr>
          <w:trHeight w:val="20"/>
        </w:trPr>
        <w:tc>
          <w:tcPr>
            <w:tcW w:w="3402" w:type="dxa"/>
          </w:tcPr>
          <w:p w:rsidR="006365FC" w:rsidRPr="005E075E" w:rsidRDefault="006365FC" w:rsidP="00CF53B0">
            <w:pPr>
              <w:shd w:val="clear" w:color="auto" w:fill="FFFFFF"/>
              <w:ind w:left="90" w:firstLine="0"/>
              <w:rPr>
                <w:rFonts w:ascii="Times New Roman" w:hAnsi="Times New Roman" w:cs="Times New Roman"/>
                <w:sz w:val="24"/>
                <w:szCs w:val="24"/>
              </w:rPr>
            </w:pPr>
            <w:r w:rsidRPr="005E075E">
              <w:rPr>
                <w:rFonts w:ascii="Times New Roman" w:hAnsi="Times New Roman" w:cs="Times New Roman"/>
                <w:sz w:val="24"/>
                <w:szCs w:val="24"/>
              </w:rPr>
              <w:t>[3.1.1] - Предоставление коммунальных услуг</w:t>
            </w:r>
          </w:p>
          <w:p w:rsidR="006365FC" w:rsidRPr="005E075E" w:rsidRDefault="006365FC" w:rsidP="00CF53B0">
            <w:pPr>
              <w:ind w:left="34" w:firstLine="0"/>
              <w:rPr>
                <w:rFonts w:ascii="Times New Roman" w:hAnsi="Times New Roman" w:cs="Times New Roman"/>
                <w:sz w:val="24"/>
                <w:szCs w:val="24"/>
              </w:rPr>
            </w:pPr>
          </w:p>
        </w:tc>
        <w:tc>
          <w:tcPr>
            <w:tcW w:w="6521" w:type="dxa"/>
          </w:tcPr>
          <w:p w:rsidR="006365FC" w:rsidRPr="005E075E" w:rsidRDefault="006365FC" w:rsidP="00CF53B0">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Минимальная/максимальная площадь земельного участка  – 10/ 10000 кв. м </w:t>
            </w:r>
          </w:p>
          <w:p w:rsidR="006365FC" w:rsidRPr="005E075E" w:rsidRDefault="006365FC" w:rsidP="00CF53B0">
            <w:pPr>
              <w:ind w:firstLine="0"/>
              <w:rPr>
                <w:rFonts w:ascii="Times New Roman" w:hAnsi="Times New Roman" w:cs="Times New Roman"/>
                <w:sz w:val="24"/>
                <w:szCs w:val="24"/>
              </w:rPr>
            </w:pPr>
            <w:r w:rsidRPr="005E075E">
              <w:rPr>
                <w:rFonts w:ascii="Times New Roman" w:hAnsi="Times New Roman" w:cs="Times New Roman"/>
                <w:sz w:val="24"/>
                <w:szCs w:val="24"/>
              </w:rPr>
              <w:t>Площадь земельного участка для объектов инженерного обеспечения и вспомогательного инженерного назначения определяется в соответствии с Нормами отвода земельных участков.</w:t>
            </w:r>
          </w:p>
          <w:p w:rsidR="006365FC" w:rsidRPr="005E075E" w:rsidRDefault="006365FC" w:rsidP="00CF53B0">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Максимальное количество надземных этажей зданий – 2 этажа </w:t>
            </w:r>
          </w:p>
          <w:p w:rsidR="006365FC" w:rsidRPr="005E075E" w:rsidRDefault="006365FC" w:rsidP="00CF53B0">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Максимальная высота зданий - 15 м </w:t>
            </w:r>
          </w:p>
          <w:p w:rsidR="006365FC" w:rsidRPr="005E075E" w:rsidRDefault="006365FC" w:rsidP="00CF53B0">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Максимальный процент застройки в границах земельного участка – 60% , для размещения объектов инженерного обеспечения - не регламентируется </w:t>
            </w:r>
          </w:p>
          <w:p w:rsidR="006365FC" w:rsidRPr="005E075E" w:rsidRDefault="006365FC" w:rsidP="00CF53B0">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Максимальное количество надземных этажей зданий – 1 этаж.</w:t>
            </w:r>
          </w:p>
          <w:p w:rsidR="006365FC" w:rsidRPr="005E075E" w:rsidRDefault="006365FC" w:rsidP="00CF53B0">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от красной линии - 5 м (если не установлены красные линии - от фасадной границы участка)</w:t>
            </w:r>
          </w:p>
          <w:p w:rsidR="006365FC" w:rsidRPr="005E075E" w:rsidRDefault="006365FC" w:rsidP="00CF53B0">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отступ от соседних зданий - в соответствии с размером охранной зоны объекта, но не менее 3 м</w:t>
            </w:r>
          </w:p>
        </w:tc>
      </w:tr>
    </w:tbl>
    <w:p w:rsidR="006365FC" w:rsidRPr="0050584D" w:rsidRDefault="006365FC" w:rsidP="00765DF0">
      <w:pPr>
        <w:tabs>
          <w:tab w:val="left" w:pos="2520"/>
        </w:tabs>
        <w:ind w:firstLine="0"/>
        <w:outlineLvl w:val="0"/>
        <w:rPr>
          <w:rFonts w:ascii="Times New Roman" w:hAnsi="Times New Roman" w:cs="Times New Roman"/>
          <w:sz w:val="24"/>
          <w:szCs w:val="24"/>
        </w:rPr>
      </w:pPr>
      <w:bookmarkStart w:id="664" w:name="_Toc3399210"/>
    </w:p>
    <w:p w:rsidR="006365FC" w:rsidRPr="0050584D" w:rsidRDefault="006365FC" w:rsidP="00765DF0">
      <w:pPr>
        <w:tabs>
          <w:tab w:val="left" w:pos="2520"/>
        </w:tabs>
        <w:ind w:firstLine="0"/>
        <w:outlineLvl w:val="0"/>
        <w:rPr>
          <w:rFonts w:ascii="Times New Roman" w:hAnsi="Times New Roman" w:cs="Times New Roman"/>
          <w:sz w:val="24"/>
          <w:szCs w:val="24"/>
        </w:rPr>
      </w:pPr>
      <w:r w:rsidRPr="0050584D">
        <w:rPr>
          <w:rFonts w:ascii="Times New Roman" w:hAnsi="Times New Roman" w:cs="Times New Roman"/>
          <w:sz w:val="24"/>
          <w:szCs w:val="24"/>
        </w:rPr>
        <w:t>3.3) Вспомогательные виды и параметры разрешенного использования земельных участков и объектов капитального строительства</w:t>
      </w:r>
      <w:bookmarkEnd w:id="664"/>
    </w:p>
    <w:tbl>
      <w:tblPr>
        <w:tblW w:w="992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72"/>
        <w:gridCol w:w="6051"/>
      </w:tblGrid>
      <w:tr w:rsidR="006365FC" w:rsidRPr="005E075E">
        <w:trPr>
          <w:trHeight w:val="552"/>
          <w:tblHeader/>
        </w:trPr>
        <w:tc>
          <w:tcPr>
            <w:tcW w:w="3872" w:type="dxa"/>
            <w:vAlign w:val="center"/>
          </w:tcPr>
          <w:p w:rsidR="006365FC" w:rsidRPr="005E075E" w:rsidRDefault="006365FC" w:rsidP="00765DF0">
            <w:pPr>
              <w:tabs>
                <w:tab w:val="left" w:pos="2520"/>
              </w:tabs>
              <w:ind w:firstLine="0"/>
              <w:rPr>
                <w:rFonts w:ascii="Times New Roman" w:hAnsi="Times New Roman" w:cs="Times New Roman"/>
                <w:b/>
                <w:bCs/>
                <w:sz w:val="24"/>
                <w:szCs w:val="24"/>
              </w:rPr>
            </w:pPr>
            <w:r w:rsidRPr="005E075E">
              <w:rPr>
                <w:rFonts w:ascii="Times New Roman" w:hAnsi="Times New Roman" w:cs="Times New Roman"/>
                <w:b/>
                <w:bCs/>
                <w:sz w:val="24"/>
                <w:szCs w:val="24"/>
              </w:rPr>
              <w:t xml:space="preserve">Виды разрешенного использования </w:t>
            </w:r>
          </w:p>
        </w:tc>
        <w:tc>
          <w:tcPr>
            <w:tcW w:w="6051" w:type="dxa"/>
            <w:vAlign w:val="center"/>
          </w:tcPr>
          <w:p w:rsidR="006365FC" w:rsidRPr="005E075E" w:rsidRDefault="006365FC" w:rsidP="00765DF0">
            <w:pPr>
              <w:tabs>
                <w:tab w:val="left" w:pos="2520"/>
              </w:tabs>
              <w:ind w:firstLine="0"/>
              <w:rPr>
                <w:rFonts w:ascii="Times New Roman" w:hAnsi="Times New Roman" w:cs="Times New Roman"/>
                <w:b/>
                <w:bCs/>
                <w:sz w:val="24"/>
                <w:szCs w:val="24"/>
              </w:rPr>
            </w:pPr>
            <w:r w:rsidRPr="005E075E">
              <w:rPr>
                <w:rFonts w:ascii="Times New Roman" w:hAnsi="Times New Roman" w:cs="Times New Roman"/>
                <w:b/>
                <w:bCs/>
                <w:sz w:val="24"/>
                <w:szCs w:val="24"/>
              </w:rPr>
              <w:t>Предельные параметры разрешенного строительства, реконструкции объектов капитального строительства</w:t>
            </w:r>
          </w:p>
        </w:tc>
      </w:tr>
      <w:tr w:rsidR="006365FC" w:rsidRPr="005E075E">
        <w:trPr>
          <w:trHeight w:val="273"/>
        </w:trPr>
        <w:tc>
          <w:tcPr>
            <w:tcW w:w="3872" w:type="dxa"/>
            <w:vAlign w:val="center"/>
          </w:tcPr>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Парковки, гаражи для временного хранения автотранспорта</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Гостевые автостоянки для парковки легковых автомобилей посетителей</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 xml:space="preserve">Хозяйственные постройки для содержания инвентаря, топлива и других хозяйственных нужд </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Ангары, навесы</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Сопутствующие объекты инженерной инфраструктуры (котельные, водозаборы, насосные станции, водонапорные башни, водопроводы, линии электропередач, трансформаторные подстанции, газопроводы, газорегуляторные пункты, газораспределительные станции, линии связи, телефонные станции, вышки радиорелейной, сотовой связи, канализации, очистные сооружения)</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Площадки для сбора твердых бытовых отходов</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Общественные туалеты</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Элементы благоустройства</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Площадки для отдыха</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Памятники, объекты монументального искусства</w:t>
            </w:r>
          </w:p>
        </w:tc>
        <w:tc>
          <w:tcPr>
            <w:tcW w:w="6051" w:type="dxa"/>
            <w:vAlign w:val="center"/>
          </w:tcPr>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Максимальное количество надземных этажей  – 1 этаж.</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Максимальная высота строений - 6 м.</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от красной линии - 10 м (если не установлены красные линии - от фасадной границы участка)</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и сооружений от границ соседних участков - 3 м</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Открытые склады твердого топлива и других пылящих материалов следует размещать с наветренной стороны с разрывом не менее 50 м до ближайших бытовых помещений.</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Расстояние от дворовых туалетов до производственных зданий и складов должно быть не менее 30 м.</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Для размещения мусоросборников проектируются асфальтированные площадки, расположенные не ближе 30 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На территории предприятия предусматриваются санитарно-защитные разрывы до мест выдачи и приема пищевой продукции:</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-от карантина, изолятора и санитарной бойни, размещаемых в отдельном здании - не менее 100 м;</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-от открытых загонов содержания скота - не менее 50 м;</w:t>
            </w:r>
          </w:p>
          <w:p w:rsidR="006365FC" w:rsidRPr="005E075E" w:rsidRDefault="006365FC" w:rsidP="00765DF0">
            <w:pPr>
              <w:ind w:firstLine="0"/>
              <w:rPr>
                <w:rFonts w:ascii="Times New Roman" w:hAnsi="Times New Roman" w:cs="Times New Roman"/>
                <w:sz w:val="24"/>
                <w:szCs w:val="24"/>
              </w:rPr>
            </w:pPr>
            <w:r w:rsidRPr="005E075E">
              <w:rPr>
                <w:rFonts w:ascii="Times New Roman" w:hAnsi="Times New Roman" w:cs="Times New Roman"/>
                <w:sz w:val="24"/>
                <w:szCs w:val="24"/>
              </w:rPr>
              <w:t>-от закрытых помещений базы предубойного содержания скота и от складов хранения твердого топлива - не менее 25 м.</w:t>
            </w:r>
          </w:p>
        </w:tc>
      </w:tr>
    </w:tbl>
    <w:p w:rsidR="006365FC" w:rsidRPr="0050584D" w:rsidRDefault="006365FC" w:rsidP="006F095D">
      <w:pPr>
        <w:ind w:firstLine="851"/>
        <w:outlineLvl w:val="0"/>
        <w:rPr>
          <w:rFonts w:ascii="Times New Roman" w:hAnsi="Times New Roman" w:cs="Times New Roman"/>
          <w:sz w:val="24"/>
          <w:szCs w:val="24"/>
        </w:rPr>
      </w:pPr>
    </w:p>
    <w:p w:rsidR="006365FC" w:rsidRPr="0050584D" w:rsidRDefault="006365FC" w:rsidP="00BC3CBC">
      <w:pPr>
        <w:ind w:firstLine="851"/>
        <w:outlineLvl w:val="0"/>
        <w:rPr>
          <w:rFonts w:ascii="Times New Roman" w:hAnsi="Times New Roman" w:cs="Times New Roman"/>
          <w:i/>
          <w:iCs/>
          <w:sz w:val="24"/>
          <w:szCs w:val="24"/>
        </w:rPr>
      </w:pPr>
      <w:bookmarkStart w:id="665" w:name="_Toc486964649"/>
      <w:bookmarkStart w:id="666" w:name="_Toc3399211"/>
      <w:r w:rsidRPr="0050584D">
        <w:rPr>
          <w:rFonts w:ascii="Times New Roman" w:hAnsi="Times New Roman" w:cs="Times New Roman"/>
          <w:b/>
          <w:bCs/>
          <w:sz w:val="24"/>
          <w:szCs w:val="24"/>
          <w:u w:val="single"/>
        </w:rPr>
        <w:t>4) П-4. Зона размещения производственных, коммунальных и складских объектов I</w:t>
      </w:r>
      <w:r w:rsidRPr="0050584D">
        <w:rPr>
          <w:rFonts w:ascii="Times New Roman" w:hAnsi="Times New Roman" w:cs="Times New Roman"/>
          <w:b/>
          <w:bCs/>
          <w:sz w:val="24"/>
          <w:szCs w:val="24"/>
          <w:u w:val="single"/>
          <w:lang w:val="en-US"/>
        </w:rPr>
        <w:t>V</w:t>
      </w:r>
      <w:r w:rsidRPr="0050584D">
        <w:rPr>
          <w:rFonts w:ascii="Times New Roman" w:hAnsi="Times New Roman" w:cs="Times New Roman"/>
          <w:b/>
          <w:bCs/>
          <w:sz w:val="24"/>
          <w:szCs w:val="24"/>
          <w:u w:val="single"/>
        </w:rPr>
        <w:t xml:space="preserve">  класса вредности (СЗЗ-100 м)</w:t>
      </w:r>
      <w:bookmarkEnd w:id="665"/>
      <w:bookmarkEnd w:id="666"/>
    </w:p>
    <w:p w:rsidR="006365FC" w:rsidRPr="0050584D" w:rsidRDefault="006365FC" w:rsidP="006F095D">
      <w:pPr>
        <w:ind w:firstLine="851"/>
        <w:outlineLvl w:val="0"/>
        <w:rPr>
          <w:rFonts w:ascii="Times New Roman" w:hAnsi="Times New Roman" w:cs="Times New Roman"/>
          <w:sz w:val="24"/>
          <w:szCs w:val="24"/>
        </w:rPr>
      </w:pPr>
      <w:bookmarkStart w:id="667" w:name="_Toc3399212"/>
      <w:r w:rsidRPr="0050584D">
        <w:rPr>
          <w:rFonts w:ascii="Times New Roman" w:hAnsi="Times New Roman" w:cs="Times New Roman"/>
          <w:sz w:val="24"/>
          <w:szCs w:val="24"/>
        </w:rPr>
        <w:t xml:space="preserve">В зоне П-4 возможно проектирование, размещение, реконструкция промышленных объектов и производств, объектов транспорта, связи, сельского хозяйства, опытно-экспериментальных производств, объектов коммунального назначения, торговли и прочих, являющихся источниками воздействия на среду обитания и здоровье человека, не выше </w:t>
      </w:r>
      <w:r w:rsidRPr="0050584D">
        <w:rPr>
          <w:rFonts w:ascii="Times New Roman" w:hAnsi="Times New Roman" w:cs="Times New Roman"/>
          <w:sz w:val="24"/>
          <w:szCs w:val="24"/>
          <w:lang w:val="en-US"/>
        </w:rPr>
        <w:t>IV</w:t>
      </w:r>
      <w:r w:rsidRPr="0050584D">
        <w:rPr>
          <w:rFonts w:ascii="Times New Roman" w:hAnsi="Times New Roman" w:cs="Times New Roman"/>
          <w:sz w:val="24"/>
          <w:szCs w:val="24"/>
        </w:rPr>
        <w:t xml:space="preserve"> класса опасности в соответствии с санитарной классификацией объектов по СанПиН 2.2.1/2.1.1.1200-03 "</w:t>
      </w:r>
      <w:r w:rsidRPr="0050584D">
        <w:rPr>
          <w:rFonts w:ascii="Times New Roman" w:hAnsi="Times New Roman" w:cs="Times New Roman"/>
          <w:sz w:val="24"/>
          <w:szCs w:val="24"/>
          <w:lang w:val="en-US"/>
        </w:rPr>
        <w:t>C</w:t>
      </w:r>
      <w:r w:rsidRPr="0050584D">
        <w:rPr>
          <w:rFonts w:ascii="Times New Roman" w:hAnsi="Times New Roman" w:cs="Times New Roman"/>
          <w:sz w:val="24"/>
          <w:szCs w:val="24"/>
        </w:rPr>
        <w:t>анитарно-защитные зоны и санитарная классификация предприятий, сооружений и иных объектов. Новая редакция".</w:t>
      </w:r>
      <w:bookmarkEnd w:id="667"/>
    </w:p>
    <w:p w:rsidR="006365FC" w:rsidRPr="0050584D" w:rsidRDefault="006365FC" w:rsidP="00BC3CBC">
      <w:pPr>
        <w:tabs>
          <w:tab w:val="left" w:pos="2520"/>
        </w:tabs>
        <w:outlineLvl w:val="0"/>
        <w:rPr>
          <w:rFonts w:ascii="Times New Roman" w:hAnsi="Times New Roman" w:cs="Times New Roman"/>
          <w:sz w:val="24"/>
          <w:szCs w:val="24"/>
        </w:rPr>
      </w:pPr>
    </w:p>
    <w:p w:rsidR="006365FC" w:rsidRPr="0050584D" w:rsidRDefault="006365FC" w:rsidP="00BC3CBC">
      <w:pPr>
        <w:tabs>
          <w:tab w:val="left" w:pos="2520"/>
        </w:tabs>
        <w:outlineLvl w:val="0"/>
        <w:rPr>
          <w:rFonts w:ascii="Times New Roman" w:hAnsi="Times New Roman" w:cs="Times New Roman"/>
          <w:sz w:val="24"/>
          <w:szCs w:val="24"/>
        </w:rPr>
      </w:pPr>
      <w:bookmarkStart w:id="668" w:name="_Toc3399213"/>
      <w:r w:rsidRPr="0050584D">
        <w:rPr>
          <w:rFonts w:ascii="Times New Roman" w:hAnsi="Times New Roman" w:cs="Times New Roman"/>
          <w:sz w:val="24"/>
          <w:szCs w:val="24"/>
        </w:rPr>
        <w:t>4.1) Основные виды и параметры разрешенного использования земельных участков и объектов капитального строительства</w:t>
      </w:r>
      <w:bookmarkEnd w:id="668"/>
    </w:p>
    <w:tbl>
      <w:tblPr>
        <w:tblW w:w="992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44"/>
        <w:gridCol w:w="6379"/>
      </w:tblGrid>
      <w:tr w:rsidR="006365FC" w:rsidRPr="005E075E">
        <w:trPr>
          <w:trHeight w:val="20"/>
          <w:tblHeader/>
        </w:trPr>
        <w:tc>
          <w:tcPr>
            <w:tcW w:w="3544" w:type="dxa"/>
            <w:vAlign w:val="center"/>
          </w:tcPr>
          <w:p w:rsidR="006365FC" w:rsidRPr="005E075E" w:rsidRDefault="006365FC" w:rsidP="00644E2E">
            <w:pPr>
              <w:tabs>
                <w:tab w:val="left" w:pos="2520"/>
              </w:tabs>
              <w:jc w:val="center"/>
              <w:rPr>
                <w:rFonts w:ascii="Times New Roman" w:hAnsi="Times New Roman" w:cs="Times New Roman"/>
                <w:b/>
                <w:bCs/>
                <w:sz w:val="24"/>
                <w:szCs w:val="24"/>
              </w:rPr>
            </w:pPr>
            <w:r w:rsidRPr="005E075E">
              <w:rPr>
                <w:rFonts w:ascii="Times New Roman" w:hAnsi="Times New Roman" w:cs="Times New Roman"/>
                <w:b/>
                <w:bCs/>
                <w:sz w:val="24"/>
                <w:szCs w:val="24"/>
              </w:rPr>
              <w:t>Виды разрешенного использования земельных участков и объектов капитального строительства</w:t>
            </w:r>
          </w:p>
        </w:tc>
        <w:tc>
          <w:tcPr>
            <w:tcW w:w="6379" w:type="dxa"/>
            <w:vAlign w:val="center"/>
          </w:tcPr>
          <w:p w:rsidR="006365FC" w:rsidRPr="005E075E" w:rsidRDefault="006365FC" w:rsidP="00644E2E">
            <w:pPr>
              <w:tabs>
                <w:tab w:val="left" w:pos="2520"/>
              </w:tabs>
              <w:rPr>
                <w:rFonts w:ascii="Times New Roman" w:hAnsi="Times New Roman" w:cs="Times New Roman"/>
                <w:b/>
                <w:bCs/>
                <w:sz w:val="24"/>
                <w:szCs w:val="24"/>
              </w:rPr>
            </w:pPr>
            <w:r w:rsidRPr="005E075E">
              <w:rPr>
                <w:rFonts w:ascii="Times New Roman" w:hAnsi="Times New Roman" w:cs="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365FC" w:rsidRPr="005E075E">
        <w:trPr>
          <w:trHeight w:val="20"/>
        </w:trPr>
        <w:tc>
          <w:tcPr>
            <w:tcW w:w="3544" w:type="dxa"/>
          </w:tcPr>
          <w:p w:rsidR="006365FC" w:rsidRPr="005E075E" w:rsidRDefault="006365FC" w:rsidP="00F641B7">
            <w:pPr>
              <w:ind w:firstLine="0"/>
              <w:rPr>
                <w:rFonts w:ascii="Times New Roman" w:hAnsi="Times New Roman" w:cs="Times New Roman"/>
                <w:sz w:val="24"/>
                <w:szCs w:val="24"/>
              </w:rPr>
            </w:pPr>
            <w:r w:rsidRPr="005E075E">
              <w:rPr>
                <w:rFonts w:ascii="Times New Roman" w:hAnsi="Times New Roman" w:cs="Times New Roman"/>
                <w:sz w:val="24"/>
                <w:szCs w:val="24"/>
              </w:rPr>
              <w:t xml:space="preserve">[6.3] - Легкая промышленность </w:t>
            </w:r>
          </w:p>
          <w:p w:rsidR="006365FC" w:rsidRPr="005E075E" w:rsidRDefault="006365FC" w:rsidP="00F641B7">
            <w:pPr>
              <w:ind w:firstLine="0"/>
              <w:rPr>
                <w:rFonts w:ascii="Times New Roman" w:hAnsi="Times New Roman" w:cs="Times New Roman"/>
                <w:sz w:val="24"/>
                <w:szCs w:val="24"/>
              </w:rPr>
            </w:pPr>
            <w:r w:rsidRPr="005E075E">
              <w:rPr>
                <w:rFonts w:ascii="Times New Roman" w:hAnsi="Times New Roman" w:cs="Times New Roman"/>
                <w:sz w:val="24"/>
                <w:szCs w:val="24"/>
              </w:rPr>
              <w:t xml:space="preserve">[6.4] - Пищевая промышленность </w:t>
            </w:r>
          </w:p>
          <w:p w:rsidR="006365FC" w:rsidRPr="005E075E" w:rsidRDefault="006365FC" w:rsidP="00F641B7">
            <w:pPr>
              <w:ind w:firstLine="0"/>
              <w:rPr>
                <w:rFonts w:ascii="Times New Roman" w:hAnsi="Times New Roman" w:cs="Times New Roman"/>
                <w:sz w:val="24"/>
                <w:szCs w:val="24"/>
              </w:rPr>
            </w:pPr>
            <w:r w:rsidRPr="005E075E">
              <w:rPr>
                <w:rFonts w:ascii="Times New Roman" w:hAnsi="Times New Roman" w:cs="Times New Roman"/>
                <w:sz w:val="24"/>
                <w:szCs w:val="24"/>
              </w:rPr>
              <w:t>[6.6] - Строительная промышленность</w:t>
            </w:r>
          </w:p>
          <w:p w:rsidR="006365FC" w:rsidRPr="005E075E" w:rsidRDefault="006365FC" w:rsidP="00F641B7">
            <w:pPr>
              <w:ind w:firstLine="0"/>
              <w:rPr>
                <w:rFonts w:ascii="Times New Roman" w:hAnsi="Times New Roman" w:cs="Times New Roman"/>
                <w:sz w:val="24"/>
                <w:szCs w:val="24"/>
              </w:rPr>
            </w:pPr>
            <w:r w:rsidRPr="005E075E">
              <w:rPr>
                <w:rFonts w:ascii="Times New Roman" w:hAnsi="Times New Roman" w:cs="Times New Roman"/>
                <w:sz w:val="24"/>
                <w:szCs w:val="24"/>
              </w:rPr>
              <w:t xml:space="preserve">[6.9] - Склады </w:t>
            </w:r>
          </w:p>
          <w:p w:rsidR="006365FC" w:rsidRPr="005E075E" w:rsidRDefault="006365FC" w:rsidP="00F641B7">
            <w:pPr>
              <w:ind w:firstLine="0"/>
              <w:rPr>
                <w:rFonts w:ascii="Times New Roman" w:hAnsi="Times New Roman" w:cs="Times New Roman"/>
                <w:sz w:val="24"/>
                <w:szCs w:val="24"/>
              </w:rPr>
            </w:pPr>
            <w:r w:rsidRPr="005E075E">
              <w:rPr>
                <w:rFonts w:ascii="Times New Roman" w:hAnsi="Times New Roman" w:cs="Times New Roman"/>
                <w:sz w:val="24"/>
                <w:szCs w:val="24"/>
              </w:rPr>
              <w:t>[6.9.1] - Складские площадки</w:t>
            </w:r>
          </w:p>
          <w:p w:rsidR="006365FC" w:rsidRPr="005E075E" w:rsidRDefault="006365FC" w:rsidP="00F641B7">
            <w:pPr>
              <w:ind w:firstLine="0"/>
              <w:rPr>
                <w:rFonts w:ascii="Times New Roman" w:hAnsi="Times New Roman" w:cs="Times New Roman"/>
                <w:sz w:val="24"/>
                <w:szCs w:val="24"/>
              </w:rPr>
            </w:pPr>
            <w:r w:rsidRPr="005E075E">
              <w:rPr>
                <w:rFonts w:ascii="Times New Roman" w:hAnsi="Times New Roman" w:cs="Times New Roman"/>
                <w:sz w:val="24"/>
                <w:szCs w:val="24"/>
              </w:rPr>
              <w:t>[6.11] - Целлюлозно-бумажная промышленность</w:t>
            </w:r>
          </w:p>
          <w:p w:rsidR="006365FC" w:rsidRPr="005E075E" w:rsidRDefault="006365FC" w:rsidP="00F641B7">
            <w:pPr>
              <w:ind w:firstLine="0"/>
              <w:rPr>
                <w:rFonts w:ascii="Times New Roman" w:hAnsi="Times New Roman" w:cs="Times New Roman"/>
                <w:sz w:val="24"/>
                <w:szCs w:val="24"/>
              </w:rPr>
            </w:pPr>
            <w:r w:rsidRPr="005E075E">
              <w:rPr>
                <w:rFonts w:ascii="Times New Roman" w:hAnsi="Times New Roman" w:cs="Times New Roman"/>
                <w:sz w:val="24"/>
                <w:szCs w:val="24"/>
              </w:rPr>
              <w:t xml:space="preserve"> </w:t>
            </w:r>
          </w:p>
        </w:tc>
        <w:tc>
          <w:tcPr>
            <w:tcW w:w="6379" w:type="dxa"/>
          </w:tcPr>
          <w:p w:rsidR="006365FC" w:rsidRPr="005E075E" w:rsidRDefault="006365FC" w:rsidP="00F641B7">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площадь земельного участка  – 1000 / 250000 кв. м</w:t>
            </w:r>
          </w:p>
          <w:p w:rsidR="006365FC" w:rsidRPr="005E075E" w:rsidRDefault="006365FC" w:rsidP="00F641B7">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ширина земельного участка вдоль фронта улицы (проезда) – 20/250 м</w:t>
            </w:r>
          </w:p>
          <w:p w:rsidR="006365FC" w:rsidRPr="005E075E" w:rsidRDefault="006365FC" w:rsidP="00F641B7">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Максимальное количество надземных этажей зданий – 5 этажей </w:t>
            </w:r>
          </w:p>
          <w:p w:rsidR="006365FC" w:rsidRPr="005E075E" w:rsidRDefault="006365FC" w:rsidP="00F641B7">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Максимальная высота зданий - 20 м</w:t>
            </w:r>
          </w:p>
          <w:p w:rsidR="006365FC" w:rsidRPr="005E075E" w:rsidRDefault="006365FC" w:rsidP="00F641B7">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Максимальная высота специализированных производственных зданий и сооружений - в соответствии с технологическими характеристиками и проектом на строительство. </w:t>
            </w:r>
          </w:p>
          <w:p w:rsidR="006365FC" w:rsidRPr="005E075E" w:rsidRDefault="006365FC" w:rsidP="00F641B7">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участка - 60%</w:t>
            </w:r>
          </w:p>
          <w:p w:rsidR="006365FC" w:rsidRPr="005E075E" w:rsidRDefault="006365FC" w:rsidP="00F641B7">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Минимальный отступ строений от красной линии - 5 м (если не установлены красные линии - от фасадной границы участка) </w:t>
            </w:r>
          </w:p>
          <w:p w:rsidR="006365FC" w:rsidRPr="005E075E" w:rsidRDefault="006365FC" w:rsidP="00F641B7">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Минимальный отступ строений до границ соседнего участка - 3 м </w:t>
            </w:r>
          </w:p>
        </w:tc>
      </w:tr>
      <w:tr w:rsidR="006365FC" w:rsidRPr="005E075E">
        <w:trPr>
          <w:trHeight w:val="20"/>
        </w:trPr>
        <w:tc>
          <w:tcPr>
            <w:tcW w:w="3544" w:type="dxa"/>
          </w:tcPr>
          <w:p w:rsidR="006365FC" w:rsidRPr="005E075E" w:rsidRDefault="006365FC" w:rsidP="00F641B7">
            <w:pPr>
              <w:ind w:left="34" w:firstLine="0"/>
              <w:rPr>
                <w:rFonts w:ascii="Times New Roman" w:hAnsi="Times New Roman" w:cs="Times New Roman"/>
                <w:sz w:val="24"/>
                <w:szCs w:val="24"/>
              </w:rPr>
            </w:pPr>
            <w:r w:rsidRPr="005E075E">
              <w:rPr>
                <w:rFonts w:ascii="Times New Roman" w:hAnsi="Times New Roman" w:cs="Times New Roman"/>
                <w:sz w:val="24"/>
                <w:szCs w:val="24"/>
              </w:rPr>
              <w:t>[6.0] - Производственная деятельность</w:t>
            </w:r>
          </w:p>
          <w:p w:rsidR="006365FC" w:rsidRPr="005E075E" w:rsidRDefault="006365FC" w:rsidP="00F641B7">
            <w:pPr>
              <w:ind w:firstLine="0"/>
              <w:rPr>
                <w:rFonts w:ascii="Times New Roman" w:hAnsi="Times New Roman" w:cs="Times New Roman"/>
                <w:sz w:val="24"/>
                <w:szCs w:val="24"/>
              </w:rPr>
            </w:pPr>
            <w:r w:rsidRPr="005E075E">
              <w:rPr>
                <w:rFonts w:ascii="Times New Roman" w:hAnsi="Times New Roman" w:cs="Times New Roman"/>
                <w:sz w:val="24"/>
                <w:szCs w:val="24"/>
              </w:rPr>
              <w:t xml:space="preserve">[6.1] - Недропользование  </w:t>
            </w:r>
          </w:p>
        </w:tc>
        <w:tc>
          <w:tcPr>
            <w:tcW w:w="6379" w:type="dxa"/>
          </w:tcPr>
          <w:p w:rsidR="006365FC" w:rsidRPr="005E075E" w:rsidRDefault="006365FC" w:rsidP="00F641B7">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 xml:space="preserve">Минимальная/максимальная площадь земельного участка  – 100 кв. м / не нормируется </w:t>
            </w:r>
          </w:p>
          <w:p w:rsidR="006365FC" w:rsidRPr="005E075E" w:rsidRDefault="006365FC" w:rsidP="00F641B7">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ширина земельного участка вдоль фронта улицы (проезда) – не регламентируется</w:t>
            </w:r>
          </w:p>
          <w:p w:rsidR="006365FC" w:rsidRPr="005E075E" w:rsidRDefault="006365FC" w:rsidP="00F641B7">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Максимальное количество надземных этажей зданий – 2 этажа </w:t>
            </w:r>
          </w:p>
          <w:p w:rsidR="006365FC" w:rsidRPr="005E075E" w:rsidRDefault="006365FC" w:rsidP="00F641B7">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Максимальная высота зданий - не регламентируется</w:t>
            </w:r>
          </w:p>
          <w:p w:rsidR="006365FC" w:rsidRPr="005E075E" w:rsidRDefault="006365FC" w:rsidP="00F641B7">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участка - 10%</w:t>
            </w:r>
          </w:p>
          <w:p w:rsidR="006365FC" w:rsidRPr="005E075E" w:rsidRDefault="006365FC" w:rsidP="00F641B7">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от красной линии - 5 м</w:t>
            </w:r>
          </w:p>
          <w:p w:rsidR="006365FC" w:rsidRPr="005E075E" w:rsidRDefault="006365FC" w:rsidP="00F641B7">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до границ соседнего участка - 3 м</w:t>
            </w:r>
          </w:p>
        </w:tc>
      </w:tr>
      <w:tr w:rsidR="006365FC" w:rsidRPr="005E075E">
        <w:trPr>
          <w:trHeight w:val="20"/>
        </w:trPr>
        <w:tc>
          <w:tcPr>
            <w:tcW w:w="3544" w:type="dxa"/>
          </w:tcPr>
          <w:p w:rsidR="006365FC" w:rsidRPr="005E075E" w:rsidRDefault="006365FC" w:rsidP="00F641B7">
            <w:pPr>
              <w:shd w:val="clear" w:color="auto" w:fill="FFFFFF"/>
              <w:ind w:left="90" w:firstLine="0"/>
              <w:rPr>
                <w:rFonts w:ascii="Times New Roman" w:hAnsi="Times New Roman" w:cs="Times New Roman"/>
                <w:sz w:val="24"/>
                <w:szCs w:val="24"/>
              </w:rPr>
            </w:pPr>
            <w:r w:rsidRPr="005E075E">
              <w:rPr>
                <w:rFonts w:ascii="Times New Roman" w:hAnsi="Times New Roman" w:cs="Times New Roman"/>
                <w:sz w:val="24"/>
                <w:szCs w:val="24"/>
              </w:rPr>
              <w:t xml:space="preserve"> [3.1.2] - Административные здания организаций, обеспечивающих предоставление коммунальных услуг </w:t>
            </w:r>
          </w:p>
          <w:p w:rsidR="006365FC" w:rsidRPr="005E075E" w:rsidRDefault="006365FC" w:rsidP="00F641B7">
            <w:pPr>
              <w:ind w:firstLine="0"/>
              <w:rPr>
                <w:rFonts w:ascii="Times New Roman" w:hAnsi="Times New Roman" w:cs="Times New Roman"/>
                <w:sz w:val="24"/>
                <w:szCs w:val="24"/>
              </w:rPr>
            </w:pPr>
            <w:r w:rsidRPr="005E075E">
              <w:rPr>
                <w:rFonts w:ascii="Times New Roman" w:hAnsi="Times New Roman" w:cs="Times New Roman"/>
                <w:sz w:val="24"/>
                <w:szCs w:val="24"/>
              </w:rPr>
              <w:t xml:space="preserve"> [6.8] - Связь</w:t>
            </w:r>
          </w:p>
          <w:p w:rsidR="006365FC" w:rsidRPr="005E075E" w:rsidRDefault="006365FC" w:rsidP="00F641B7">
            <w:pPr>
              <w:ind w:left="720" w:firstLine="0"/>
              <w:rPr>
                <w:rFonts w:ascii="Times New Roman" w:hAnsi="Times New Roman" w:cs="Times New Roman"/>
                <w:sz w:val="24"/>
                <w:szCs w:val="24"/>
              </w:rPr>
            </w:pPr>
          </w:p>
        </w:tc>
        <w:tc>
          <w:tcPr>
            <w:tcW w:w="6379" w:type="dxa"/>
          </w:tcPr>
          <w:p w:rsidR="006365FC" w:rsidRPr="005E075E" w:rsidRDefault="006365FC" w:rsidP="00F641B7">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Минимальная/максимальная площадь земельного участка  – 10/ 10000 кв. м </w:t>
            </w:r>
          </w:p>
          <w:p w:rsidR="006365FC" w:rsidRPr="005E075E" w:rsidRDefault="006365FC" w:rsidP="00F641B7">
            <w:pPr>
              <w:ind w:firstLine="0"/>
              <w:rPr>
                <w:rFonts w:ascii="Times New Roman" w:hAnsi="Times New Roman" w:cs="Times New Roman"/>
                <w:sz w:val="24"/>
                <w:szCs w:val="24"/>
              </w:rPr>
            </w:pPr>
            <w:r w:rsidRPr="005E075E">
              <w:rPr>
                <w:rFonts w:ascii="Times New Roman" w:hAnsi="Times New Roman" w:cs="Times New Roman"/>
                <w:sz w:val="24"/>
                <w:szCs w:val="24"/>
              </w:rPr>
              <w:t>Площадь земельного участка для объектов инженерного обеспечения и вспомогательного инженерного назначения определяется в соответствии с Нормами отвода земельных участков.</w:t>
            </w:r>
          </w:p>
          <w:p w:rsidR="006365FC" w:rsidRPr="005E075E" w:rsidRDefault="006365FC" w:rsidP="00F641B7">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Максимальное количество надземных этажей зданий – 2 этажа </w:t>
            </w:r>
          </w:p>
          <w:p w:rsidR="006365FC" w:rsidRPr="005E075E" w:rsidRDefault="006365FC" w:rsidP="00F641B7">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Максимальная высота зданий - 15 м </w:t>
            </w:r>
          </w:p>
          <w:p w:rsidR="006365FC" w:rsidRPr="005E075E" w:rsidRDefault="006365FC" w:rsidP="00F641B7">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Максимальный процент застройки в границах земельного участка – 60% , для размещения объектов инженерного обеспечения - не регламентируется </w:t>
            </w:r>
          </w:p>
          <w:p w:rsidR="006365FC" w:rsidRPr="005E075E" w:rsidRDefault="006365FC" w:rsidP="00F641B7">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Максимальное количество надземных этажей зданий – 1 этаж.</w:t>
            </w:r>
          </w:p>
          <w:p w:rsidR="006365FC" w:rsidRPr="005E075E" w:rsidRDefault="006365FC" w:rsidP="00F641B7">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от красной линии - 5 м (если не установлены красные линии - от фасадной границы участка)</w:t>
            </w:r>
          </w:p>
          <w:p w:rsidR="006365FC" w:rsidRPr="005E075E" w:rsidRDefault="006365FC" w:rsidP="00F641B7">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отступ от соседних зданий - в соответствии с размером охранной зоны объекта, но не менее 3 м</w:t>
            </w:r>
          </w:p>
        </w:tc>
      </w:tr>
      <w:tr w:rsidR="006365FC" w:rsidRPr="005E075E">
        <w:trPr>
          <w:trHeight w:val="20"/>
        </w:trPr>
        <w:tc>
          <w:tcPr>
            <w:tcW w:w="3544" w:type="dxa"/>
          </w:tcPr>
          <w:p w:rsidR="006365FC" w:rsidRPr="005E075E" w:rsidRDefault="006365FC" w:rsidP="00F641B7">
            <w:pPr>
              <w:ind w:firstLine="0"/>
              <w:rPr>
                <w:rFonts w:ascii="Times New Roman" w:hAnsi="Times New Roman" w:cs="Times New Roman"/>
                <w:sz w:val="24"/>
                <w:szCs w:val="24"/>
              </w:rPr>
            </w:pPr>
            <w:r w:rsidRPr="005E075E">
              <w:rPr>
                <w:rFonts w:ascii="Times New Roman" w:hAnsi="Times New Roman" w:cs="Times New Roman"/>
                <w:sz w:val="24"/>
                <w:szCs w:val="24"/>
              </w:rPr>
              <w:t>[3.3] - Бытовое обслуживание</w:t>
            </w:r>
          </w:p>
          <w:p w:rsidR="006365FC" w:rsidRPr="005E075E" w:rsidRDefault="006365FC" w:rsidP="00F641B7">
            <w:pPr>
              <w:ind w:firstLine="0"/>
              <w:rPr>
                <w:rFonts w:ascii="Times New Roman" w:hAnsi="Times New Roman" w:cs="Times New Roman"/>
                <w:sz w:val="24"/>
                <w:szCs w:val="24"/>
              </w:rPr>
            </w:pPr>
            <w:r w:rsidRPr="005E075E">
              <w:rPr>
                <w:rFonts w:ascii="Times New Roman" w:hAnsi="Times New Roman" w:cs="Times New Roman"/>
                <w:sz w:val="24"/>
                <w:szCs w:val="24"/>
              </w:rPr>
              <w:t>[3.10] - Ветеринарное обслуживание</w:t>
            </w:r>
          </w:p>
          <w:p w:rsidR="006365FC" w:rsidRPr="005E075E" w:rsidRDefault="006365FC" w:rsidP="00F641B7">
            <w:pPr>
              <w:ind w:firstLine="0"/>
              <w:rPr>
                <w:rFonts w:ascii="Times New Roman" w:hAnsi="Times New Roman" w:cs="Times New Roman"/>
                <w:sz w:val="24"/>
                <w:szCs w:val="24"/>
              </w:rPr>
            </w:pPr>
            <w:r w:rsidRPr="005E075E">
              <w:rPr>
                <w:rFonts w:ascii="Times New Roman" w:hAnsi="Times New Roman" w:cs="Times New Roman"/>
                <w:sz w:val="24"/>
                <w:szCs w:val="24"/>
              </w:rPr>
              <w:t>[3.10.1] - Амбулаторное ветеринарное обслуживание</w:t>
            </w:r>
          </w:p>
          <w:p w:rsidR="006365FC" w:rsidRPr="005E075E" w:rsidRDefault="006365FC" w:rsidP="00F641B7">
            <w:pPr>
              <w:ind w:firstLine="0"/>
              <w:rPr>
                <w:rFonts w:ascii="Times New Roman" w:hAnsi="Times New Roman" w:cs="Times New Roman"/>
                <w:sz w:val="24"/>
                <w:szCs w:val="24"/>
              </w:rPr>
            </w:pPr>
            <w:r w:rsidRPr="005E075E">
              <w:rPr>
                <w:rFonts w:ascii="Times New Roman" w:hAnsi="Times New Roman" w:cs="Times New Roman"/>
                <w:sz w:val="24"/>
                <w:szCs w:val="24"/>
              </w:rPr>
              <w:t>[3.10.2] - Приюты для животных</w:t>
            </w:r>
          </w:p>
          <w:p w:rsidR="006365FC" w:rsidRPr="0050584D" w:rsidRDefault="006365FC" w:rsidP="00F641B7">
            <w:pPr>
              <w:pStyle w:val="ConsPlusNormal"/>
              <w:ind w:firstLine="0"/>
              <w:rPr>
                <w:rFonts w:ascii="Times New Roman" w:hAnsi="Times New Roman" w:cs="Times New Roman"/>
                <w:sz w:val="24"/>
                <w:szCs w:val="24"/>
              </w:rPr>
            </w:pPr>
          </w:p>
        </w:tc>
        <w:tc>
          <w:tcPr>
            <w:tcW w:w="6379" w:type="dxa"/>
          </w:tcPr>
          <w:p w:rsidR="006365FC" w:rsidRPr="005E075E" w:rsidRDefault="006365FC" w:rsidP="00F641B7">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площадь земельного участка  – 500 / 5000 кв. м</w:t>
            </w:r>
          </w:p>
          <w:p w:rsidR="006365FC" w:rsidRPr="005E075E" w:rsidRDefault="006365FC" w:rsidP="00F641B7">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ширина земельного участка вдоль фронта улицы (проезда) – 12/50 м</w:t>
            </w:r>
          </w:p>
          <w:p w:rsidR="006365FC" w:rsidRPr="005E075E" w:rsidRDefault="006365FC" w:rsidP="00F641B7">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Максимальное количество надземных этажей зданий – 3 эт</w:t>
            </w:r>
          </w:p>
          <w:p w:rsidR="006365FC" w:rsidRPr="005E075E" w:rsidRDefault="006365FC" w:rsidP="00F641B7">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Максимальная высота зданий - 12 м</w:t>
            </w:r>
          </w:p>
          <w:p w:rsidR="006365FC" w:rsidRPr="005E075E" w:rsidRDefault="006365FC" w:rsidP="00F641B7">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участка - 60%</w:t>
            </w:r>
          </w:p>
          <w:p w:rsidR="006365FC" w:rsidRPr="005E075E" w:rsidRDefault="006365FC" w:rsidP="00F641B7">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Минимальный отступ строений от красной линии - 5 м (если не установлены красные линии - от фасадной границы участка) </w:t>
            </w:r>
          </w:p>
          <w:p w:rsidR="006365FC" w:rsidRPr="005E075E" w:rsidRDefault="006365FC" w:rsidP="00F641B7">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до границ соседнего участка - 3 м</w:t>
            </w:r>
          </w:p>
        </w:tc>
      </w:tr>
      <w:tr w:rsidR="006365FC" w:rsidRPr="005E075E">
        <w:trPr>
          <w:trHeight w:val="20"/>
        </w:trPr>
        <w:tc>
          <w:tcPr>
            <w:tcW w:w="3544" w:type="dxa"/>
          </w:tcPr>
          <w:p w:rsidR="006365FC" w:rsidRPr="005E075E" w:rsidRDefault="006365FC" w:rsidP="00F641B7">
            <w:pPr>
              <w:tabs>
                <w:tab w:val="left" w:pos="318"/>
              </w:tabs>
              <w:ind w:left="90" w:firstLine="0"/>
              <w:rPr>
                <w:rFonts w:ascii="Times New Roman" w:hAnsi="Times New Roman" w:cs="Times New Roman"/>
                <w:sz w:val="24"/>
                <w:szCs w:val="24"/>
              </w:rPr>
            </w:pPr>
            <w:r w:rsidRPr="005E075E">
              <w:rPr>
                <w:rFonts w:ascii="Times New Roman" w:hAnsi="Times New Roman" w:cs="Times New Roman"/>
                <w:sz w:val="24"/>
                <w:szCs w:val="24"/>
              </w:rPr>
              <w:t>[12.0] - Земельные участки (территории) общего пользования</w:t>
            </w:r>
          </w:p>
          <w:p w:rsidR="006365FC" w:rsidRPr="005E075E" w:rsidRDefault="006365FC" w:rsidP="00A95F80">
            <w:pPr>
              <w:tabs>
                <w:tab w:val="left" w:pos="318"/>
              </w:tabs>
              <w:ind w:left="90" w:firstLine="0"/>
              <w:rPr>
                <w:rFonts w:ascii="Times New Roman" w:hAnsi="Times New Roman" w:cs="Times New Roman"/>
                <w:sz w:val="24"/>
                <w:szCs w:val="24"/>
              </w:rPr>
            </w:pPr>
            <w:r w:rsidRPr="005E075E">
              <w:rPr>
                <w:rFonts w:ascii="Times New Roman" w:hAnsi="Times New Roman" w:cs="Times New Roman"/>
                <w:sz w:val="24"/>
                <w:szCs w:val="24"/>
              </w:rPr>
              <w:t xml:space="preserve">[12.0.1] - Улично-дорожная сеть </w:t>
            </w:r>
          </w:p>
        </w:tc>
        <w:tc>
          <w:tcPr>
            <w:tcW w:w="6379" w:type="dxa"/>
          </w:tcPr>
          <w:p w:rsidR="006365FC" w:rsidRPr="005E075E" w:rsidRDefault="006365FC" w:rsidP="00F641B7">
            <w:pPr>
              <w:ind w:left="219" w:firstLine="0"/>
              <w:rPr>
                <w:rFonts w:ascii="Times New Roman" w:hAnsi="Times New Roman" w:cs="Times New Roman"/>
                <w:sz w:val="24"/>
                <w:szCs w:val="24"/>
              </w:rPr>
            </w:pPr>
            <w:r w:rsidRPr="005E075E">
              <w:rPr>
                <w:rFonts w:ascii="Times New Roman" w:hAnsi="Times New Roman" w:cs="Times New Roman"/>
                <w:sz w:val="24"/>
                <w:szCs w:val="24"/>
              </w:rPr>
              <w:t>Не устанавливаются</w:t>
            </w:r>
          </w:p>
          <w:p w:rsidR="006365FC" w:rsidRPr="005E075E" w:rsidRDefault="006365FC" w:rsidP="00F641B7">
            <w:pPr>
              <w:keepLines/>
              <w:suppressAutoHyphens/>
              <w:overflowPunct w:val="0"/>
              <w:autoSpaceDE w:val="0"/>
              <w:ind w:firstLine="0"/>
              <w:textAlignment w:val="baseline"/>
              <w:rPr>
                <w:rFonts w:ascii="Times New Roman" w:hAnsi="Times New Roman" w:cs="Times New Roman"/>
                <w:b/>
                <w:bCs/>
                <w:sz w:val="24"/>
                <w:szCs w:val="24"/>
              </w:rPr>
            </w:pPr>
          </w:p>
        </w:tc>
      </w:tr>
    </w:tbl>
    <w:p w:rsidR="006365FC" w:rsidRDefault="006365FC" w:rsidP="00F641B7">
      <w:pPr>
        <w:tabs>
          <w:tab w:val="left" w:pos="2520"/>
        </w:tabs>
        <w:ind w:firstLine="0"/>
        <w:outlineLvl w:val="0"/>
        <w:rPr>
          <w:rFonts w:ascii="Times New Roman" w:hAnsi="Times New Roman" w:cs="Times New Roman"/>
          <w:sz w:val="24"/>
          <w:szCs w:val="24"/>
        </w:rPr>
      </w:pPr>
      <w:bookmarkStart w:id="669" w:name="_Toc3399214"/>
    </w:p>
    <w:p w:rsidR="006365FC" w:rsidRPr="0050584D" w:rsidRDefault="006365FC" w:rsidP="00F641B7">
      <w:pPr>
        <w:tabs>
          <w:tab w:val="left" w:pos="2520"/>
        </w:tabs>
        <w:ind w:firstLine="0"/>
        <w:outlineLvl w:val="0"/>
        <w:rPr>
          <w:rFonts w:ascii="Times New Roman" w:hAnsi="Times New Roman" w:cs="Times New Roman"/>
          <w:sz w:val="24"/>
          <w:szCs w:val="24"/>
        </w:rPr>
      </w:pPr>
      <w:r>
        <w:rPr>
          <w:rFonts w:ascii="Times New Roman" w:hAnsi="Times New Roman" w:cs="Times New Roman"/>
          <w:sz w:val="24"/>
          <w:szCs w:val="24"/>
        </w:rPr>
        <w:t xml:space="preserve">4.2) </w:t>
      </w:r>
      <w:r w:rsidRPr="0050584D">
        <w:rPr>
          <w:rFonts w:ascii="Times New Roman" w:hAnsi="Times New Roman" w:cs="Times New Roman"/>
          <w:sz w:val="24"/>
          <w:szCs w:val="24"/>
        </w:rPr>
        <w:t>Условно разрешенные виды и параметры разрешенного использования земельных участков и объектов капитального строительства</w:t>
      </w:r>
      <w:bookmarkEnd w:id="669"/>
    </w:p>
    <w:tbl>
      <w:tblPr>
        <w:tblW w:w="9923" w:type="dxa"/>
        <w:tblInd w:w="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3402"/>
        <w:gridCol w:w="6521"/>
      </w:tblGrid>
      <w:tr w:rsidR="006365FC" w:rsidRPr="005E075E">
        <w:trPr>
          <w:trHeight w:val="20"/>
          <w:tblHeader/>
        </w:trPr>
        <w:tc>
          <w:tcPr>
            <w:tcW w:w="3402" w:type="dxa"/>
            <w:vAlign w:val="center"/>
          </w:tcPr>
          <w:p w:rsidR="006365FC" w:rsidRPr="005E075E" w:rsidRDefault="006365FC" w:rsidP="00F641B7">
            <w:pPr>
              <w:tabs>
                <w:tab w:val="left" w:pos="2520"/>
              </w:tabs>
              <w:ind w:firstLine="0"/>
              <w:jc w:val="center"/>
              <w:rPr>
                <w:rFonts w:ascii="Times New Roman" w:hAnsi="Times New Roman" w:cs="Times New Roman"/>
                <w:b/>
                <w:bCs/>
                <w:sz w:val="24"/>
                <w:szCs w:val="24"/>
              </w:rPr>
            </w:pPr>
            <w:r w:rsidRPr="005E075E">
              <w:rPr>
                <w:rFonts w:ascii="Times New Roman" w:hAnsi="Times New Roman" w:cs="Times New Roman"/>
                <w:b/>
                <w:bCs/>
                <w:sz w:val="24"/>
                <w:szCs w:val="24"/>
              </w:rPr>
              <w:t>Виды разрешенного использования земельных участков и объектов капитального строительства</w:t>
            </w:r>
          </w:p>
        </w:tc>
        <w:tc>
          <w:tcPr>
            <w:tcW w:w="6521" w:type="dxa"/>
            <w:vAlign w:val="center"/>
          </w:tcPr>
          <w:p w:rsidR="006365FC" w:rsidRPr="005E075E" w:rsidRDefault="006365FC" w:rsidP="00F641B7">
            <w:pPr>
              <w:tabs>
                <w:tab w:val="left" w:pos="2520"/>
              </w:tabs>
              <w:ind w:firstLine="0"/>
              <w:jc w:val="center"/>
              <w:rPr>
                <w:rFonts w:ascii="Times New Roman" w:hAnsi="Times New Roman" w:cs="Times New Roman"/>
                <w:b/>
                <w:bCs/>
                <w:sz w:val="24"/>
                <w:szCs w:val="24"/>
              </w:rPr>
            </w:pPr>
            <w:r w:rsidRPr="005E075E">
              <w:rPr>
                <w:rFonts w:ascii="Times New Roman" w:hAnsi="Times New Roman" w:cs="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365FC" w:rsidRPr="005E075E">
        <w:trPr>
          <w:trHeight w:val="20"/>
        </w:trPr>
        <w:tc>
          <w:tcPr>
            <w:tcW w:w="3402" w:type="dxa"/>
          </w:tcPr>
          <w:p w:rsidR="006365FC" w:rsidRPr="0050584D" w:rsidRDefault="006365FC" w:rsidP="00E32185">
            <w:pPr>
              <w:pStyle w:val="ConsPlusNormal"/>
              <w:ind w:firstLine="0"/>
              <w:rPr>
                <w:rFonts w:ascii="Times New Roman" w:hAnsi="Times New Roman" w:cs="Times New Roman"/>
                <w:sz w:val="24"/>
                <w:szCs w:val="24"/>
              </w:rPr>
            </w:pPr>
            <w:r w:rsidRPr="0050584D">
              <w:rPr>
                <w:rFonts w:ascii="Times New Roman" w:hAnsi="Times New Roman" w:cs="Times New Roman"/>
                <w:sz w:val="24"/>
                <w:szCs w:val="24"/>
              </w:rPr>
              <w:t>[4.9] - Служебные гаражи</w:t>
            </w:r>
          </w:p>
          <w:p w:rsidR="006365FC" w:rsidRPr="0050584D" w:rsidRDefault="006365FC" w:rsidP="00E32185">
            <w:pPr>
              <w:pStyle w:val="ConsPlusNormal"/>
              <w:ind w:firstLine="0"/>
              <w:rPr>
                <w:rFonts w:ascii="Times New Roman" w:hAnsi="Times New Roman" w:cs="Times New Roman"/>
                <w:sz w:val="24"/>
                <w:szCs w:val="24"/>
              </w:rPr>
            </w:pPr>
            <w:r w:rsidRPr="0050584D">
              <w:rPr>
                <w:rFonts w:ascii="Times New Roman" w:hAnsi="Times New Roman" w:cs="Times New Roman"/>
                <w:sz w:val="24"/>
                <w:szCs w:val="24"/>
              </w:rPr>
              <w:t>[4.9.1.1] - Заправка транспортных средств</w:t>
            </w:r>
          </w:p>
          <w:p w:rsidR="006365FC" w:rsidRPr="0050584D" w:rsidRDefault="006365FC" w:rsidP="00E32185">
            <w:pPr>
              <w:pStyle w:val="ConsPlusNormal"/>
              <w:ind w:firstLine="0"/>
              <w:rPr>
                <w:rFonts w:ascii="Times New Roman" w:hAnsi="Times New Roman" w:cs="Times New Roman"/>
                <w:sz w:val="24"/>
                <w:szCs w:val="24"/>
              </w:rPr>
            </w:pPr>
            <w:r w:rsidRPr="0050584D">
              <w:rPr>
                <w:rFonts w:ascii="Times New Roman" w:hAnsi="Times New Roman" w:cs="Times New Roman"/>
                <w:sz w:val="24"/>
                <w:szCs w:val="24"/>
              </w:rPr>
              <w:t>[4.9.1.3] - Автомобильные мойки</w:t>
            </w:r>
          </w:p>
          <w:p w:rsidR="006365FC" w:rsidRPr="0050584D" w:rsidRDefault="006365FC" w:rsidP="00E32185">
            <w:pPr>
              <w:pStyle w:val="ConsPlusNormal"/>
              <w:ind w:firstLine="0"/>
              <w:rPr>
                <w:rFonts w:ascii="Times New Roman" w:hAnsi="Times New Roman" w:cs="Times New Roman"/>
                <w:sz w:val="24"/>
                <w:szCs w:val="24"/>
              </w:rPr>
            </w:pPr>
            <w:r w:rsidRPr="0050584D">
              <w:rPr>
                <w:rFonts w:ascii="Times New Roman" w:hAnsi="Times New Roman" w:cs="Times New Roman"/>
                <w:sz w:val="24"/>
                <w:szCs w:val="24"/>
              </w:rPr>
              <w:t>[4.9.1.4] - Ремонт автомобилей</w:t>
            </w:r>
          </w:p>
        </w:tc>
        <w:tc>
          <w:tcPr>
            <w:tcW w:w="6521" w:type="dxa"/>
          </w:tcPr>
          <w:p w:rsidR="006365FC" w:rsidRPr="005E075E" w:rsidRDefault="006365FC" w:rsidP="00E32185">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площадь земельного участка  – 500 / 5000 кв. м</w:t>
            </w:r>
          </w:p>
          <w:p w:rsidR="006365FC" w:rsidRPr="005E075E" w:rsidRDefault="006365FC" w:rsidP="00E32185">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ширина земельного участка вдоль фронта улицы (проезда) – 12/50 м</w:t>
            </w:r>
          </w:p>
          <w:p w:rsidR="006365FC" w:rsidRPr="005E075E" w:rsidRDefault="006365FC" w:rsidP="00E32185">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Максимальное количество надземных этажей зданий – 3 эт</w:t>
            </w:r>
          </w:p>
          <w:p w:rsidR="006365FC" w:rsidRPr="005E075E" w:rsidRDefault="006365FC" w:rsidP="00E32185">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Максимальная высота зданий - 12 м</w:t>
            </w:r>
          </w:p>
          <w:p w:rsidR="006365FC" w:rsidRPr="005E075E" w:rsidRDefault="006365FC" w:rsidP="00E32185">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участка - 60%</w:t>
            </w:r>
          </w:p>
          <w:p w:rsidR="006365FC" w:rsidRPr="005E075E" w:rsidRDefault="006365FC" w:rsidP="00E32185">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Минимальный отступ строений от красной линии - 5 м (если не установлены красные линии - от фасадной границы участка) </w:t>
            </w:r>
          </w:p>
          <w:p w:rsidR="006365FC" w:rsidRPr="005E075E" w:rsidRDefault="006365FC" w:rsidP="00E32185">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до границ соседнего участка - 3 м</w:t>
            </w:r>
          </w:p>
        </w:tc>
      </w:tr>
      <w:tr w:rsidR="006365FC" w:rsidRPr="005E075E">
        <w:trPr>
          <w:trHeight w:val="20"/>
        </w:trPr>
        <w:tc>
          <w:tcPr>
            <w:tcW w:w="3402" w:type="dxa"/>
          </w:tcPr>
          <w:p w:rsidR="006365FC" w:rsidRPr="005E075E" w:rsidRDefault="006365FC" w:rsidP="00CF53B0">
            <w:pPr>
              <w:shd w:val="clear" w:color="auto" w:fill="FFFFFF"/>
              <w:ind w:left="90" w:firstLine="0"/>
              <w:rPr>
                <w:rFonts w:ascii="Times New Roman" w:hAnsi="Times New Roman" w:cs="Times New Roman"/>
                <w:sz w:val="24"/>
                <w:szCs w:val="24"/>
              </w:rPr>
            </w:pPr>
            <w:r w:rsidRPr="005E075E">
              <w:rPr>
                <w:rFonts w:ascii="Times New Roman" w:hAnsi="Times New Roman" w:cs="Times New Roman"/>
                <w:sz w:val="24"/>
                <w:szCs w:val="24"/>
              </w:rPr>
              <w:t>[3.1.1] - Предоставление коммунальных услуг</w:t>
            </w:r>
          </w:p>
          <w:p w:rsidR="006365FC" w:rsidRPr="005E075E" w:rsidRDefault="006365FC" w:rsidP="00CF53B0">
            <w:pPr>
              <w:ind w:firstLine="0"/>
              <w:rPr>
                <w:rFonts w:ascii="Times New Roman" w:hAnsi="Times New Roman" w:cs="Times New Roman"/>
                <w:sz w:val="24"/>
                <w:szCs w:val="24"/>
              </w:rPr>
            </w:pPr>
          </w:p>
        </w:tc>
        <w:tc>
          <w:tcPr>
            <w:tcW w:w="6521" w:type="dxa"/>
          </w:tcPr>
          <w:p w:rsidR="006365FC" w:rsidRPr="005E075E" w:rsidRDefault="006365FC" w:rsidP="00CF53B0">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Минимальная/максимальная площадь земельного участка  – 10/ 10000 кв. м </w:t>
            </w:r>
          </w:p>
          <w:p w:rsidR="006365FC" w:rsidRPr="005E075E" w:rsidRDefault="006365FC" w:rsidP="00CF53B0">
            <w:pPr>
              <w:ind w:firstLine="0"/>
              <w:rPr>
                <w:rFonts w:ascii="Times New Roman" w:hAnsi="Times New Roman" w:cs="Times New Roman"/>
                <w:sz w:val="24"/>
                <w:szCs w:val="24"/>
              </w:rPr>
            </w:pPr>
            <w:r w:rsidRPr="005E075E">
              <w:rPr>
                <w:rFonts w:ascii="Times New Roman" w:hAnsi="Times New Roman" w:cs="Times New Roman"/>
                <w:sz w:val="24"/>
                <w:szCs w:val="24"/>
              </w:rPr>
              <w:t>Площадь земельного участка для объектов инженерного обеспечения и вспомогательного инженерного назначения определяется в соответствии с Нормами отвода земельных участков.</w:t>
            </w:r>
          </w:p>
          <w:p w:rsidR="006365FC" w:rsidRPr="005E075E" w:rsidRDefault="006365FC" w:rsidP="00CF53B0">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Максимальное количество надземных этажей зданий – 2 этажа </w:t>
            </w:r>
          </w:p>
          <w:p w:rsidR="006365FC" w:rsidRPr="005E075E" w:rsidRDefault="006365FC" w:rsidP="00CF53B0">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Максимальная высота зданий - 15 м </w:t>
            </w:r>
          </w:p>
          <w:p w:rsidR="006365FC" w:rsidRPr="005E075E" w:rsidRDefault="006365FC" w:rsidP="00CF53B0">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Максимальный процент застройки в границах земельного участка – 60% , для размещения объектов инженерного обеспечения - не регламентируется </w:t>
            </w:r>
          </w:p>
          <w:p w:rsidR="006365FC" w:rsidRPr="005E075E" w:rsidRDefault="006365FC" w:rsidP="00CF53B0">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Максимальное количество надземных этажей зданий – 1 этаж.</w:t>
            </w:r>
          </w:p>
          <w:p w:rsidR="006365FC" w:rsidRPr="005E075E" w:rsidRDefault="006365FC" w:rsidP="00CF53B0">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от красной линии - 5 м (если не установлены красные линии - от фасадной границы участка)</w:t>
            </w:r>
          </w:p>
          <w:p w:rsidR="006365FC" w:rsidRPr="005E075E" w:rsidRDefault="006365FC" w:rsidP="00CF53B0">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отступ от соседних зданий - в соответствии с размером охранной зоны объекта, но не менее 3 м</w:t>
            </w:r>
          </w:p>
        </w:tc>
      </w:tr>
    </w:tbl>
    <w:p w:rsidR="006365FC" w:rsidRDefault="006365FC" w:rsidP="00380D5B">
      <w:pPr>
        <w:tabs>
          <w:tab w:val="left" w:pos="2520"/>
        </w:tabs>
        <w:outlineLvl w:val="0"/>
        <w:rPr>
          <w:rFonts w:ascii="Times New Roman" w:hAnsi="Times New Roman" w:cs="Times New Roman"/>
          <w:sz w:val="24"/>
          <w:szCs w:val="24"/>
        </w:rPr>
      </w:pPr>
      <w:bookmarkStart w:id="670" w:name="_Toc3399215"/>
    </w:p>
    <w:p w:rsidR="006365FC" w:rsidRPr="0050584D" w:rsidRDefault="006365FC" w:rsidP="00380D5B">
      <w:pPr>
        <w:tabs>
          <w:tab w:val="left" w:pos="2520"/>
        </w:tabs>
        <w:outlineLvl w:val="0"/>
        <w:rPr>
          <w:rFonts w:ascii="Times New Roman" w:hAnsi="Times New Roman" w:cs="Times New Roman"/>
          <w:sz w:val="24"/>
          <w:szCs w:val="24"/>
        </w:rPr>
      </w:pPr>
      <w:r w:rsidRPr="0050584D">
        <w:rPr>
          <w:rFonts w:ascii="Times New Roman" w:hAnsi="Times New Roman" w:cs="Times New Roman"/>
          <w:sz w:val="24"/>
          <w:szCs w:val="24"/>
        </w:rPr>
        <w:t>4.3) Вспомогательные виды и параметры разрешенного использования земельных участков и объектов капитального строительства</w:t>
      </w:r>
      <w:bookmarkEnd w:id="670"/>
    </w:p>
    <w:tbl>
      <w:tblPr>
        <w:tblW w:w="992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95"/>
        <w:gridCol w:w="5528"/>
      </w:tblGrid>
      <w:tr w:rsidR="006365FC" w:rsidRPr="005E075E">
        <w:trPr>
          <w:trHeight w:val="552"/>
          <w:tblHeader/>
        </w:trPr>
        <w:tc>
          <w:tcPr>
            <w:tcW w:w="4395" w:type="dxa"/>
            <w:vAlign w:val="center"/>
          </w:tcPr>
          <w:p w:rsidR="006365FC" w:rsidRPr="005E075E" w:rsidRDefault="006365FC" w:rsidP="00644E2E">
            <w:pPr>
              <w:tabs>
                <w:tab w:val="left" w:pos="2520"/>
              </w:tabs>
              <w:rPr>
                <w:rFonts w:ascii="Times New Roman" w:hAnsi="Times New Roman" w:cs="Times New Roman"/>
                <w:b/>
                <w:bCs/>
                <w:sz w:val="24"/>
                <w:szCs w:val="24"/>
              </w:rPr>
            </w:pPr>
            <w:r w:rsidRPr="005E075E">
              <w:rPr>
                <w:rFonts w:ascii="Times New Roman" w:hAnsi="Times New Roman" w:cs="Times New Roman"/>
                <w:b/>
                <w:bCs/>
                <w:sz w:val="24"/>
                <w:szCs w:val="24"/>
              </w:rPr>
              <w:t xml:space="preserve">Виды разрешенного использования </w:t>
            </w:r>
          </w:p>
        </w:tc>
        <w:tc>
          <w:tcPr>
            <w:tcW w:w="5528" w:type="dxa"/>
            <w:vAlign w:val="center"/>
          </w:tcPr>
          <w:p w:rsidR="006365FC" w:rsidRPr="005E075E" w:rsidRDefault="006365FC" w:rsidP="00644E2E">
            <w:pPr>
              <w:tabs>
                <w:tab w:val="left" w:pos="2520"/>
              </w:tabs>
              <w:rPr>
                <w:rFonts w:ascii="Times New Roman" w:hAnsi="Times New Roman" w:cs="Times New Roman"/>
                <w:b/>
                <w:bCs/>
                <w:sz w:val="24"/>
                <w:szCs w:val="24"/>
              </w:rPr>
            </w:pPr>
            <w:r w:rsidRPr="005E075E">
              <w:rPr>
                <w:rFonts w:ascii="Times New Roman" w:hAnsi="Times New Roman" w:cs="Times New Roman"/>
                <w:b/>
                <w:bCs/>
                <w:sz w:val="24"/>
                <w:szCs w:val="24"/>
              </w:rPr>
              <w:t>Предельные параметры разрешенного строительства, реконструкции объектов капитального строительства</w:t>
            </w:r>
          </w:p>
        </w:tc>
      </w:tr>
      <w:tr w:rsidR="006365FC" w:rsidRPr="005E075E">
        <w:trPr>
          <w:trHeight w:val="841"/>
        </w:trPr>
        <w:tc>
          <w:tcPr>
            <w:tcW w:w="4395" w:type="dxa"/>
            <w:vAlign w:val="center"/>
          </w:tcPr>
          <w:p w:rsidR="006365FC" w:rsidRPr="005E075E" w:rsidRDefault="006365FC" w:rsidP="00B217B9">
            <w:pPr>
              <w:ind w:firstLine="0"/>
              <w:rPr>
                <w:rFonts w:ascii="Times New Roman" w:hAnsi="Times New Roman" w:cs="Times New Roman"/>
                <w:sz w:val="24"/>
                <w:szCs w:val="24"/>
              </w:rPr>
            </w:pPr>
            <w:r w:rsidRPr="005E075E">
              <w:rPr>
                <w:rFonts w:ascii="Times New Roman" w:hAnsi="Times New Roman" w:cs="Times New Roman"/>
                <w:sz w:val="24"/>
                <w:szCs w:val="24"/>
              </w:rPr>
              <w:t>Парковки, гаражи для временного хранения автотранспорта</w:t>
            </w:r>
          </w:p>
          <w:p w:rsidR="006365FC" w:rsidRPr="005E075E" w:rsidRDefault="006365FC" w:rsidP="00B217B9">
            <w:pPr>
              <w:ind w:firstLine="0"/>
              <w:rPr>
                <w:rFonts w:ascii="Times New Roman" w:hAnsi="Times New Roman" w:cs="Times New Roman"/>
                <w:sz w:val="24"/>
                <w:szCs w:val="24"/>
              </w:rPr>
            </w:pPr>
            <w:r w:rsidRPr="005E075E">
              <w:rPr>
                <w:rFonts w:ascii="Times New Roman" w:hAnsi="Times New Roman" w:cs="Times New Roman"/>
                <w:sz w:val="24"/>
                <w:szCs w:val="24"/>
              </w:rPr>
              <w:t>Гостевые автостоянки для парковки легковых автомобилей посетителей</w:t>
            </w:r>
          </w:p>
          <w:p w:rsidR="006365FC" w:rsidRPr="005E075E" w:rsidRDefault="006365FC" w:rsidP="00B217B9">
            <w:pPr>
              <w:ind w:firstLine="0"/>
              <w:rPr>
                <w:rFonts w:ascii="Times New Roman" w:hAnsi="Times New Roman" w:cs="Times New Roman"/>
                <w:sz w:val="24"/>
                <w:szCs w:val="24"/>
              </w:rPr>
            </w:pPr>
            <w:r w:rsidRPr="005E075E">
              <w:rPr>
                <w:rFonts w:ascii="Times New Roman" w:hAnsi="Times New Roman" w:cs="Times New Roman"/>
                <w:sz w:val="24"/>
                <w:szCs w:val="24"/>
              </w:rPr>
              <w:t xml:space="preserve">Хозяйственные постройки для содержания инвентаря, топлива и других хозяйственных нужд </w:t>
            </w:r>
          </w:p>
          <w:p w:rsidR="006365FC" w:rsidRPr="005E075E" w:rsidRDefault="006365FC" w:rsidP="00B217B9">
            <w:pPr>
              <w:ind w:firstLine="0"/>
              <w:rPr>
                <w:rFonts w:ascii="Times New Roman" w:hAnsi="Times New Roman" w:cs="Times New Roman"/>
                <w:sz w:val="24"/>
                <w:szCs w:val="24"/>
              </w:rPr>
            </w:pPr>
            <w:r w:rsidRPr="005E075E">
              <w:rPr>
                <w:rFonts w:ascii="Times New Roman" w:hAnsi="Times New Roman" w:cs="Times New Roman"/>
                <w:sz w:val="24"/>
                <w:szCs w:val="24"/>
              </w:rPr>
              <w:t>Ангары, навесы</w:t>
            </w:r>
          </w:p>
          <w:p w:rsidR="006365FC" w:rsidRPr="005E075E" w:rsidRDefault="006365FC" w:rsidP="00B217B9">
            <w:pPr>
              <w:ind w:firstLine="0"/>
              <w:rPr>
                <w:rFonts w:ascii="Times New Roman" w:hAnsi="Times New Roman" w:cs="Times New Roman"/>
                <w:sz w:val="24"/>
                <w:szCs w:val="24"/>
              </w:rPr>
            </w:pPr>
            <w:r w:rsidRPr="005E075E">
              <w:rPr>
                <w:rFonts w:ascii="Times New Roman" w:hAnsi="Times New Roman" w:cs="Times New Roman"/>
                <w:sz w:val="24"/>
                <w:szCs w:val="24"/>
              </w:rPr>
              <w:t>Сопутствующие объекты инженерной инфраструктуры (котельные, водозаборы, насосные станции, водонапорные башни, водопроводы, линии электропередач, трансформаторные подстанции, газопроводы, газорегуляторные пункты, газорастпределительные станции, линии связи, телефонные станции, вышки радиорелейной, сотовой связи, канализации, очистные сооружения)</w:t>
            </w:r>
          </w:p>
          <w:p w:rsidR="006365FC" w:rsidRPr="005E075E" w:rsidRDefault="006365FC" w:rsidP="00B217B9">
            <w:pPr>
              <w:ind w:firstLine="0"/>
              <w:rPr>
                <w:rFonts w:ascii="Times New Roman" w:hAnsi="Times New Roman" w:cs="Times New Roman"/>
                <w:sz w:val="24"/>
                <w:szCs w:val="24"/>
              </w:rPr>
            </w:pPr>
            <w:r w:rsidRPr="005E075E">
              <w:rPr>
                <w:rFonts w:ascii="Times New Roman" w:hAnsi="Times New Roman" w:cs="Times New Roman"/>
                <w:sz w:val="24"/>
                <w:szCs w:val="24"/>
              </w:rPr>
              <w:t>Площадки для сбора твердых бытовых отходов</w:t>
            </w:r>
          </w:p>
          <w:p w:rsidR="006365FC" w:rsidRPr="005E075E" w:rsidRDefault="006365FC" w:rsidP="00B217B9">
            <w:pPr>
              <w:ind w:firstLine="0"/>
              <w:rPr>
                <w:rFonts w:ascii="Times New Roman" w:hAnsi="Times New Roman" w:cs="Times New Roman"/>
                <w:sz w:val="24"/>
                <w:szCs w:val="24"/>
              </w:rPr>
            </w:pPr>
            <w:r w:rsidRPr="005E075E">
              <w:rPr>
                <w:rFonts w:ascii="Times New Roman" w:hAnsi="Times New Roman" w:cs="Times New Roman"/>
                <w:sz w:val="24"/>
                <w:szCs w:val="24"/>
              </w:rPr>
              <w:t>Общественные туалеты</w:t>
            </w:r>
          </w:p>
          <w:p w:rsidR="006365FC" w:rsidRPr="005E075E" w:rsidRDefault="006365FC" w:rsidP="00B217B9">
            <w:pPr>
              <w:ind w:firstLine="0"/>
              <w:rPr>
                <w:rFonts w:ascii="Times New Roman" w:hAnsi="Times New Roman" w:cs="Times New Roman"/>
                <w:sz w:val="24"/>
                <w:szCs w:val="24"/>
              </w:rPr>
            </w:pPr>
            <w:r w:rsidRPr="005E075E">
              <w:rPr>
                <w:rFonts w:ascii="Times New Roman" w:hAnsi="Times New Roman" w:cs="Times New Roman"/>
                <w:sz w:val="24"/>
                <w:szCs w:val="24"/>
              </w:rPr>
              <w:t>Элементы благоустройства</w:t>
            </w:r>
          </w:p>
          <w:p w:rsidR="006365FC" w:rsidRPr="005E075E" w:rsidRDefault="006365FC" w:rsidP="00B217B9">
            <w:pPr>
              <w:ind w:firstLine="0"/>
              <w:rPr>
                <w:rFonts w:ascii="Times New Roman" w:hAnsi="Times New Roman" w:cs="Times New Roman"/>
                <w:sz w:val="24"/>
                <w:szCs w:val="24"/>
              </w:rPr>
            </w:pPr>
            <w:r w:rsidRPr="005E075E">
              <w:rPr>
                <w:rFonts w:ascii="Times New Roman" w:hAnsi="Times New Roman" w:cs="Times New Roman"/>
                <w:sz w:val="24"/>
                <w:szCs w:val="24"/>
              </w:rPr>
              <w:t>Площадки для отдыха</w:t>
            </w:r>
          </w:p>
          <w:p w:rsidR="006365FC" w:rsidRPr="005E075E" w:rsidRDefault="006365FC" w:rsidP="00B217B9">
            <w:pPr>
              <w:ind w:firstLine="0"/>
              <w:rPr>
                <w:rFonts w:ascii="Times New Roman" w:hAnsi="Times New Roman" w:cs="Times New Roman"/>
                <w:sz w:val="24"/>
                <w:szCs w:val="24"/>
              </w:rPr>
            </w:pPr>
            <w:r w:rsidRPr="005E075E">
              <w:rPr>
                <w:rFonts w:ascii="Times New Roman" w:hAnsi="Times New Roman" w:cs="Times New Roman"/>
                <w:sz w:val="24"/>
                <w:szCs w:val="24"/>
              </w:rPr>
              <w:t>Памятники, объекты монументального искусства</w:t>
            </w:r>
          </w:p>
        </w:tc>
        <w:tc>
          <w:tcPr>
            <w:tcW w:w="5528" w:type="dxa"/>
            <w:vAlign w:val="center"/>
          </w:tcPr>
          <w:p w:rsidR="006365FC" w:rsidRPr="005E075E" w:rsidRDefault="006365FC" w:rsidP="00644E2E">
            <w:pPr>
              <w:rPr>
                <w:rFonts w:ascii="Times New Roman" w:hAnsi="Times New Roman" w:cs="Times New Roman"/>
                <w:sz w:val="24"/>
                <w:szCs w:val="24"/>
              </w:rPr>
            </w:pPr>
            <w:r w:rsidRPr="005E075E">
              <w:rPr>
                <w:rFonts w:ascii="Times New Roman" w:hAnsi="Times New Roman" w:cs="Times New Roman"/>
                <w:sz w:val="24"/>
                <w:szCs w:val="24"/>
              </w:rPr>
              <w:t>Максимальное количество надземных этажей  – 1 этаж.</w:t>
            </w:r>
          </w:p>
          <w:p w:rsidR="006365FC" w:rsidRPr="005E075E" w:rsidRDefault="006365FC" w:rsidP="00644E2E">
            <w:pPr>
              <w:rPr>
                <w:rFonts w:ascii="Times New Roman" w:hAnsi="Times New Roman" w:cs="Times New Roman"/>
                <w:sz w:val="24"/>
                <w:szCs w:val="24"/>
              </w:rPr>
            </w:pPr>
            <w:r w:rsidRPr="005E075E">
              <w:rPr>
                <w:rFonts w:ascii="Times New Roman" w:hAnsi="Times New Roman" w:cs="Times New Roman"/>
                <w:sz w:val="24"/>
                <w:szCs w:val="24"/>
              </w:rPr>
              <w:t>Максимальная высота строений - 6 м.</w:t>
            </w:r>
          </w:p>
          <w:p w:rsidR="006365FC" w:rsidRPr="005E075E" w:rsidRDefault="006365FC" w:rsidP="00644E2E">
            <w:pPr>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от красной линии - 10 м (если не установлены красные линии - от фасадной границы участка)</w:t>
            </w:r>
          </w:p>
          <w:p w:rsidR="006365FC" w:rsidRPr="005E075E" w:rsidRDefault="006365FC" w:rsidP="00644E2E">
            <w:pPr>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и сооружений от границ соседних участков - 3 м</w:t>
            </w:r>
          </w:p>
          <w:p w:rsidR="006365FC" w:rsidRPr="005E075E" w:rsidRDefault="006365FC" w:rsidP="00644E2E">
            <w:pPr>
              <w:rPr>
                <w:rFonts w:ascii="Times New Roman" w:hAnsi="Times New Roman" w:cs="Times New Roman"/>
                <w:sz w:val="24"/>
                <w:szCs w:val="24"/>
              </w:rPr>
            </w:pPr>
            <w:r w:rsidRPr="005E075E">
              <w:rPr>
                <w:rFonts w:ascii="Times New Roman" w:hAnsi="Times New Roman" w:cs="Times New Roman"/>
                <w:sz w:val="24"/>
                <w:szCs w:val="24"/>
              </w:rPr>
              <w:t>Открытые склады твердого топлива и других пылящих материалов следует размещать с наветренной стороны с разрывом не менее 50 м до ближайших бытовых помещений.</w:t>
            </w:r>
          </w:p>
          <w:p w:rsidR="006365FC" w:rsidRPr="005E075E" w:rsidRDefault="006365FC" w:rsidP="00644E2E">
            <w:pPr>
              <w:rPr>
                <w:rFonts w:ascii="Times New Roman" w:hAnsi="Times New Roman" w:cs="Times New Roman"/>
                <w:sz w:val="24"/>
                <w:szCs w:val="24"/>
              </w:rPr>
            </w:pPr>
            <w:r w:rsidRPr="005E075E">
              <w:rPr>
                <w:rFonts w:ascii="Times New Roman" w:hAnsi="Times New Roman" w:cs="Times New Roman"/>
                <w:sz w:val="24"/>
                <w:szCs w:val="24"/>
              </w:rPr>
              <w:t>Расстояние от дворовых туалетов до производственных зданий и складов должно быть не менее 30 м.</w:t>
            </w:r>
          </w:p>
          <w:p w:rsidR="006365FC" w:rsidRPr="005E075E" w:rsidRDefault="006365FC" w:rsidP="00644E2E">
            <w:pPr>
              <w:rPr>
                <w:rFonts w:ascii="Times New Roman" w:hAnsi="Times New Roman" w:cs="Times New Roman"/>
                <w:sz w:val="24"/>
                <w:szCs w:val="24"/>
              </w:rPr>
            </w:pPr>
            <w:r w:rsidRPr="005E075E">
              <w:rPr>
                <w:rFonts w:ascii="Times New Roman" w:hAnsi="Times New Roman" w:cs="Times New Roman"/>
                <w:sz w:val="24"/>
                <w:szCs w:val="24"/>
              </w:rPr>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rsidR="006365FC" w:rsidRPr="005E075E" w:rsidRDefault="006365FC" w:rsidP="00644E2E">
            <w:pPr>
              <w:rPr>
                <w:rFonts w:ascii="Times New Roman" w:hAnsi="Times New Roman" w:cs="Times New Roman"/>
                <w:sz w:val="24"/>
                <w:szCs w:val="24"/>
              </w:rPr>
            </w:pPr>
            <w:r w:rsidRPr="005E075E">
              <w:rPr>
                <w:rFonts w:ascii="Times New Roman" w:hAnsi="Times New Roman" w:cs="Times New Roman"/>
                <w:sz w:val="24"/>
                <w:szCs w:val="24"/>
              </w:rPr>
              <w:t>Для размещения мусоросборников проектируются асфальтированные площадки, расположенные не ближе 30 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tc>
      </w:tr>
    </w:tbl>
    <w:p w:rsidR="006365FC" w:rsidRPr="0050584D" w:rsidRDefault="006365FC" w:rsidP="006F095D">
      <w:pPr>
        <w:ind w:firstLine="851"/>
        <w:outlineLvl w:val="0"/>
        <w:rPr>
          <w:rFonts w:ascii="Times New Roman" w:hAnsi="Times New Roman" w:cs="Times New Roman"/>
          <w:sz w:val="24"/>
          <w:szCs w:val="24"/>
        </w:rPr>
      </w:pPr>
    </w:p>
    <w:p w:rsidR="006365FC" w:rsidRPr="0050584D" w:rsidRDefault="006365FC" w:rsidP="00380D5B">
      <w:pPr>
        <w:ind w:firstLine="851"/>
        <w:outlineLvl w:val="0"/>
        <w:rPr>
          <w:rFonts w:ascii="Times New Roman" w:hAnsi="Times New Roman" w:cs="Times New Roman"/>
          <w:i/>
          <w:iCs/>
          <w:sz w:val="24"/>
          <w:szCs w:val="24"/>
        </w:rPr>
      </w:pPr>
      <w:bookmarkStart w:id="671" w:name="_Toc479729818"/>
      <w:bookmarkStart w:id="672" w:name="_Toc482333547"/>
      <w:bookmarkStart w:id="673" w:name="_Toc486964653"/>
      <w:bookmarkStart w:id="674" w:name="_Toc3399216"/>
      <w:r>
        <w:rPr>
          <w:rFonts w:ascii="Times New Roman" w:hAnsi="Times New Roman" w:cs="Times New Roman"/>
          <w:b/>
          <w:bCs/>
          <w:sz w:val="24"/>
          <w:szCs w:val="24"/>
          <w:u w:val="single"/>
        </w:rPr>
        <w:t>5) П-5</w:t>
      </w:r>
      <w:r w:rsidRPr="0050584D">
        <w:rPr>
          <w:rFonts w:ascii="Times New Roman" w:hAnsi="Times New Roman" w:cs="Times New Roman"/>
          <w:b/>
          <w:bCs/>
          <w:sz w:val="24"/>
          <w:szCs w:val="24"/>
          <w:u w:val="single"/>
        </w:rPr>
        <w:t xml:space="preserve">. Зона размещения производственных, коммунальных и складских объектов </w:t>
      </w:r>
      <w:r w:rsidRPr="0050584D">
        <w:rPr>
          <w:rFonts w:ascii="Times New Roman" w:hAnsi="Times New Roman" w:cs="Times New Roman"/>
          <w:b/>
          <w:bCs/>
          <w:sz w:val="24"/>
          <w:szCs w:val="24"/>
          <w:u w:val="single"/>
          <w:lang w:val="en-US"/>
        </w:rPr>
        <w:t>V</w:t>
      </w:r>
      <w:r w:rsidRPr="0050584D">
        <w:rPr>
          <w:rFonts w:ascii="Times New Roman" w:hAnsi="Times New Roman" w:cs="Times New Roman"/>
          <w:b/>
          <w:bCs/>
          <w:sz w:val="24"/>
          <w:szCs w:val="24"/>
          <w:u w:val="single"/>
        </w:rPr>
        <w:t xml:space="preserve">  класса </w:t>
      </w:r>
      <w:bookmarkEnd w:id="671"/>
      <w:r w:rsidRPr="0050584D">
        <w:rPr>
          <w:rFonts w:ascii="Times New Roman" w:hAnsi="Times New Roman" w:cs="Times New Roman"/>
          <w:b/>
          <w:bCs/>
          <w:sz w:val="24"/>
          <w:szCs w:val="24"/>
          <w:u w:val="single"/>
        </w:rPr>
        <w:t>вредности  (СЗЗ - 50 м)</w:t>
      </w:r>
      <w:bookmarkEnd w:id="672"/>
      <w:bookmarkEnd w:id="673"/>
      <w:bookmarkEnd w:id="674"/>
    </w:p>
    <w:p w:rsidR="006365FC" w:rsidRPr="0050584D" w:rsidRDefault="006365FC" w:rsidP="00380D5B">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Зона П-5 выделена для обеспечения правовых условий формирования предприятий, производств и объектов V класса опасности, с низкими уровнями шума и загрязнения, в соответствии с санитарной классификацией объектов по СанПиН 2.2.1/2.1.1.1200-03 "Cанитарно-защитные зоны и санитарная классификация предприятий, сооружений и иных объектов. Новая редакция".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6365FC" w:rsidRPr="0050584D" w:rsidRDefault="006365FC" w:rsidP="00380D5B">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 При подтверждении расчетами на границе жилой застройки соблюдения установленных гигиенических нормативов загрязняющих веществ в атмосферном воздухе и уровней физического воздействия на атмосферный воздух населенных мест, проект обоснования санитарно-защитной зоны не разрабатывается, натурные исследования, и измерения атмосферного воздуха не проводятся.</w:t>
      </w:r>
    </w:p>
    <w:p w:rsidR="006365FC" w:rsidRPr="0050584D" w:rsidRDefault="006365FC" w:rsidP="00380D5B">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Для действующих объектов малого бизнеса V класса опасности в качестве обоснования их размещения используются данные исследований атмосферного воздуха и измерений физических воздействий на атмосферный воздух, полученные в рамках проведения надзорных мероприятий.</w:t>
      </w:r>
    </w:p>
    <w:p w:rsidR="006365FC" w:rsidRPr="0050584D" w:rsidRDefault="006365FC" w:rsidP="00380D5B">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Для размещения микропредприятий малого бизнеса с количеством работающих не более 15 человек необходимо уведомление от юридического лица или индивидуального предпринимателя о соблюдении действующих санитарно-гигиенических требований и нормативов на границе жилой застройки. Подтверждением соблюдения гигиенических нормативов на границе жилой застройки являются результаты натурных исследований атмосферного воздуха и измерений уровней физических воздействий на атмосферный воздух в рамках проведения надзорных мероприятий.</w:t>
      </w:r>
    </w:p>
    <w:p w:rsidR="006365FC" w:rsidRPr="0050584D" w:rsidRDefault="006365FC" w:rsidP="00380D5B">
      <w:pPr>
        <w:tabs>
          <w:tab w:val="left" w:pos="2520"/>
        </w:tabs>
        <w:outlineLvl w:val="0"/>
        <w:rPr>
          <w:rFonts w:ascii="Times New Roman" w:hAnsi="Times New Roman" w:cs="Times New Roman"/>
          <w:b/>
          <w:bCs/>
          <w:sz w:val="24"/>
          <w:szCs w:val="24"/>
        </w:rPr>
      </w:pPr>
      <w:bookmarkStart w:id="675" w:name="_Toc479729819"/>
      <w:bookmarkStart w:id="676" w:name="_Toc485899822"/>
      <w:bookmarkStart w:id="677" w:name="_Toc485902062"/>
      <w:bookmarkStart w:id="678" w:name="_Toc489630309"/>
      <w:bookmarkStart w:id="679" w:name="_Toc489643399"/>
      <w:bookmarkStart w:id="680" w:name="_Toc536808517"/>
      <w:bookmarkStart w:id="681" w:name="_Toc2770189"/>
      <w:bookmarkStart w:id="682" w:name="_Toc2770866"/>
      <w:bookmarkStart w:id="683" w:name="_Toc2849291"/>
    </w:p>
    <w:p w:rsidR="006365FC" w:rsidRPr="0050584D" w:rsidRDefault="006365FC" w:rsidP="00380D5B">
      <w:pPr>
        <w:tabs>
          <w:tab w:val="left" w:pos="2520"/>
        </w:tabs>
        <w:outlineLvl w:val="0"/>
        <w:rPr>
          <w:rFonts w:ascii="Times New Roman" w:hAnsi="Times New Roman" w:cs="Times New Roman"/>
          <w:sz w:val="24"/>
          <w:szCs w:val="24"/>
        </w:rPr>
      </w:pPr>
      <w:bookmarkStart w:id="684" w:name="_Toc3399217"/>
      <w:r w:rsidRPr="0050584D">
        <w:rPr>
          <w:rFonts w:ascii="Times New Roman" w:hAnsi="Times New Roman" w:cs="Times New Roman"/>
          <w:sz w:val="24"/>
          <w:szCs w:val="24"/>
        </w:rPr>
        <w:t>5.1) Основные виды и параметры разрешенного использования земельных участков и объектов капитального строительства</w:t>
      </w:r>
      <w:bookmarkEnd w:id="675"/>
      <w:bookmarkEnd w:id="676"/>
      <w:bookmarkEnd w:id="677"/>
      <w:bookmarkEnd w:id="678"/>
      <w:bookmarkEnd w:id="679"/>
      <w:bookmarkEnd w:id="680"/>
      <w:bookmarkEnd w:id="681"/>
      <w:bookmarkEnd w:id="682"/>
      <w:bookmarkEnd w:id="683"/>
      <w:bookmarkEnd w:id="684"/>
    </w:p>
    <w:tbl>
      <w:tblPr>
        <w:tblW w:w="992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02"/>
        <w:gridCol w:w="6521"/>
      </w:tblGrid>
      <w:tr w:rsidR="006365FC" w:rsidRPr="005E075E">
        <w:trPr>
          <w:trHeight w:val="20"/>
          <w:tblHeader/>
        </w:trPr>
        <w:tc>
          <w:tcPr>
            <w:tcW w:w="3402" w:type="dxa"/>
            <w:vAlign w:val="center"/>
          </w:tcPr>
          <w:p w:rsidR="006365FC" w:rsidRPr="005E075E" w:rsidRDefault="006365FC" w:rsidP="00644E2E">
            <w:pPr>
              <w:tabs>
                <w:tab w:val="left" w:pos="2520"/>
              </w:tabs>
              <w:jc w:val="center"/>
              <w:rPr>
                <w:rFonts w:ascii="Times New Roman" w:hAnsi="Times New Roman" w:cs="Times New Roman"/>
                <w:b/>
                <w:bCs/>
                <w:sz w:val="24"/>
                <w:szCs w:val="24"/>
              </w:rPr>
            </w:pPr>
            <w:r w:rsidRPr="005E075E">
              <w:rPr>
                <w:rFonts w:ascii="Times New Roman" w:hAnsi="Times New Roman" w:cs="Times New Roman"/>
                <w:b/>
                <w:bCs/>
                <w:sz w:val="24"/>
                <w:szCs w:val="24"/>
              </w:rPr>
              <w:t>Виды разрешенного использования земельных участков и объектов капитального строительства</w:t>
            </w:r>
          </w:p>
        </w:tc>
        <w:tc>
          <w:tcPr>
            <w:tcW w:w="6521" w:type="dxa"/>
            <w:vAlign w:val="center"/>
          </w:tcPr>
          <w:p w:rsidR="006365FC" w:rsidRPr="005E075E" w:rsidRDefault="006365FC" w:rsidP="00644E2E">
            <w:pPr>
              <w:tabs>
                <w:tab w:val="left" w:pos="2520"/>
              </w:tabs>
              <w:jc w:val="center"/>
              <w:rPr>
                <w:rFonts w:ascii="Times New Roman" w:hAnsi="Times New Roman" w:cs="Times New Roman"/>
                <w:b/>
                <w:bCs/>
                <w:sz w:val="24"/>
                <w:szCs w:val="24"/>
              </w:rPr>
            </w:pPr>
            <w:r w:rsidRPr="005E075E">
              <w:rPr>
                <w:rFonts w:ascii="Times New Roman" w:hAnsi="Times New Roman" w:cs="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365FC" w:rsidRPr="005E075E">
        <w:trPr>
          <w:trHeight w:val="20"/>
        </w:trPr>
        <w:tc>
          <w:tcPr>
            <w:tcW w:w="3402" w:type="dxa"/>
          </w:tcPr>
          <w:p w:rsidR="006365FC" w:rsidRPr="005E075E" w:rsidRDefault="006365FC" w:rsidP="00C354CB">
            <w:pPr>
              <w:ind w:firstLine="0"/>
              <w:rPr>
                <w:rFonts w:ascii="Times New Roman" w:hAnsi="Times New Roman" w:cs="Times New Roman"/>
                <w:sz w:val="24"/>
                <w:szCs w:val="24"/>
              </w:rPr>
            </w:pPr>
            <w:r w:rsidRPr="005E075E">
              <w:rPr>
                <w:rFonts w:ascii="Times New Roman" w:hAnsi="Times New Roman" w:cs="Times New Roman"/>
                <w:sz w:val="24"/>
                <w:szCs w:val="24"/>
              </w:rPr>
              <w:t xml:space="preserve">[6.3] - Легкая промышленность </w:t>
            </w:r>
          </w:p>
          <w:p w:rsidR="006365FC" w:rsidRPr="005E075E" w:rsidRDefault="006365FC" w:rsidP="00C354CB">
            <w:pPr>
              <w:ind w:firstLine="0"/>
              <w:rPr>
                <w:rFonts w:ascii="Times New Roman" w:hAnsi="Times New Roman" w:cs="Times New Roman"/>
                <w:sz w:val="24"/>
                <w:szCs w:val="24"/>
              </w:rPr>
            </w:pPr>
            <w:r w:rsidRPr="005E075E">
              <w:rPr>
                <w:rFonts w:ascii="Times New Roman" w:hAnsi="Times New Roman" w:cs="Times New Roman"/>
                <w:sz w:val="24"/>
                <w:szCs w:val="24"/>
              </w:rPr>
              <w:t xml:space="preserve">[6.4] - Пищевая промышленность </w:t>
            </w:r>
          </w:p>
          <w:p w:rsidR="006365FC" w:rsidRPr="005E075E" w:rsidRDefault="006365FC" w:rsidP="00C354CB">
            <w:pPr>
              <w:ind w:firstLine="0"/>
              <w:rPr>
                <w:rFonts w:ascii="Times New Roman" w:hAnsi="Times New Roman" w:cs="Times New Roman"/>
                <w:sz w:val="24"/>
                <w:szCs w:val="24"/>
              </w:rPr>
            </w:pPr>
            <w:r w:rsidRPr="005E075E">
              <w:rPr>
                <w:rFonts w:ascii="Times New Roman" w:hAnsi="Times New Roman" w:cs="Times New Roman"/>
                <w:sz w:val="24"/>
                <w:szCs w:val="24"/>
              </w:rPr>
              <w:t>[6.11] - Целлюлозно-бумажная промышленность</w:t>
            </w:r>
          </w:p>
          <w:p w:rsidR="006365FC" w:rsidRPr="005E075E" w:rsidRDefault="006365FC" w:rsidP="00C354CB">
            <w:pPr>
              <w:ind w:left="34" w:firstLine="0"/>
              <w:rPr>
                <w:rFonts w:ascii="Times New Roman" w:hAnsi="Times New Roman" w:cs="Times New Roman"/>
                <w:sz w:val="24"/>
                <w:szCs w:val="24"/>
              </w:rPr>
            </w:pPr>
            <w:r w:rsidRPr="005E075E">
              <w:rPr>
                <w:rFonts w:ascii="Times New Roman" w:hAnsi="Times New Roman" w:cs="Times New Roman"/>
                <w:sz w:val="24"/>
                <w:szCs w:val="24"/>
              </w:rPr>
              <w:t xml:space="preserve">[6.9] - Склады </w:t>
            </w:r>
          </w:p>
          <w:p w:rsidR="006365FC" w:rsidRPr="005E075E" w:rsidRDefault="006365FC" w:rsidP="00F641B7">
            <w:pPr>
              <w:ind w:firstLine="0"/>
              <w:rPr>
                <w:rFonts w:ascii="Times New Roman" w:hAnsi="Times New Roman" w:cs="Times New Roman"/>
                <w:sz w:val="24"/>
                <w:szCs w:val="24"/>
              </w:rPr>
            </w:pPr>
            <w:r w:rsidRPr="005E075E">
              <w:rPr>
                <w:rFonts w:ascii="Times New Roman" w:hAnsi="Times New Roman" w:cs="Times New Roman"/>
                <w:sz w:val="24"/>
                <w:szCs w:val="24"/>
              </w:rPr>
              <w:t>[6.9.1] - Складские площадки</w:t>
            </w:r>
          </w:p>
        </w:tc>
        <w:tc>
          <w:tcPr>
            <w:tcW w:w="6521" w:type="dxa"/>
          </w:tcPr>
          <w:p w:rsidR="006365FC" w:rsidRPr="005E075E" w:rsidRDefault="006365FC" w:rsidP="00C354CB">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площадь земельного участка  – 1000 кв. м / 250000 кв. м</w:t>
            </w:r>
          </w:p>
          <w:p w:rsidR="006365FC" w:rsidRPr="005E075E" w:rsidRDefault="006365FC" w:rsidP="00C354CB">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ширина земельного участка вдоль фронта улицы (проезда) – 20 м/100 м</w:t>
            </w:r>
          </w:p>
          <w:p w:rsidR="006365FC" w:rsidRPr="005E075E" w:rsidRDefault="006365FC" w:rsidP="00C354CB">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Максимальное количество надземных этажей зданий – 5 этажей </w:t>
            </w:r>
          </w:p>
          <w:p w:rsidR="006365FC" w:rsidRPr="005E075E" w:rsidRDefault="006365FC" w:rsidP="00C354CB">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Максимальная высота зданий - 20 м</w:t>
            </w:r>
          </w:p>
          <w:p w:rsidR="006365FC" w:rsidRPr="005E075E" w:rsidRDefault="006365FC" w:rsidP="00C354CB">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Максимальная высота специализированных производственных зданий и сооружений - в соответствии с технологическими характеристиками и проектом на строительство. </w:t>
            </w:r>
          </w:p>
          <w:p w:rsidR="006365FC" w:rsidRPr="005E075E" w:rsidRDefault="006365FC" w:rsidP="00C354CB">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участка - 60%</w:t>
            </w:r>
          </w:p>
          <w:p w:rsidR="006365FC" w:rsidRPr="005E075E" w:rsidRDefault="006365FC" w:rsidP="00C354CB">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Минимальный отступ строений от красной линии - 5 м (если не установлены красные линии - от фасадной границы участка) </w:t>
            </w:r>
          </w:p>
          <w:p w:rsidR="006365FC" w:rsidRPr="005E075E" w:rsidRDefault="006365FC" w:rsidP="00C354CB">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Минимальный отступ строений до границ соседнего участка - 3 м </w:t>
            </w:r>
          </w:p>
          <w:p w:rsidR="006365FC" w:rsidRPr="005E075E" w:rsidRDefault="006365FC" w:rsidP="00C354CB">
            <w:pPr>
              <w:ind w:firstLine="0"/>
              <w:rPr>
                <w:rFonts w:ascii="Times New Roman" w:hAnsi="Times New Roman" w:cs="Times New Roman"/>
                <w:sz w:val="24"/>
                <w:szCs w:val="24"/>
              </w:rPr>
            </w:pPr>
            <w:r w:rsidRPr="005E075E">
              <w:rPr>
                <w:rFonts w:ascii="Times New Roman" w:hAnsi="Times New Roman" w:cs="Times New Roman"/>
                <w:sz w:val="24"/>
                <w:szCs w:val="24"/>
              </w:rPr>
              <w:t>Минимальное озеленение участка - 10%</w:t>
            </w:r>
          </w:p>
        </w:tc>
      </w:tr>
      <w:tr w:rsidR="006365FC" w:rsidRPr="005E075E">
        <w:trPr>
          <w:trHeight w:val="20"/>
        </w:trPr>
        <w:tc>
          <w:tcPr>
            <w:tcW w:w="3402" w:type="dxa"/>
          </w:tcPr>
          <w:p w:rsidR="006365FC" w:rsidRPr="005E075E" w:rsidRDefault="006365FC" w:rsidP="00E32185">
            <w:pPr>
              <w:shd w:val="clear" w:color="auto" w:fill="FFFFFF"/>
              <w:ind w:firstLine="0"/>
              <w:rPr>
                <w:rFonts w:ascii="Times New Roman" w:hAnsi="Times New Roman" w:cs="Times New Roman"/>
                <w:sz w:val="24"/>
                <w:szCs w:val="24"/>
              </w:rPr>
            </w:pPr>
            <w:r w:rsidRPr="005E075E">
              <w:rPr>
                <w:rFonts w:ascii="Times New Roman" w:hAnsi="Times New Roman" w:cs="Times New Roman"/>
                <w:sz w:val="24"/>
                <w:szCs w:val="24"/>
              </w:rPr>
              <w:t xml:space="preserve">[3.1.2] - Административные здания организаций, обеспечивающих предоставление коммунальных услуг </w:t>
            </w:r>
          </w:p>
          <w:p w:rsidR="006365FC" w:rsidRPr="005E075E" w:rsidRDefault="006365FC" w:rsidP="008935AF">
            <w:pPr>
              <w:ind w:firstLine="0"/>
              <w:rPr>
                <w:rFonts w:ascii="Times New Roman" w:hAnsi="Times New Roman" w:cs="Times New Roman"/>
                <w:sz w:val="24"/>
                <w:szCs w:val="24"/>
              </w:rPr>
            </w:pPr>
            <w:r w:rsidRPr="005E075E">
              <w:rPr>
                <w:rFonts w:ascii="Times New Roman" w:hAnsi="Times New Roman" w:cs="Times New Roman"/>
                <w:sz w:val="24"/>
                <w:szCs w:val="24"/>
              </w:rPr>
              <w:t>[6.8] - Связь</w:t>
            </w:r>
          </w:p>
        </w:tc>
        <w:tc>
          <w:tcPr>
            <w:tcW w:w="6521" w:type="dxa"/>
          </w:tcPr>
          <w:p w:rsidR="006365FC" w:rsidRPr="005E075E" w:rsidRDefault="006365FC" w:rsidP="00644E2E">
            <w:pPr>
              <w:keepLines/>
              <w:suppressAutoHyphens/>
              <w:overflowPunct w:val="0"/>
              <w:autoSpaceDE w:val="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площадь земельного участка  – 10 кв. м / 10000 кв.м</w:t>
            </w:r>
          </w:p>
          <w:p w:rsidR="006365FC" w:rsidRPr="005E075E" w:rsidRDefault="006365FC" w:rsidP="00644E2E">
            <w:pPr>
              <w:keepLines/>
              <w:suppressAutoHyphens/>
              <w:overflowPunct w:val="0"/>
              <w:autoSpaceDE w:val="0"/>
              <w:textAlignment w:val="baseline"/>
              <w:rPr>
                <w:rFonts w:ascii="Times New Roman" w:hAnsi="Times New Roman" w:cs="Times New Roman"/>
                <w:sz w:val="24"/>
                <w:szCs w:val="24"/>
              </w:rPr>
            </w:pPr>
            <w:r w:rsidRPr="005E075E">
              <w:rPr>
                <w:rFonts w:ascii="Times New Roman" w:hAnsi="Times New Roman" w:cs="Times New Roman"/>
                <w:sz w:val="24"/>
                <w:szCs w:val="24"/>
              </w:rPr>
              <w:t>Площадь земельного участка для объектов инженерного обеспечения и вспомогательного инженерного назначения определяется в соответствии с Нормами отвода земельных участков.</w:t>
            </w:r>
          </w:p>
          <w:p w:rsidR="006365FC" w:rsidRPr="005E075E" w:rsidRDefault="006365FC" w:rsidP="00644E2E">
            <w:pPr>
              <w:rPr>
                <w:rFonts w:ascii="Times New Roman" w:hAnsi="Times New Roman" w:cs="Times New Roman"/>
                <w:sz w:val="24"/>
                <w:szCs w:val="24"/>
              </w:rPr>
            </w:pPr>
            <w:r w:rsidRPr="005E075E">
              <w:rPr>
                <w:rFonts w:ascii="Times New Roman" w:hAnsi="Times New Roman" w:cs="Times New Roman"/>
                <w:sz w:val="24"/>
                <w:szCs w:val="24"/>
              </w:rPr>
              <w:t>Максимальное количество надземных этажей зданий – 2 этажа</w:t>
            </w:r>
          </w:p>
          <w:p w:rsidR="006365FC" w:rsidRPr="005E075E" w:rsidRDefault="006365FC" w:rsidP="00644E2E">
            <w:pPr>
              <w:keepLines/>
              <w:suppressAutoHyphens/>
              <w:overflowPunct w:val="0"/>
              <w:autoSpaceDE w:val="0"/>
              <w:textAlignment w:val="baseline"/>
              <w:rPr>
                <w:rFonts w:ascii="Times New Roman" w:hAnsi="Times New Roman" w:cs="Times New Roman"/>
                <w:sz w:val="24"/>
                <w:szCs w:val="24"/>
              </w:rPr>
            </w:pPr>
            <w:r w:rsidRPr="005E075E">
              <w:rPr>
                <w:rFonts w:ascii="Times New Roman" w:hAnsi="Times New Roman" w:cs="Times New Roman"/>
                <w:sz w:val="24"/>
                <w:szCs w:val="24"/>
              </w:rPr>
              <w:t xml:space="preserve">Максимальный процент застройки в границах земельного участка – 60% , для размещения объектов инженерного обеспечения - не регламентируется </w:t>
            </w:r>
          </w:p>
          <w:p w:rsidR="006365FC" w:rsidRPr="005E075E" w:rsidRDefault="006365FC" w:rsidP="00644E2E">
            <w:pPr>
              <w:keepLines/>
              <w:suppressAutoHyphens/>
              <w:overflowPunct w:val="0"/>
              <w:autoSpaceDE w:val="0"/>
              <w:textAlignment w:val="baseline"/>
              <w:rPr>
                <w:rFonts w:ascii="Times New Roman" w:hAnsi="Times New Roman" w:cs="Times New Roman"/>
                <w:sz w:val="24"/>
                <w:szCs w:val="24"/>
              </w:rPr>
            </w:pPr>
            <w:r w:rsidRPr="005E075E">
              <w:rPr>
                <w:rFonts w:ascii="Times New Roman" w:hAnsi="Times New Roman" w:cs="Times New Roman"/>
                <w:sz w:val="24"/>
                <w:szCs w:val="24"/>
              </w:rPr>
              <w:t xml:space="preserve">Минимальный отступ строений от красной линии - 5 м (если не установлены красные линии - от фасадной границы участка) Минимальный отступ строений до границ соседнего участка - 3 м </w:t>
            </w:r>
          </w:p>
          <w:p w:rsidR="006365FC" w:rsidRPr="005E075E" w:rsidRDefault="006365FC" w:rsidP="00644E2E">
            <w:pPr>
              <w:keepLines/>
              <w:suppressAutoHyphens/>
              <w:overflowPunct w:val="0"/>
              <w:autoSpaceDE w:val="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Минимальный отступ от инженерных объектов до соседних зданий - в соответствии с размером охранной зоны объекта, но не менее 3 м</w:t>
            </w:r>
          </w:p>
        </w:tc>
      </w:tr>
      <w:tr w:rsidR="006365FC" w:rsidRPr="005E075E">
        <w:trPr>
          <w:trHeight w:val="20"/>
        </w:trPr>
        <w:tc>
          <w:tcPr>
            <w:tcW w:w="3402" w:type="dxa"/>
          </w:tcPr>
          <w:p w:rsidR="006365FC" w:rsidRPr="005E075E" w:rsidRDefault="006365FC" w:rsidP="00F641B7">
            <w:pPr>
              <w:ind w:firstLine="0"/>
              <w:rPr>
                <w:rFonts w:ascii="Times New Roman" w:hAnsi="Times New Roman" w:cs="Times New Roman"/>
                <w:sz w:val="24"/>
                <w:szCs w:val="24"/>
              </w:rPr>
            </w:pPr>
            <w:r w:rsidRPr="005E075E">
              <w:rPr>
                <w:rFonts w:ascii="Times New Roman" w:hAnsi="Times New Roman" w:cs="Times New Roman"/>
                <w:sz w:val="24"/>
                <w:szCs w:val="24"/>
              </w:rPr>
              <w:t>[3.3] - Бытовое обслуживание</w:t>
            </w:r>
          </w:p>
          <w:p w:rsidR="006365FC" w:rsidRPr="005E075E" w:rsidRDefault="006365FC" w:rsidP="00F641B7">
            <w:pPr>
              <w:ind w:firstLine="0"/>
              <w:rPr>
                <w:rFonts w:ascii="Times New Roman" w:hAnsi="Times New Roman" w:cs="Times New Roman"/>
                <w:sz w:val="24"/>
                <w:szCs w:val="24"/>
              </w:rPr>
            </w:pPr>
            <w:r w:rsidRPr="005E075E">
              <w:rPr>
                <w:rFonts w:ascii="Times New Roman" w:hAnsi="Times New Roman" w:cs="Times New Roman"/>
                <w:sz w:val="24"/>
                <w:szCs w:val="24"/>
              </w:rPr>
              <w:t>[3.10] - Ветеринарное обслуживание</w:t>
            </w:r>
          </w:p>
          <w:p w:rsidR="006365FC" w:rsidRPr="005E075E" w:rsidRDefault="006365FC" w:rsidP="00F641B7">
            <w:pPr>
              <w:ind w:firstLine="0"/>
              <w:rPr>
                <w:rFonts w:ascii="Times New Roman" w:hAnsi="Times New Roman" w:cs="Times New Roman"/>
                <w:sz w:val="24"/>
                <w:szCs w:val="24"/>
              </w:rPr>
            </w:pPr>
            <w:r w:rsidRPr="005E075E">
              <w:rPr>
                <w:rFonts w:ascii="Times New Roman" w:hAnsi="Times New Roman" w:cs="Times New Roman"/>
                <w:sz w:val="24"/>
                <w:szCs w:val="24"/>
              </w:rPr>
              <w:t>[3.10.1] - Амбулаторное ветеринарное обслуживание</w:t>
            </w:r>
          </w:p>
          <w:p w:rsidR="006365FC" w:rsidRPr="005E075E" w:rsidRDefault="006365FC" w:rsidP="00F641B7">
            <w:pPr>
              <w:ind w:firstLine="0"/>
              <w:rPr>
                <w:rFonts w:ascii="Times New Roman" w:hAnsi="Times New Roman" w:cs="Times New Roman"/>
                <w:sz w:val="24"/>
                <w:szCs w:val="24"/>
              </w:rPr>
            </w:pPr>
            <w:r w:rsidRPr="005E075E">
              <w:rPr>
                <w:rFonts w:ascii="Times New Roman" w:hAnsi="Times New Roman" w:cs="Times New Roman"/>
                <w:sz w:val="24"/>
                <w:szCs w:val="24"/>
              </w:rPr>
              <w:t>[3.10.2] - Приюты для животных</w:t>
            </w:r>
          </w:p>
          <w:p w:rsidR="006365FC" w:rsidRPr="0050584D" w:rsidRDefault="006365FC" w:rsidP="00F641B7">
            <w:pPr>
              <w:pStyle w:val="ConsPlusNormal"/>
              <w:ind w:firstLine="0"/>
              <w:rPr>
                <w:rFonts w:ascii="Times New Roman" w:hAnsi="Times New Roman" w:cs="Times New Roman"/>
                <w:sz w:val="24"/>
                <w:szCs w:val="24"/>
              </w:rPr>
            </w:pPr>
          </w:p>
        </w:tc>
        <w:tc>
          <w:tcPr>
            <w:tcW w:w="6521" w:type="dxa"/>
          </w:tcPr>
          <w:p w:rsidR="006365FC" w:rsidRPr="005E075E" w:rsidRDefault="006365FC" w:rsidP="00F641B7">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площадь земельного участка  – 100 кв. м/10000 кв. м</w:t>
            </w:r>
          </w:p>
          <w:p w:rsidR="006365FC" w:rsidRPr="005E075E" w:rsidRDefault="006365FC" w:rsidP="00F641B7">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ширина земельного участка вдоль фронта улицы (проезда) – 12 м/50 м</w:t>
            </w:r>
          </w:p>
          <w:p w:rsidR="006365FC" w:rsidRPr="005E075E" w:rsidRDefault="006365FC" w:rsidP="00F641B7">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Максимальное количество надземных этажей зданий – 2 этажа</w:t>
            </w:r>
          </w:p>
          <w:p w:rsidR="006365FC" w:rsidRPr="005E075E" w:rsidRDefault="006365FC" w:rsidP="00F641B7">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Максимальная высота зданий, строений, сооружений от уровня земли - 12 м </w:t>
            </w:r>
          </w:p>
          <w:p w:rsidR="006365FC" w:rsidRPr="005E075E" w:rsidRDefault="006365FC" w:rsidP="00F641B7">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участка - 60%</w:t>
            </w:r>
          </w:p>
          <w:p w:rsidR="006365FC" w:rsidRPr="005E075E" w:rsidRDefault="006365FC" w:rsidP="00F641B7">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от красной линии - 5 м (если не установлены красные линии - от фасадной границы участка)</w:t>
            </w:r>
          </w:p>
          <w:p w:rsidR="006365FC" w:rsidRPr="005E075E" w:rsidRDefault="006365FC" w:rsidP="00F641B7">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и сооружений от границ соседних участков - 3 м</w:t>
            </w:r>
          </w:p>
          <w:p w:rsidR="006365FC" w:rsidRPr="005E075E" w:rsidRDefault="006365FC" w:rsidP="00F641B7">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Минимальное озеленение участка - 10%</w:t>
            </w:r>
          </w:p>
        </w:tc>
      </w:tr>
      <w:tr w:rsidR="006365FC" w:rsidRPr="005E075E">
        <w:trPr>
          <w:trHeight w:val="20"/>
        </w:trPr>
        <w:tc>
          <w:tcPr>
            <w:tcW w:w="3402" w:type="dxa"/>
          </w:tcPr>
          <w:p w:rsidR="006365FC" w:rsidRPr="005E075E" w:rsidRDefault="006365FC" w:rsidP="00F641B7">
            <w:pPr>
              <w:tabs>
                <w:tab w:val="left" w:pos="318"/>
              </w:tabs>
              <w:ind w:firstLine="0"/>
              <w:rPr>
                <w:rFonts w:ascii="Times New Roman" w:hAnsi="Times New Roman" w:cs="Times New Roman"/>
                <w:sz w:val="24"/>
                <w:szCs w:val="24"/>
              </w:rPr>
            </w:pPr>
            <w:r w:rsidRPr="005E075E">
              <w:rPr>
                <w:rFonts w:ascii="Times New Roman" w:hAnsi="Times New Roman" w:cs="Times New Roman"/>
                <w:sz w:val="24"/>
                <w:szCs w:val="24"/>
              </w:rPr>
              <w:t>[12.0] - Земельные участки (территории) общего пользования</w:t>
            </w:r>
          </w:p>
          <w:p w:rsidR="006365FC" w:rsidRPr="005E075E" w:rsidRDefault="006365FC" w:rsidP="00F641B7">
            <w:pPr>
              <w:tabs>
                <w:tab w:val="left" w:pos="318"/>
              </w:tabs>
              <w:ind w:firstLine="0"/>
              <w:rPr>
                <w:rFonts w:ascii="Times New Roman" w:hAnsi="Times New Roman" w:cs="Times New Roman"/>
                <w:sz w:val="24"/>
                <w:szCs w:val="24"/>
              </w:rPr>
            </w:pPr>
            <w:r w:rsidRPr="005E075E">
              <w:rPr>
                <w:rFonts w:ascii="Times New Roman" w:hAnsi="Times New Roman" w:cs="Times New Roman"/>
                <w:sz w:val="24"/>
                <w:szCs w:val="24"/>
              </w:rPr>
              <w:t xml:space="preserve">[12.0.1] - Улично-дорожная сеть  </w:t>
            </w:r>
          </w:p>
        </w:tc>
        <w:tc>
          <w:tcPr>
            <w:tcW w:w="6521" w:type="dxa"/>
          </w:tcPr>
          <w:p w:rsidR="006365FC" w:rsidRPr="005E075E" w:rsidRDefault="006365FC" w:rsidP="00F641B7">
            <w:pPr>
              <w:ind w:left="219" w:firstLine="0"/>
              <w:rPr>
                <w:rFonts w:ascii="Times New Roman" w:hAnsi="Times New Roman" w:cs="Times New Roman"/>
                <w:sz w:val="24"/>
                <w:szCs w:val="24"/>
              </w:rPr>
            </w:pPr>
            <w:r w:rsidRPr="005E075E">
              <w:rPr>
                <w:rFonts w:ascii="Times New Roman" w:hAnsi="Times New Roman" w:cs="Times New Roman"/>
                <w:sz w:val="24"/>
                <w:szCs w:val="24"/>
              </w:rPr>
              <w:t>Не устанавливаются</w:t>
            </w:r>
          </w:p>
        </w:tc>
      </w:tr>
    </w:tbl>
    <w:p w:rsidR="006365FC" w:rsidRPr="0050584D" w:rsidRDefault="006365FC" w:rsidP="00380D5B">
      <w:pPr>
        <w:tabs>
          <w:tab w:val="left" w:pos="2520"/>
        </w:tabs>
        <w:outlineLvl w:val="0"/>
        <w:rPr>
          <w:rFonts w:ascii="Times New Roman" w:hAnsi="Times New Roman" w:cs="Times New Roman"/>
          <w:b/>
          <w:bCs/>
          <w:sz w:val="24"/>
          <w:szCs w:val="24"/>
        </w:rPr>
      </w:pPr>
      <w:bookmarkStart w:id="685" w:name="_Toc479729820"/>
      <w:bookmarkStart w:id="686" w:name="_Toc485899823"/>
      <w:bookmarkStart w:id="687" w:name="_Toc485902063"/>
      <w:bookmarkStart w:id="688" w:name="_Toc489630310"/>
      <w:bookmarkStart w:id="689" w:name="_Toc489643400"/>
      <w:bookmarkStart w:id="690" w:name="_Toc536808518"/>
    </w:p>
    <w:p w:rsidR="006365FC" w:rsidRPr="0050584D" w:rsidRDefault="006365FC" w:rsidP="00380D5B">
      <w:pPr>
        <w:tabs>
          <w:tab w:val="left" w:pos="2520"/>
        </w:tabs>
        <w:outlineLvl w:val="0"/>
        <w:rPr>
          <w:rFonts w:ascii="Times New Roman" w:hAnsi="Times New Roman" w:cs="Times New Roman"/>
          <w:sz w:val="24"/>
          <w:szCs w:val="24"/>
        </w:rPr>
      </w:pPr>
      <w:bookmarkStart w:id="691" w:name="_Toc2770190"/>
      <w:bookmarkStart w:id="692" w:name="_Toc2770867"/>
      <w:bookmarkStart w:id="693" w:name="_Toc2849292"/>
      <w:bookmarkStart w:id="694" w:name="_Toc3399218"/>
      <w:r w:rsidRPr="0050584D">
        <w:rPr>
          <w:rFonts w:ascii="Times New Roman" w:hAnsi="Times New Roman" w:cs="Times New Roman"/>
          <w:sz w:val="24"/>
          <w:szCs w:val="24"/>
        </w:rPr>
        <w:t>5.2)  Условно разрешенные виды и параметры разрешенного использования земельных участков и объектов капитального строительства</w:t>
      </w:r>
      <w:bookmarkEnd w:id="685"/>
      <w:bookmarkEnd w:id="686"/>
      <w:bookmarkEnd w:id="687"/>
      <w:bookmarkEnd w:id="688"/>
      <w:bookmarkEnd w:id="689"/>
      <w:bookmarkEnd w:id="690"/>
      <w:bookmarkEnd w:id="691"/>
      <w:bookmarkEnd w:id="692"/>
      <w:bookmarkEnd w:id="693"/>
      <w:bookmarkEnd w:id="694"/>
    </w:p>
    <w:tbl>
      <w:tblPr>
        <w:tblW w:w="9923" w:type="dxa"/>
        <w:tblInd w:w="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3544"/>
        <w:gridCol w:w="6379"/>
      </w:tblGrid>
      <w:tr w:rsidR="006365FC" w:rsidRPr="005E075E">
        <w:trPr>
          <w:trHeight w:val="552"/>
          <w:tblHeader/>
        </w:trPr>
        <w:tc>
          <w:tcPr>
            <w:tcW w:w="3544" w:type="dxa"/>
            <w:vAlign w:val="center"/>
          </w:tcPr>
          <w:p w:rsidR="006365FC" w:rsidRPr="005E075E" w:rsidRDefault="006365FC" w:rsidP="00644E2E">
            <w:pPr>
              <w:tabs>
                <w:tab w:val="left" w:pos="2520"/>
              </w:tabs>
              <w:ind w:left="182" w:hanging="182"/>
              <w:jc w:val="center"/>
              <w:rPr>
                <w:rFonts w:ascii="Times New Roman" w:hAnsi="Times New Roman" w:cs="Times New Roman"/>
                <w:b/>
                <w:bCs/>
                <w:sz w:val="24"/>
                <w:szCs w:val="24"/>
              </w:rPr>
            </w:pPr>
            <w:r w:rsidRPr="005E075E">
              <w:rPr>
                <w:rFonts w:ascii="Times New Roman" w:hAnsi="Times New Roman" w:cs="Times New Roman"/>
                <w:b/>
                <w:bCs/>
                <w:sz w:val="24"/>
                <w:szCs w:val="24"/>
              </w:rPr>
              <w:t>Виды разрешенного использования земельных участков и объектов капитального строительства</w:t>
            </w:r>
          </w:p>
        </w:tc>
        <w:tc>
          <w:tcPr>
            <w:tcW w:w="6379" w:type="dxa"/>
            <w:vAlign w:val="center"/>
          </w:tcPr>
          <w:p w:rsidR="006365FC" w:rsidRPr="005E075E" w:rsidRDefault="006365FC" w:rsidP="00EA434A">
            <w:pPr>
              <w:tabs>
                <w:tab w:val="left" w:pos="2520"/>
              </w:tabs>
              <w:jc w:val="center"/>
              <w:rPr>
                <w:rFonts w:ascii="Times New Roman" w:hAnsi="Times New Roman" w:cs="Times New Roman"/>
                <w:b/>
                <w:bCs/>
                <w:sz w:val="24"/>
                <w:szCs w:val="24"/>
              </w:rPr>
            </w:pPr>
            <w:r w:rsidRPr="005E075E">
              <w:rPr>
                <w:rFonts w:ascii="Times New Roman" w:hAnsi="Times New Roman" w:cs="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365FC" w:rsidRPr="005E075E">
        <w:trPr>
          <w:trHeight w:val="552"/>
        </w:trPr>
        <w:tc>
          <w:tcPr>
            <w:tcW w:w="3544" w:type="dxa"/>
            <w:tcBorders>
              <w:bottom w:val="single" w:sz="2" w:space="0" w:color="auto"/>
            </w:tcBorders>
          </w:tcPr>
          <w:p w:rsidR="006365FC" w:rsidRPr="0050584D" w:rsidRDefault="006365FC" w:rsidP="00E32185">
            <w:pPr>
              <w:pStyle w:val="ConsPlusNormal"/>
              <w:ind w:firstLine="0"/>
              <w:rPr>
                <w:rFonts w:ascii="Times New Roman" w:hAnsi="Times New Roman" w:cs="Times New Roman"/>
                <w:sz w:val="24"/>
                <w:szCs w:val="24"/>
              </w:rPr>
            </w:pPr>
            <w:r w:rsidRPr="0050584D">
              <w:rPr>
                <w:rFonts w:ascii="Times New Roman" w:hAnsi="Times New Roman" w:cs="Times New Roman"/>
                <w:sz w:val="24"/>
                <w:szCs w:val="24"/>
              </w:rPr>
              <w:t>[4.9] - Служебные гаражи</w:t>
            </w:r>
          </w:p>
          <w:p w:rsidR="006365FC" w:rsidRPr="0050584D" w:rsidRDefault="006365FC" w:rsidP="00E32185">
            <w:pPr>
              <w:pStyle w:val="ConsPlusNormal"/>
              <w:ind w:firstLine="0"/>
              <w:rPr>
                <w:rFonts w:ascii="Times New Roman" w:hAnsi="Times New Roman" w:cs="Times New Roman"/>
                <w:sz w:val="24"/>
                <w:szCs w:val="24"/>
              </w:rPr>
            </w:pPr>
            <w:r w:rsidRPr="0050584D">
              <w:rPr>
                <w:rFonts w:ascii="Times New Roman" w:hAnsi="Times New Roman" w:cs="Times New Roman"/>
                <w:sz w:val="24"/>
                <w:szCs w:val="24"/>
              </w:rPr>
              <w:t>[4.9.1.1] - Заправка транспортных средств</w:t>
            </w:r>
          </w:p>
          <w:p w:rsidR="006365FC" w:rsidRPr="0050584D" w:rsidRDefault="006365FC" w:rsidP="00E32185">
            <w:pPr>
              <w:pStyle w:val="ConsPlusNormal"/>
              <w:ind w:firstLine="0"/>
              <w:rPr>
                <w:rFonts w:ascii="Times New Roman" w:hAnsi="Times New Roman" w:cs="Times New Roman"/>
                <w:sz w:val="24"/>
                <w:szCs w:val="24"/>
              </w:rPr>
            </w:pPr>
            <w:r w:rsidRPr="0050584D">
              <w:rPr>
                <w:rFonts w:ascii="Times New Roman" w:hAnsi="Times New Roman" w:cs="Times New Roman"/>
                <w:sz w:val="24"/>
                <w:szCs w:val="24"/>
              </w:rPr>
              <w:t>[4.9.1.3] - Автомобильные мойки</w:t>
            </w:r>
          </w:p>
          <w:p w:rsidR="006365FC" w:rsidRPr="0050584D" w:rsidRDefault="006365FC" w:rsidP="00E32185">
            <w:pPr>
              <w:pStyle w:val="ConsPlusNormal"/>
              <w:ind w:firstLine="0"/>
              <w:rPr>
                <w:rFonts w:ascii="Times New Roman" w:hAnsi="Times New Roman" w:cs="Times New Roman"/>
                <w:sz w:val="24"/>
                <w:szCs w:val="24"/>
              </w:rPr>
            </w:pPr>
            <w:r w:rsidRPr="0050584D">
              <w:rPr>
                <w:rFonts w:ascii="Times New Roman" w:hAnsi="Times New Roman" w:cs="Times New Roman"/>
                <w:sz w:val="24"/>
                <w:szCs w:val="24"/>
              </w:rPr>
              <w:t>[4.9.1.4] - Ремонт автомобилей</w:t>
            </w:r>
          </w:p>
        </w:tc>
        <w:tc>
          <w:tcPr>
            <w:tcW w:w="6379" w:type="dxa"/>
            <w:tcBorders>
              <w:bottom w:val="single" w:sz="2" w:space="0" w:color="auto"/>
            </w:tcBorders>
          </w:tcPr>
          <w:p w:rsidR="006365FC" w:rsidRPr="005E075E" w:rsidRDefault="006365FC" w:rsidP="00E32185">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площадь земельного участка  – 100 кв. м/10000 кв. м</w:t>
            </w:r>
          </w:p>
          <w:p w:rsidR="006365FC" w:rsidRPr="005E075E" w:rsidRDefault="006365FC" w:rsidP="00E32185">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ширина земельного участка вдоль фронта улицы (проезда) – 12 м/50 м</w:t>
            </w:r>
          </w:p>
          <w:p w:rsidR="006365FC" w:rsidRPr="005E075E" w:rsidRDefault="006365FC" w:rsidP="00E32185">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Максимальное количество надземных этажей зданий – 2 этажа</w:t>
            </w:r>
          </w:p>
          <w:p w:rsidR="006365FC" w:rsidRPr="005E075E" w:rsidRDefault="006365FC" w:rsidP="00E32185">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Максимальная высота зданий, строений, сооружений от уровня земли - 12 м </w:t>
            </w:r>
          </w:p>
          <w:p w:rsidR="006365FC" w:rsidRPr="005E075E" w:rsidRDefault="006365FC" w:rsidP="00E32185">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участка - 60%</w:t>
            </w:r>
          </w:p>
          <w:p w:rsidR="006365FC" w:rsidRPr="005E075E" w:rsidRDefault="006365FC" w:rsidP="00E32185">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от красной линии - 5 м (если не установлены красные линии - от фасадной границы участка)</w:t>
            </w:r>
          </w:p>
          <w:p w:rsidR="006365FC" w:rsidRPr="005E075E" w:rsidRDefault="006365FC" w:rsidP="00E32185">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и сооружений от границ соседних участков - 3 м</w:t>
            </w:r>
          </w:p>
          <w:p w:rsidR="006365FC" w:rsidRPr="005E075E" w:rsidRDefault="006365FC" w:rsidP="00E32185">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Минимальное озеленение участка - 10%</w:t>
            </w:r>
          </w:p>
        </w:tc>
      </w:tr>
      <w:tr w:rsidR="006365FC" w:rsidRPr="005E075E">
        <w:trPr>
          <w:trHeight w:val="552"/>
        </w:trPr>
        <w:tc>
          <w:tcPr>
            <w:tcW w:w="3544" w:type="dxa"/>
          </w:tcPr>
          <w:p w:rsidR="006365FC" w:rsidRPr="005E075E" w:rsidRDefault="006365FC" w:rsidP="00CF53B0">
            <w:pPr>
              <w:shd w:val="clear" w:color="auto" w:fill="FFFFFF"/>
              <w:ind w:firstLine="0"/>
              <w:rPr>
                <w:rFonts w:ascii="Times New Roman" w:hAnsi="Times New Roman" w:cs="Times New Roman"/>
                <w:sz w:val="24"/>
                <w:szCs w:val="24"/>
              </w:rPr>
            </w:pPr>
            <w:r w:rsidRPr="005E075E">
              <w:rPr>
                <w:rFonts w:ascii="Times New Roman" w:hAnsi="Times New Roman" w:cs="Times New Roman"/>
                <w:sz w:val="24"/>
                <w:szCs w:val="24"/>
              </w:rPr>
              <w:t>[3.1.1] - Предоставление коммунальных услуг</w:t>
            </w:r>
          </w:p>
          <w:p w:rsidR="006365FC" w:rsidRPr="005E075E" w:rsidRDefault="006365FC" w:rsidP="00CF53B0">
            <w:pPr>
              <w:ind w:firstLine="0"/>
              <w:rPr>
                <w:rFonts w:ascii="Times New Roman" w:hAnsi="Times New Roman" w:cs="Times New Roman"/>
                <w:sz w:val="24"/>
                <w:szCs w:val="24"/>
              </w:rPr>
            </w:pPr>
          </w:p>
        </w:tc>
        <w:tc>
          <w:tcPr>
            <w:tcW w:w="6379" w:type="dxa"/>
          </w:tcPr>
          <w:p w:rsidR="006365FC" w:rsidRPr="005E075E" w:rsidRDefault="006365FC" w:rsidP="00CF53B0">
            <w:pPr>
              <w:keepLines/>
              <w:suppressAutoHyphens/>
              <w:overflowPunct w:val="0"/>
              <w:autoSpaceDE w:val="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площадь земельного участка  – 10 кв. м / 10000 кв.м</w:t>
            </w:r>
          </w:p>
          <w:p w:rsidR="006365FC" w:rsidRPr="005E075E" w:rsidRDefault="006365FC" w:rsidP="00CF53B0">
            <w:pPr>
              <w:keepLines/>
              <w:suppressAutoHyphens/>
              <w:overflowPunct w:val="0"/>
              <w:autoSpaceDE w:val="0"/>
              <w:textAlignment w:val="baseline"/>
              <w:rPr>
                <w:rFonts w:ascii="Times New Roman" w:hAnsi="Times New Roman" w:cs="Times New Roman"/>
                <w:sz w:val="24"/>
                <w:szCs w:val="24"/>
              </w:rPr>
            </w:pPr>
            <w:r w:rsidRPr="005E075E">
              <w:rPr>
                <w:rFonts w:ascii="Times New Roman" w:hAnsi="Times New Roman" w:cs="Times New Roman"/>
                <w:sz w:val="24"/>
                <w:szCs w:val="24"/>
              </w:rPr>
              <w:t>Площадь земельного участка для объектов инженерного обеспечения и вспомогательного инженерного назначения определяется в соответствии с Нормами отвода земельных участков.</w:t>
            </w:r>
          </w:p>
          <w:p w:rsidR="006365FC" w:rsidRPr="005E075E" w:rsidRDefault="006365FC" w:rsidP="00CF53B0">
            <w:pPr>
              <w:rPr>
                <w:rFonts w:ascii="Times New Roman" w:hAnsi="Times New Roman" w:cs="Times New Roman"/>
                <w:sz w:val="24"/>
                <w:szCs w:val="24"/>
              </w:rPr>
            </w:pPr>
            <w:r w:rsidRPr="005E075E">
              <w:rPr>
                <w:rFonts w:ascii="Times New Roman" w:hAnsi="Times New Roman" w:cs="Times New Roman"/>
                <w:sz w:val="24"/>
                <w:szCs w:val="24"/>
              </w:rPr>
              <w:t>Максимальное количество надземных этажей зданий – 2 этажа</w:t>
            </w:r>
          </w:p>
          <w:p w:rsidR="006365FC" w:rsidRPr="005E075E" w:rsidRDefault="006365FC" w:rsidP="00CF53B0">
            <w:pPr>
              <w:keepLines/>
              <w:suppressAutoHyphens/>
              <w:overflowPunct w:val="0"/>
              <w:autoSpaceDE w:val="0"/>
              <w:textAlignment w:val="baseline"/>
              <w:rPr>
                <w:rFonts w:ascii="Times New Roman" w:hAnsi="Times New Roman" w:cs="Times New Roman"/>
                <w:sz w:val="24"/>
                <w:szCs w:val="24"/>
              </w:rPr>
            </w:pPr>
            <w:r w:rsidRPr="005E075E">
              <w:rPr>
                <w:rFonts w:ascii="Times New Roman" w:hAnsi="Times New Roman" w:cs="Times New Roman"/>
                <w:sz w:val="24"/>
                <w:szCs w:val="24"/>
              </w:rPr>
              <w:t xml:space="preserve">Максимальный процент застройки в границах земельного участка – 60% , для размещения объектов инженерного обеспечения - не регламентируется </w:t>
            </w:r>
          </w:p>
          <w:p w:rsidR="006365FC" w:rsidRPr="005E075E" w:rsidRDefault="006365FC" w:rsidP="00CF53B0">
            <w:pPr>
              <w:keepLines/>
              <w:suppressAutoHyphens/>
              <w:overflowPunct w:val="0"/>
              <w:autoSpaceDE w:val="0"/>
              <w:textAlignment w:val="baseline"/>
              <w:rPr>
                <w:rFonts w:ascii="Times New Roman" w:hAnsi="Times New Roman" w:cs="Times New Roman"/>
                <w:sz w:val="24"/>
                <w:szCs w:val="24"/>
              </w:rPr>
            </w:pPr>
            <w:r w:rsidRPr="005E075E">
              <w:rPr>
                <w:rFonts w:ascii="Times New Roman" w:hAnsi="Times New Roman" w:cs="Times New Roman"/>
                <w:sz w:val="24"/>
                <w:szCs w:val="24"/>
              </w:rPr>
              <w:t xml:space="preserve">Минимальный отступ строений от красной линии - 5 м (если не установлены красные линии - от фасадной границы участка) Минимальный отступ строений до границ соседнего участка - 3 м </w:t>
            </w:r>
          </w:p>
          <w:p w:rsidR="006365FC" w:rsidRPr="005E075E" w:rsidRDefault="006365FC" w:rsidP="00CF53B0">
            <w:pPr>
              <w:keepLines/>
              <w:suppressAutoHyphens/>
              <w:overflowPunct w:val="0"/>
              <w:autoSpaceDE w:val="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Минимальный отступ от инженерных объектов до соседних зданий - в соответствии с размером охранной зоны объекта, но не менее 3 м</w:t>
            </w:r>
          </w:p>
        </w:tc>
      </w:tr>
      <w:tr w:rsidR="006365FC" w:rsidRPr="005E075E">
        <w:trPr>
          <w:trHeight w:val="20"/>
        </w:trPr>
        <w:tc>
          <w:tcPr>
            <w:tcW w:w="3544" w:type="dxa"/>
            <w:tcBorders>
              <w:top w:val="single" w:sz="2" w:space="0" w:color="auto"/>
              <w:left w:val="single" w:sz="2" w:space="0" w:color="auto"/>
              <w:bottom w:val="single" w:sz="2" w:space="0" w:color="auto"/>
              <w:right w:val="single" w:sz="2" w:space="0" w:color="auto"/>
            </w:tcBorders>
          </w:tcPr>
          <w:p w:rsidR="006365FC" w:rsidRPr="005E075E" w:rsidRDefault="006365FC" w:rsidP="00F131A1">
            <w:pPr>
              <w:ind w:firstLine="0"/>
              <w:rPr>
                <w:rFonts w:ascii="Times New Roman" w:hAnsi="Times New Roman" w:cs="Times New Roman"/>
                <w:sz w:val="24"/>
                <w:szCs w:val="24"/>
              </w:rPr>
            </w:pPr>
            <w:r w:rsidRPr="005E075E">
              <w:rPr>
                <w:rFonts w:ascii="Times New Roman" w:hAnsi="Times New Roman" w:cs="Times New Roman"/>
                <w:sz w:val="24"/>
                <w:szCs w:val="24"/>
              </w:rPr>
              <w:t>[4.3] - Рынки*</w:t>
            </w:r>
          </w:p>
          <w:p w:rsidR="006365FC" w:rsidRPr="005E075E" w:rsidRDefault="006365FC" w:rsidP="00F131A1">
            <w:pPr>
              <w:ind w:firstLine="0"/>
              <w:rPr>
                <w:rFonts w:ascii="Times New Roman" w:hAnsi="Times New Roman" w:cs="Times New Roman"/>
                <w:sz w:val="24"/>
                <w:szCs w:val="24"/>
              </w:rPr>
            </w:pPr>
            <w:r w:rsidRPr="005E075E">
              <w:rPr>
                <w:rFonts w:ascii="Times New Roman" w:hAnsi="Times New Roman" w:cs="Times New Roman"/>
                <w:sz w:val="24"/>
                <w:szCs w:val="24"/>
              </w:rPr>
              <w:t>[4.4] - Магазины**</w:t>
            </w:r>
          </w:p>
          <w:p w:rsidR="006365FC" w:rsidRPr="005E075E" w:rsidRDefault="006365FC" w:rsidP="00F131A1">
            <w:pPr>
              <w:ind w:firstLine="0"/>
              <w:rPr>
                <w:rFonts w:ascii="Times New Roman" w:hAnsi="Times New Roman" w:cs="Times New Roman"/>
                <w:sz w:val="24"/>
                <w:szCs w:val="24"/>
              </w:rPr>
            </w:pPr>
          </w:p>
          <w:p w:rsidR="006365FC" w:rsidRPr="005E075E" w:rsidRDefault="006365FC" w:rsidP="00F131A1">
            <w:pPr>
              <w:ind w:firstLine="0"/>
              <w:rPr>
                <w:rFonts w:ascii="Times New Roman" w:hAnsi="Times New Roman" w:cs="Times New Roman"/>
                <w:sz w:val="24"/>
                <w:szCs w:val="24"/>
              </w:rPr>
            </w:pPr>
          </w:p>
        </w:tc>
        <w:tc>
          <w:tcPr>
            <w:tcW w:w="6379" w:type="dxa"/>
            <w:tcBorders>
              <w:top w:val="single" w:sz="2" w:space="0" w:color="auto"/>
              <w:left w:val="single" w:sz="2" w:space="0" w:color="auto"/>
              <w:bottom w:val="single" w:sz="2" w:space="0" w:color="auto"/>
              <w:right w:val="single" w:sz="2" w:space="0" w:color="auto"/>
            </w:tcBorders>
          </w:tcPr>
          <w:p w:rsidR="006365FC" w:rsidRPr="005E075E" w:rsidRDefault="006365FC" w:rsidP="00F131A1">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площадь земельного участка  – 1000 кв.м /50000 кв.м</w:t>
            </w:r>
          </w:p>
          <w:p w:rsidR="006365FC" w:rsidRPr="005E075E" w:rsidRDefault="006365FC" w:rsidP="00F131A1">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ширина земельного участка вдоль фронта улицы (проезда) – 20 м/ 150 м</w:t>
            </w:r>
          </w:p>
          <w:p w:rsidR="006365FC" w:rsidRPr="005E075E" w:rsidRDefault="006365FC" w:rsidP="00F131A1">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Максимальное количество надземных этажей зданий – 5 этажа </w:t>
            </w:r>
          </w:p>
          <w:p w:rsidR="006365FC" w:rsidRPr="005E075E" w:rsidRDefault="006365FC" w:rsidP="00F131A1">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Максимальная высота строений - 20 м</w:t>
            </w:r>
          </w:p>
          <w:p w:rsidR="006365FC" w:rsidRPr="005E075E" w:rsidRDefault="006365FC" w:rsidP="00F131A1">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участка - 60%</w:t>
            </w:r>
          </w:p>
          <w:p w:rsidR="006365FC" w:rsidRPr="005E075E" w:rsidRDefault="006365FC" w:rsidP="00F131A1">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от красной линии - 5 м (если не установлены красные линии - от фасадной границы участка)</w:t>
            </w:r>
          </w:p>
          <w:p w:rsidR="006365FC" w:rsidRPr="005E075E" w:rsidRDefault="006365FC" w:rsidP="00F131A1">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и сооружений от границ соседних участков - 3 м</w:t>
            </w:r>
          </w:p>
        </w:tc>
      </w:tr>
      <w:tr w:rsidR="006365FC" w:rsidRPr="005E075E">
        <w:trPr>
          <w:trHeight w:val="20"/>
        </w:trPr>
        <w:tc>
          <w:tcPr>
            <w:tcW w:w="9923" w:type="dxa"/>
            <w:gridSpan w:val="2"/>
            <w:tcBorders>
              <w:top w:val="single" w:sz="2" w:space="0" w:color="auto"/>
            </w:tcBorders>
          </w:tcPr>
          <w:p w:rsidR="006365FC" w:rsidRPr="005E075E" w:rsidRDefault="006365FC" w:rsidP="00F131A1">
            <w:pPr>
              <w:rPr>
                <w:rFonts w:ascii="Times New Roman" w:hAnsi="Times New Roman" w:cs="Times New Roman"/>
                <w:i/>
                <w:iCs/>
                <w:sz w:val="24"/>
                <w:szCs w:val="24"/>
              </w:rPr>
            </w:pPr>
            <w:r w:rsidRPr="005E075E">
              <w:rPr>
                <w:rFonts w:ascii="Times New Roman" w:hAnsi="Times New Roman" w:cs="Times New Roman"/>
                <w:i/>
                <w:iCs/>
                <w:sz w:val="24"/>
                <w:szCs w:val="24"/>
              </w:rPr>
              <w:t>*размещение исключительно рынков строительных материалов, сельскохозяйственных рынков, рынков домашних и сельскохозяйственных животных</w:t>
            </w:r>
          </w:p>
          <w:p w:rsidR="006365FC" w:rsidRPr="005E075E" w:rsidRDefault="006365FC" w:rsidP="00F131A1">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i/>
                <w:iCs/>
                <w:sz w:val="24"/>
                <w:szCs w:val="24"/>
              </w:rPr>
              <w:t>** размещение исключительно магазинов строительных и промышленных товаров</w:t>
            </w:r>
          </w:p>
        </w:tc>
      </w:tr>
    </w:tbl>
    <w:p w:rsidR="006365FC" w:rsidRPr="0050584D" w:rsidRDefault="006365FC" w:rsidP="00380D5B">
      <w:pPr>
        <w:tabs>
          <w:tab w:val="left" w:pos="2520"/>
        </w:tabs>
        <w:outlineLvl w:val="0"/>
        <w:rPr>
          <w:rFonts w:ascii="Times New Roman" w:hAnsi="Times New Roman" w:cs="Times New Roman"/>
          <w:b/>
          <w:bCs/>
          <w:sz w:val="24"/>
          <w:szCs w:val="24"/>
        </w:rPr>
      </w:pPr>
      <w:bookmarkStart w:id="695" w:name="_Toc536808519"/>
      <w:bookmarkStart w:id="696" w:name="_Toc2770191"/>
      <w:bookmarkStart w:id="697" w:name="_Toc2770868"/>
      <w:bookmarkStart w:id="698" w:name="_Toc2849293"/>
    </w:p>
    <w:p w:rsidR="006365FC" w:rsidRPr="0050584D" w:rsidRDefault="006365FC" w:rsidP="00380D5B">
      <w:pPr>
        <w:tabs>
          <w:tab w:val="left" w:pos="2520"/>
        </w:tabs>
        <w:outlineLvl w:val="0"/>
        <w:rPr>
          <w:rFonts w:ascii="Times New Roman" w:hAnsi="Times New Roman" w:cs="Times New Roman"/>
          <w:sz w:val="24"/>
          <w:szCs w:val="24"/>
        </w:rPr>
      </w:pPr>
      <w:bookmarkStart w:id="699" w:name="_Toc3399219"/>
      <w:r w:rsidRPr="0050584D">
        <w:rPr>
          <w:rFonts w:ascii="Times New Roman" w:hAnsi="Times New Roman" w:cs="Times New Roman"/>
          <w:sz w:val="24"/>
          <w:szCs w:val="24"/>
        </w:rPr>
        <w:t>5.3) Вспомогательные виды и параметры разрешенного использования земельных участков и объектов капитального строительства</w:t>
      </w:r>
      <w:bookmarkEnd w:id="695"/>
      <w:bookmarkEnd w:id="696"/>
      <w:bookmarkEnd w:id="697"/>
      <w:bookmarkEnd w:id="698"/>
      <w:bookmarkEnd w:id="699"/>
    </w:p>
    <w:tbl>
      <w:tblPr>
        <w:tblW w:w="98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55"/>
        <w:gridCol w:w="5741"/>
      </w:tblGrid>
      <w:tr w:rsidR="006365FC" w:rsidRPr="005E075E">
        <w:trPr>
          <w:trHeight w:val="552"/>
          <w:tblHeader/>
          <w:jc w:val="center"/>
        </w:trPr>
        <w:tc>
          <w:tcPr>
            <w:tcW w:w="4155" w:type="dxa"/>
            <w:vAlign w:val="center"/>
          </w:tcPr>
          <w:p w:rsidR="006365FC" w:rsidRPr="005E075E" w:rsidRDefault="006365FC" w:rsidP="00644E2E">
            <w:pPr>
              <w:tabs>
                <w:tab w:val="left" w:pos="2520"/>
              </w:tabs>
              <w:jc w:val="center"/>
              <w:rPr>
                <w:rFonts w:ascii="Times New Roman" w:hAnsi="Times New Roman" w:cs="Times New Roman"/>
                <w:b/>
                <w:bCs/>
                <w:sz w:val="24"/>
                <w:szCs w:val="24"/>
              </w:rPr>
            </w:pPr>
            <w:r w:rsidRPr="005E075E">
              <w:rPr>
                <w:rFonts w:ascii="Times New Roman" w:hAnsi="Times New Roman" w:cs="Times New Roman"/>
                <w:b/>
                <w:bCs/>
                <w:sz w:val="24"/>
                <w:szCs w:val="24"/>
              </w:rPr>
              <w:t xml:space="preserve">Виды разрешенного использования </w:t>
            </w:r>
          </w:p>
        </w:tc>
        <w:tc>
          <w:tcPr>
            <w:tcW w:w="5741" w:type="dxa"/>
            <w:vAlign w:val="center"/>
          </w:tcPr>
          <w:p w:rsidR="006365FC" w:rsidRPr="005E075E" w:rsidRDefault="006365FC" w:rsidP="00EA434A">
            <w:pPr>
              <w:tabs>
                <w:tab w:val="left" w:pos="2520"/>
              </w:tabs>
              <w:jc w:val="center"/>
              <w:rPr>
                <w:rFonts w:ascii="Times New Roman" w:hAnsi="Times New Roman" w:cs="Times New Roman"/>
                <w:b/>
                <w:bCs/>
                <w:sz w:val="24"/>
                <w:szCs w:val="24"/>
              </w:rPr>
            </w:pPr>
            <w:r w:rsidRPr="005E075E">
              <w:rPr>
                <w:rFonts w:ascii="Times New Roman" w:hAnsi="Times New Roman" w:cs="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w:t>
            </w:r>
          </w:p>
        </w:tc>
      </w:tr>
      <w:tr w:rsidR="006365FC" w:rsidRPr="005E075E">
        <w:trPr>
          <w:trHeight w:val="841"/>
          <w:jc w:val="center"/>
        </w:trPr>
        <w:tc>
          <w:tcPr>
            <w:tcW w:w="4155" w:type="dxa"/>
            <w:vAlign w:val="center"/>
          </w:tcPr>
          <w:p w:rsidR="006365FC" w:rsidRPr="005E075E" w:rsidRDefault="006365FC" w:rsidP="00B217B9">
            <w:pPr>
              <w:ind w:firstLine="0"/>
              <w:rPr>
                <w:rFonts w:ascii="Times New Roman" w:hAnsi="Times New Roman" w:cs="Times New Roman"/>
                <w:sz w:val="24"/>
                <w:szCs w:val="24"/>
              </w:rPr>
            </w:pPr>
            <w:r w:rsidRPr="005E075E">
              <w:rPr>
                <w:rFonts w:ascii="Times New Roman" w:hAnsi="Times New Roman" w:cs="Times New Roman"/>
                <w:sz w:val="24"/>
                <w:szCs w:val="24"/>
              </w:rPr>
              <w:t>Парковки, гаражи для временного хранения автотранспорта</w:t>
            </w:r>
          </w:p>
          <w:p w:rsidR="006365FC" w:rsidRPr="005E075E" w:rsidRDefault="006365FC" w:rsidP="00B217B9">
            <w:pPr>
              <w:ind w:firstLine="0"/>
              <w:rPr>
                <w:rFonts w:ascii="Times New Roman" w:hAnsi="Times New Roman" w:cs="Times New Roman"/>
                <w:sz w:val="24"/>
                <w:szCs w:val="24"/>
              </w:rPr>
            </w:pPr>
            <w:r w:rsidRPr="005E075E">
              <w:rPr>
                <w:rFonts w:ascii="Times New Roman" w:hAnsi="Times New Roman" w:cs="Times New Roman"/>
                <w:sz w:val="24"/>
                <w:szCs w:val="24"/>
              </w:rPr>
              <w:t>Гостевые автостоянки для парковки легковых автомобилей посетителей</w:t>
            </w:r>
          </w:p>
          <w:p w:rsidR="006365FC" w:rsidRPr="005E075E" w:rsidRDefault="006365FC" w:rsidP="00B217B9">
            <w:pPr>
              <w:ind w:firstLine="0"/>
              <w:rPr>
                <w:rFonts w:ascii="Times New Roman" w:hAnsi="Times New Roman" w:cs="Times New Roman"/>
                <w:sz w:val="24"/>
                <w:szCs w:val="24"/>
              </w:rPr>
            </w:pPr>
            <w:r w:rsidRPr="005E075E">
              <w:rPr>
                <w:rFonts w:ascii="Times New Roman" w:hAnsi="Times New Roman" w:cs="Times New Roman"/>
                <w:sz w:val="24"/>
                <w:szCs w:val="24"/>
              </w:rPr>
              <w:t xml:space="preserve">Хозяйственные постройки для содержания инвентаря, топлива и других хозяйственных нужд </w:t>
            </w:r>
          </w:p>
          <w:p w:rsidR="006365FC" w:rsidRPr="005E075E" w:rsidRDefault="006365FC" w:rsidP="00B217B9">
            <w:pPr>
              <w:ind w:firstLine="0"/>
              <w:rPr>
                <w:rFonts w:ascii="Times New Roman" w:hAnsi="Times New Roman" w:cs="Times New Roman"/>
                <w:sz w:val="24"/>
                <w:szCs w:val="24"/>
              </w:rPr>
            </w:pPr>
            <w:r w:rsidRPr="005E075E">
              <w:rPr>
                <w:rFonts w:ascii="Times New Roman" w:hAnsi="Times New Roman" w:cs="Times New Roman"/>
                <w:sz w:val="24"/>
                <w:szCs w:val="24"/>
              </w:rPr>
              <w:t>Ангары, навесы</w:t>
            </w:r>
          </w:p>
          <w:p w:rsidR="006365FC" w:rsidRPr="005E075E" w:rsidRDefault="006365FC" w:rsidP="00B217B9">
            <w:pPr>
              <w:ind w:firstLine="0"/>
              <w:rPr>
                <w:rFonts w:ascii="Times New Roman" w:hAnsi="Times New Roman" w:cs="Times New Roman"/>
                <w:sz w:val="24"/>
                <w:szCs w:val="24"/>
              </w:rPr>
            </w:pPr>
            <w:r w:rsidRPr="005E075E">
              <w:rPr>
                <w:rFonts w:ascii="Times New Roman" w:hAnsi="Times New Roman" w:cs="Times New Roman"/>
                <w:sz w:val="24"/>
                <w:szCs w:val="24"/>
              </w:rPr>
              <w:t>Сопутствующие объекты инженерной инфраструктуры (котельные, водозаборы, насосные станции, водонапорные башни, водопроводы, линии электропередач, трансформаторные подстанции, газопроводы, газорегуляторные пункты, газорастпределительные станции, линии связи, телефонные станции, вышки радиорелейной, сотовой связи, канализации, очистные сооружения)</w:t>
            </w:r>
          </w:p>
          <w:p w:rsidR="006365FC" w:rsidRPr="005E075E" w:rsidRDefault="006365FC" w:rsidP="00B217B9">
            <w:pPr>
              <w:ind w:firstLine="0"/>
              <w:rPr>
                <w:rFonts w:ascii="Times New Roman" w:hAnsi="Times New Roman" w:cs="Times New Roman"/>
                <w:sz w:val="24"/>
                <w:szCs w:val="24"/>
              </w:rPr>
            </w:pPr>
            <w:r w:rsidRPr="005E075E">
              <w:rPr>
                <w:rFonts w:ascii="Times New Roman" w:hAnsi="Times New Roman" w:cs="Times New Roman"/>
                <w:sz w:val="24"/>
                <w:szCs w:val="24"/>
              </w:rPr>
              <w:t>Площадки для сбора твердых бытовых отходов</w:t>
            </w:r>
          </w:p>
          <w:p w:rsidR="006365FC" w:rsidRPr="005E075E" w:rsidRDefault="006365FC" w:rsidP="00B217B9">
            <w:pPr>
              <w:ind w:firstLine="0"/>
              <w:rPr>
                <w:rFonts w:ascii="Times New Roman" w:hAnsi="Times New Roman" w:cs="Times New Roman"/>
                <w:sz w:val="24"/>
                <w:szCs w:val="24"/>
              </w:rPr>
            </w:pPr>
            <w:r w:rsidRPr="005E075E">
              <w:rPr>
                <w:rFonts w:ascii="Times New Roman" w:hAnsi="Times New Roman" w:cs="Times New Roman"/>
                <w:sz w:val="24"/>
                <w:szCs w:val="24"/>
              </w:rPr>
              <w:t>Туалеты, септики</w:t>
            </w:r>
          </w:p>
          <w:p w:rsidR="006365FC" w:rsidRPr="005E075E" w:rsidRDefault="006365FC" w:rsidP="00B217B9">
            <w:pPr>
              <w:ind w:firstLine="0"/>
              <w:rPr>
                <w:rFonts w:ascii="Times New Roman" w:hAnsi="Times New Roman" w:cs="Times New Roman"/>
                <w:sz w:val="24"/>
                <w:szCs w:val="24"/>
              </w:rPr>
            </w:pPr>
            <w:r w:rsidRPr="005E075E">
              <w:rPr>
                <w:rFonts w:ascii="Times New Roman" w:hAnsi="Times New Roman" w:cs="Times New Roman"/>
                <w:sz w:val="24"/>
                <w:szCs w:val="24"/>
              </w:rPr>
              <w:t>Элементы благоустройства</w:t>
            </w:r>
          </w:p>
          <w:p w:rsidR="006365FC" w:rsidRPr="005E075E" w:rsidRDefault="006365FC" w:rsidP="00B217B9">
            <w:pPr>
              <w:ind w:firstLine="0"/>
              <w:rPr>
                <w:rFonts w:ascii="Times New Roman" w:hAnsi="Times New Roman" w:cs="Times New Roman"/>
                <w:sz w:val="24"/>
                <w:szCs w:val="24"/>
              </w:rPr>
            </w:pPr>
            <w:r w:rsidRPr="005E075E">
              <w:rPr>
                <w:rFonts w:ascii="Times New Roman" w:hAnsi="Times New Roman" w:cs="Times New Roman"/>
                <w:sz w:val="24"/>
                <w:szCs w:val="24"/>
              </w:rPr>
              <w:t>Площадки для отдыха</w:t>
            </w:r>
          </w:p>
          <w:p w:rsidR="006365FC" w:rsidRPr="005E075E" w:rsidRDefault="006365FC" w:rsidP="00B217B9">
            <w:pPr>
              <w:ind w:firstLine="0"/>
              <w:rPr>
                <w:rFonts w:ascii="Times New Roman" w:hAnsi="Times New Roman" w:cs="Times New Roman"/>
                <w:sz w:val="24"/>
                <w:szCs w:val="24"/>
              </w:rPr>
            </w:pPr>
            <w:r w:rsidRPr="005E075E">
              <w:rPr>
                <w:rFonts w:ascii="Times New Roman" w:hAnsi="Times New Roman" w:cs="Times New Roman"/>
                <w:sz w:val="24"/>
                <w:szCs w:val="24"/>
              </w:rPr>
              <w:t>Памятники, объекты монументального искусства</w:t>
            </w:r>
          </w:p>
        </w:tc>
        <w:tc>
          <w:tcPr>
            <w:tcW w:w="5741" w:type="dxa"/>
            <w:vAlign w:val="center"/>
          </w:tcPr>
          <w:p w:rsidR="006365FC" w:rsidRPr="005E075E" w:rsidRDefault="006365FC" w:rsidP="00644E2E">
            <w:pPr>
              <w:rPr>
                <w:rFonts w:ascii="Times New Roman" w:hAnsi="Times New Roman" w:cs="Times New Roman"/>
                <w:sz w:val="24"/>
                <w:szCs w:val="24"/>
              </w:rPr>
            </w:pPr>
            <w:r w:rsidRPr="005E075E">
              <w:rPr>
                <w:rFonts w:ascii="Times New Roman" w:hAnsi="Times New Roman" w:cs="Times New Roman"/>
                <w:sz w:val="24"/>
                <w:szCs w:val="24"/>
              </w:rPr>
              <w:t>Максимальное количество надземных этажей  – 1 этаж.</w:t>
            </w:r>
          </w:p>
          <w:p w:rsidR="006365FC" w:rsidRPr="005E075E" w:rsidRDefault="006365FC" w:rsidP="00644E2E">
            <w:pPr>
              <w:rPr>
                <w:rFonts w:ascii="Times New Roman" w:hAnsi="Times New Roman" w:cs="Times New Roman"/>
                <w:sz w:val="24"/>
                <w:szCs w:val="24"/>
              </w:rPr>
            </w:pPr>
            <w:r w:rsidRPr="005E075E">
              <w:rPr>
                <w:rFonts w:ascii="Times New Roman" w:hAnsi="Times New Roman" w:cs="Times New Roman"/>
                <w:sz w:val="24"/>
                <w:szCs w:val="24"/>
              </w:rPr>
              <w:t>Максимальная высота зданий, строений, сооружений от уровня земли - 6 м</w:t>
            </w:r>
          </w:p>
          <w:p w:rsidR="006365FC" w:rsidRPr="005E075E" w:rsidRDefault="006365FC" w:rsidP="00644E2E">
            <w:pPr>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от красной линии - 10 м (если не установлены красные линии - от фасадной границы участка)</w:t>
            </w:r>
          </w:p>
          <w:p w:rsidR="006365FC" w:rsidRPr="005E075E" w:rsidRDefault="006365FC" w:rsidP="00644E2E">
            <w:pPr>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и сооружений от границ соседних участков - 3 м</w:t>
            </w:r>
          </w:p>
          <w:p w:rsidR="006365FC" w:rsidRPr="005E075E" w:rsidRDefault="006365FC" w:rsidP="00644E2E">
            <w:pPr>
              <w:rPr>
                <w:rFonts w:ascii="Times New Roman" w:hAnsi="Times New Roman" w:cs="Times New Roman"/>
                <w:sz w:val="24"/>
                <w:szCs w:val="24"/>
              </w:rPr>
            </w:pPr>
            <w:r w:rsidRPr="005E075E">
              <w:rPr>
                <w:rFonts w:ascii="Times New Roman" w:hAnsi="Times New Roman" w:cs="Times New Roman"/>
                <w:sz w:val="24"/>
                <w:szCs w:val="24"/>
              </w:rPr>
              <w:t>Открытые склады твердого топлива и других пылящих материалов следует размещать с наветренной стороны с разрывом не менее 50 м до ближайших бытовых помещений.</w:t>
            </w:r>
          </w:p>
          <w:p w:rsidR="006365FC" w:rsidRPr="005E075E" w:rsidRDefault="006365FC" w:rsidP="00644E2E">
            <w:pPr>
              <w:rPr>
                <w:rFonts w:ascii="Times New Roman" w:hAnsi="Times New Roman" w:cs="Times New Roman"/>
                <w:sz w:val="24"/>
                <w:szCs w:val="24"/>
              </w:rPr>
            </w:pPr>
            <w:r w:rsidRPr="005E075E">
              <w:rPr>
                <w:rFonts w:ascii="Times New Roman" w:hAnsi="Times New Roman" w:cs="Times New Roman"/>
                <w:sz w:val="24"/>
                <w:szCs w:val="24"/>
              </w:rPr>
              <w:t>Расстояние от дворовых туалетов до производственных зданий и складов должно быть не менее 30 м.</w:t>
            </w:r>
          </w:p>
          <w:p w:rsidR="006365FC" w:rsidRPr="005E075E" w:rsidRDefault="006365FC" w:rsidP="00644E2E">
            <w:pPr>
              <w:rPr>
                <w:rFonts w:ascii="Times New Roman" w:hAnsi="Times New Roman" w:cs="Times New Roman"/>
                <w:sz w:val="24"/>
                <w:szCs w:val="24"/>
              </w:rPr>
            </w:pPr>
            <w:r w:rsidRPr="005E075E">
              <w:rPr>
                <w:rFonts w:ascii="Times New Roman" w:hAnsi="Times New Roman" w:cs="Times New Roman"/>
                <w:sz w:val="24"/>
                <w:szCs w:val="24"/>
              </w:rPr>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rsidR="006365FC" w:rsidRPr="005E075E" w:rsidRDefault="006365FC" w:rsidP="00644E2E">
            <w:pPr>
              <w:rPr>
                <w:rFonts w:ascii="Times New Roman" w:hAnsi="Times New Roman" w:cs="Times New Roman"/>
                <w:sz w:val="24"/>
                <w:szCs w:val="24"/>
              </w:rPr>
            </w:pPr>
            <w:r w:rsidRPr="005E075E">
              <w:rPr>
                <w:rFonts w:ascii="Times New Roman" w:hAnsi="Times New Roman" w:cs="Times New Roman"/>
                <w:sz w:val="24"/>
                <w:szCs w:val="24"/>
              </w:rPr>
              <w:t>Для размещения мусоросборников проектируются асфальтированные площадки, расположенные не ближе 30 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tc>
      </w:tr>
    </w:tbl>
    <w:p w:rsidR="006365FC" w:rsidRPr="0050584D" w:rsidRDefault="006365FC" w:rsidP="00380D5B">
      <w:pPr>
        <w:rPr>
          <w:rFonts w:ascii="Times New Roman" w:eastAsia="SimSun" w:hAnsi="Times New Roman"/>
          <w:sz w:val="24"/>
          <w:szCs w:val="24"/>
          <w:lang w:eastAsia="zh-CN"/>
        </w:rPr>
      </w:pPr>
    </w:p>
    <w:p w:rsidR="006365FC" w:rsidRPr="0050584D" w:rsidRDefault="006365FC" w:rsidP="00EA434A">
      <w:pPr>
        <w:ind w:firstLine="851"/>
        <w:outlineLvl w:val="0"/>
        <w:rPr>
          <w:rFonts w:ascii="Times New Roman" w:hAnsi="Times New Roman" w:cs="Times New Roman"/>
          <w:i/>
          <w:iCs/>
          <w:sz w:val="24"/>
          <w:szCs w:val="24"/>
        </w:rPr>
      </w:pPr>
      <w:bookmarkStart w:id="700" w:name="_Toc2770192"/>
      <w:bookmarkStart w:id="701" w:name="_Toc2770869"/>
      <w:bookmarkStart w:id="702" w:name="_Toc2849294"/>
      <w:bookmarkStart w:id="703" w:name="_Toc3399220"/>
      <w:r w:rsidRPr="0050584D">
        <w:rPr>
          <w:rFonts w:ascii="Times New Roman" w:hAnsi="Times New Roman" w:cs="Times New Roman"/>
          <w:b/>
          <w:bCs/>
          <w:sz w:val="24"/>
          <w:szCs w:val="24"/>
          <w:u w:val="single"/>
        </w:rPr>
        <w:t>6)  ИТ-1</w:t>
      </w:r>
      <w:bookmarkStart w:id="704" w:name="_Toc470251910"/>
      <w:bookmarkStart w:id="705" w:name="_Toc479729826"/>
      <w:bookmarkStart w:id="706" w:name="_Toc485899829"/>
      <w:bookmarkStart w:id="707" w:name="_Toc485902069"/>
      <w:bookmarkStart w:id="708" w:name="_Toc489630316"/>
      <w:bookmarkStart w:id="709" w:name="_Toc489643406"/>
      <w:bookmarkStart w:id="710" w:name="_Toc536808521"/>
      <w:bookmarkStart w:id="711" w:name="_Toc2770193"/>
      <w:bookmarkStart w:id="712" w:name="_Toc2770870"/>
      <w:bookmarkStart w:id="713" w:name="_Toc2849295"/>
      <w:bookmarkEnd w:id="700"/>
      <w:bookmarkEnd w:id="701"/>
      <w:bookmarkEnd w:id="702"/>
      <w:r w:rsidRPr="0050584D">
        <w:rPr>
          <w:rFonts w:ascii="Times New Roman" w:hAnsi="Times New Roman" w:cs="Times New Roman"/>
          <w:b/>
          <w:bCs/>
          <w:sz w:val="24"/>
          <w:szCs w:val="24"/>
          <w:u w:val="single"/>
        </w:rPr>
        <w:t>. Зона объектов инженерной инфраструктуры</w:t>
      </w:r>
      <w:bookmarkEnd w:id="703"/>
    </w:p>
    <w:bookmarkEnd w:id="704"/>
    <w:bookmarkEnd w:id="705"/>
    <w:bookmarkEnd w:id="706"/>
    <w:bookmarkEnd w:id="707"/>
    <w:bookmarkEnd w:id="708"/>
    <w:bookmarkEnd w:id="709"/>
    <w:bookmarkEnd w:id="710"/>
    <w:bookmarkEnd w:id="711"/>
    <w:bookmarkEnd w:id="712"/>
    <w:bookmarkEnd w:id="713"/>
    <w:p w:rsidR="006365FC" w:rsidRPr="0050584D" w:rsidRDefault="006365FC" w:rsidP="00EA434A">
      <w:pPr>
        <w:rPr>
          <w:rFonts w:ascii="Times New Roman" w:hAnsi="Times New Roman" w:cs="Times New Roman"/>
          <w:sz w:val="24"/>
          <w:szCs w:val="24"/>
        </w:rPr>
      </w:pPr>
      <w:r w:rsidRPr="0050584D">
        <w:rPr>
          <w:rFonts w:ascii="Times New Roman" w:hAnsi="Times New Roman" w:cs="Times New Roman"/>
          <w:sz w:val="24"/>
          <w:szCs w:val="24"/>
        </w:rPr>
        <w:t>Должны соблюдаться противопожарные, санитарно-эпидемиологические требования, учитываться размеры охранных зон инженерных сетей и сооружений.</w:t>
      </w:r>
    </w:p>
    <w:p w:rsidR="006365FC" w:rsidRPr="0050584D" w:rsidRDefault="006365FC" w:rsidP="00EA434A">
      <w:pPr>
        <w:rPr>
          <w:rFonts w:ascii="Times New Roman" w:hAnsi="Times New Roman" w:cs="Times New Roman"/>
          <w:sz w:val="24"/>
          <w:szCs w:val="24"/>
        </w:rPr>
      </w:pPr>
      <w:r w:rsidRPr="0050584D">
        <w:rPr>
          <w:rFonts w:ascii="Times New Roman" w:hAnsi="Times New Roman" w:cs="Times New Roman"/>
          <w:sz w:val="24"/>
          <w:szCs w:val="24"/>
        </w:rPr>
        <w:t>Проектирование, размещение, реконструкция объектов, являющихся источниками воздействия на среду обитания и здоровье человека, осуществляются с учетом санитарной классификации объектов и размеров санитарно-защитных зон, согласно СанПиН 2.2.1/2.1.1.1200-03 "</w:t>
      </w:r>
      <w:r w:rsidRPr="0050584D">
        <w:rPr>
          <w:rFonts w:ascii="Times New Roman" w:hAnsi="Times New Roman" w:cs="Times New Roman"/>
          <w:sz w:val="24"/>
          <w:szCs w:val="24"/>
          <w:lang w:val="en-US"/>
        </w:rPr>
        <w:t>C</w:t>
      </w:r>
      <w:r w:rsidRPr="0050584D">
        <w:rPr>
          <w:rFonts w:ascii="Times New Roman" w:hAnsi="Times New Roman" w:cs="Times New Roman"/>
          <w:sz w:val="24"/>
          <w:szCs w:val="24"/>
        </w:rPr>
        <w:t>анитарно-защитные зоны и санитарная классификация предприятий, сооружений и иных объектов. Новая редакция"</w:t>
      </w:r>
    </w:p>
    <w:p w:rsidR="006365FC" w:rsidRPr="0050584D" w:rsidRDefault="006365FC" w:rsidP="00EA434A">
      <w:pPr>
        <w:ind w:firstLine="851"/>
        <w:outlineLvl w:val="0"/>
        <w:rPr>
          <w:rFonts w:ascii="Times New Roman" w:hAnsi="Times New Roman" w:cs="Times New Roman"/>
          <w:b/>
          <w:bCs/>
          <w:sz w:val="24"/>
          <w:szCs w:val="24"/>
        </w:rPr>
      </w:pPr>
      <w:bookmarkStart w:id="714" w:name="_Toc3399221"/>
      <w:r w:rsidRPr="0050584D">
        <w:rPr>
          <w:rFonts w:ascii="Times New Roman" w:hAnsi="Times New Roman" w:cs="Times New Roman"/>
          <w:sz w:val="24"/>
          <w:szCs w:val="24"/>
        </w:rPr>
        <w:t>В границах населенных пунктов не допускается расширение и реконструкция объектов, если при этом требуется увеличение размера санитарно-защитных зон.</w:t>
      </w:r>
      <w:bookmarkEnd w:id="714"/>
      <w:r w:rsidRPr="0050584D">
        <w:rPr>
          <w:rFonts w:ascii="Times New Roman" w:hAnsi="Times New Roman" w:cs="Times New Roman"/>
          <w:b/>
          <w:bCs/>
          <w:sz w:val="24"/>
          <w:szCs w:val="24"/>
        </w:rPr>
        <w:t xml:space="preserve"> </w:t>
      </w:r>
    </w:p>
    <w:p w:rsidR="006365FC" w:rsidRPr="0050584D" w:rsidRDefault="006365FC" w:rsidP="00EA434A">
      <w:pPr>
        <w:outlineLvl w:val="0"/>
        <w:rPr>
          <w:rFonts w:ascii="Times New Roman" w:hAnsi="Times New Roman" w:cs="Times New Roman"/>
          <w:sz w:val="24"/>
          <w:szCs w:val="24"/>
        </w:rPr>
      </w:pPr>
    </w:p>
    <w:p w:rsidR="006365FC" w:rsidRPr="0050584D" w:rsidRDefault="006365FC" w:rsidP="00EA434A">
      <w:pPr>
        <w:outlineLvl w:val="0"/>
        <w:rPr>
          <w:rFonts w:ascii="Times New Roman" w:hAnsi="Times New Roman" w:cs="Times New Roman"/>
          <w:sz w:val="24"/>
          <w:szCs w:val="24"/>
        </w:rPr>
      </w:pPr>
      <w:bookmarkStart w:id="715" w:name="_Toc3399222"/>
      <w:r w:rsidRPr="0050584D">
        <w:rPr>
          <w:rFonts w:ascii="Times New Roman" w:hAnsi="Times New Roman" w:cs="Times New Roman"/>
          <w:sz w:val="24"/>
          <w:szCs w:val="24"/>
        </w:rPr>
        <w:t>6.1) Основные виды и параметры разрешенного использования земельных участков и объектов капитального строительства</w:t>
      </w:r>
      <w:bookmarkEnd w:id="715"/>
    </w:p>
    <w:tbl>
      <w:tblPr>
        <w:tblW w:w="1006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69"/>
        <w:gridCol w:w="6095"/>
      </w:tblGrid>
      <w:tr w:rsidR="006365FC" w:rsidRPr="005E075E">
        <w:trPr>
          <w:trHeight w:val="20"/>
          <w:tblHeader/>
        </w:trPr>
        <w:tc>
          <w:tcPr>
            <w:tcW w:w="3969" w:type="dxa"/>
            <w:vAlign w:val="center"/>
          </w:tcPr>
          <w:p w:rsidR="006365FC" w:rsidRPr="005E075E" w:rsidRDefault="006365FC" w:rsidP="00644E2E">
            <w:pPr>
              <w:tabs>
                <w:tab w:val="left" w:pos="2520"/>
              </w:tabs>
              <w:jc w:val="center"/>
              <w:rPr>
                <w:rFonts w:ascii="Times New Roman" w:hAnsi="Times New Roman" w:cs="Times New Roman"/>
                <w:b/>
                <w:bCs/>
                <w:sz w:val="24"/>
                <w:szCs w:val="24"/>
              </w:rPr>
            </w:pPr>
            <w:r w:rsidRPr="005E075E">
              <w:rPr>
                <w:rFonts w:ascii="Times New Roman" w:hAnsi="Times New Roman" w:cs="Times New Roman"/>
                <w:b/>
                <w:bCs/>
                <w:sz w:val="24"/>
                <w:szCs w:val="24"/>
              </w:rPr>
              <w:t>Виды разрешенного использования земельных участков и объектов капитального строительства</w:t>
            </w:r>
          </w:p>
        </w:tc>
        <w:tc>
          <w:tcPr>
            <w:tcW w:w="6095" w:type="dxa"/>
            <w:vAlign w:val="center"/>
          </w:tcPr>
          <w:p w:rsidR="006365FC" w:rsidRPr="005E075E" w:rsidRDefault="006365FC" w:rsidP="00644E2E">
            <w:pPr>
              <w:tabs>
                <w:tab w:val="left" w:pos="2520"/>
              </w:tabs>
              <w:rPr>
                <w:rFonts w:ascii="Times New Roman" w:hAnsi="Times New Roman" w:cs="Times New Roman"/>
                <w:b/>
                <w:bCs/>
                <w:sz w:val="24"/>
                <w:szCs w:val="24"/>
              </w:rPr>
            </w:pPr>
            <w:r w:rsidRPr="005E075E">
              <w:rPr>
                <w:rFonts w:ascii="Times New Roman" w:hAnsi="Times New Roman" w:cs="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365FC" w:rsidRPr="005E075E">
        <w:trPr>
          <w:trHeight w:val="20"/>
        </w:trPr>
        <w:tc>
          <w:tcPr>
            <w:tcW w:w="3969" w:type="dxa"/>
          </w:tcPr>
          <w:p w:rsidR="006365FC" w:rsidRPr="005E075E" w:rsidRDefault="006365FC" w:rsidP="00F641B7">
            <w:pPr>
              <w:ind w:firstLine="0"/>
              <w:rPr>
                <w:rFonts w:ascii="Times New Roman" w:hAnsi="Times New Roman" w:cs="Times New Roman"/>
                <w:sz w:val="24"/>
                <w:szCs w:val="24"/>
              </w:rPr>
            </w:pPr>
            <w:r w:rsidRPr="005E075E">
              <w:rPr>
                <w:rFonts w:ascii="Times New Roman" w:hAnsi="Times New Roman" w:cs="Times New Roman"/>
                <w:sz w:val="24"/>
                <w:szCs w:val="24"/>
              </w:rPr>
              <w:t>[3.1] - Коммунальное обслуживание</w:t>
            </w:r>
          </w:p>
          <w:p w:rsidR="006365FC" w:rsidRPr="005E075E" w:rsidRDefault="006365FC" w:rsidP="00F641B7">
            <w:pPr>
              <w:shd w:val="clear" w:color="auto" w:fill="FFFFFF"/>
              <w:ind w:firstLine="0"/>
              <w:rPr>
                <w:rFonts w:ascii="Times New Roman" w:hAnsi="Times New Roman" w:cs="Times New Roman"/>
                <w:sz w:val="24"/>
                <w:szCs w:val="24"/>
              </w:rPr>
            </w:pPr>
            <w:r w:rsidRPr="005E075E">
              <w:rPr>
                <w:rFonts w:ascii="Times New Roman" w:hAnsi="Times New Roman" w:cs="Times New Roman"/>
                <w:sz w:val="24"/>
                <w:szCs w:val="24"/>
              </w:rPr>
              <w:t>[3.1.1] - Предоставление коммунальных услуг</w:t>
            </w:r>
          </w:p>
          <w:p w:rsidR="006365FC" w:rsidRPr="005E075E" w:rsidRDefault="006365FC" w:rsidP="00F641B7">
            <w:pPr>
              <w:shd w:val="clear" w:color="auto" w:fill="FFFFFF"/>
              <w:ind w:firstLine="0"/>
              <w:rPr>
                <w:rFonts w:ascii="Times New Roman" w:hAnsi="Times New Roman" w:cs="Times New Roman"/>
                <w:sz w:val="24"/>
                <w:szCs w:val="24"/>
              </w:rPr>
            </w:pPr>
            <w:r w:rsidRPr="005E075E">
              <w:rPr>
                <w:rFonts w:ascii="Times New Roman" w:hAnsi="Times New Roman" w:cs="Times New Roman"/>
                <w:sz w:val="24"/>
                <w:szCs w:val="24"/>
              </w:rPr>
              <w:t xml:space="preserve">[3.1.2] - Административные здания организаций, обеспечивающих предоставление коммунальных услуг </w:t>
            </w:r>
          </w:p>
          <w:p w:rsidR="006365FC" w:rsidRPr="005E075E" w:rsidRDefault="006365FC" w:rsidP="00F641B7">
            <w:pPr>
              <w:ind w:firstLine="0"/>
              <w:rPr>
                <w:rFonts w:ascii="Times New Roman" w:hAnsi="Times New Roman" w:cs="Times New Roman"/>
                <w:sz w:val="24"/>
                <w:szCs w:val="24"/>
              </w:rPr>
            </w:pPr>
            <w:r w:rsidRPr="005E075E">
              <w:rPr>
                <w:rFonts w:ascii="Times New Roman" w:hAnsi="Times New Roman" w:cs="Times New Roman"/>
                <w:sz w:val="24"/>
                <w:szCs w:val="24"/>
              </w:rPr>
              <w:t>[3.9.1] - Обеспечение деятельности в области гидрометеорологии и смежных с ней областях</w:t>
            </w:r>
          </w:p>
          <w:p w:rsidR="006365FC" w:rsidRPr="005E075E" w:rsidRDefault="006365FC" w:rsidP="00F641B7">
            <w:pPr>
              <w:ind w:firstLine="0"/>
              <w:rPr>
                <w:rFonts w:ascii="Times New Roman" w:hAnsi="Times New Roman" w:cs="Times New Roman"/>
                <w:sz w:val="24"/>
                <w:szCs w:val="24"/>
              </w:rPr>
            </w:pPr>
            <w:r w:rsidRPr="005E075E">
              <w:rPr>
                <w:rFonts w:ascii="Times New Roman" w:hAnsi="Times New Roman" w:cs="Times New Roman"/>
                <w:sz w:val="24"/>
                <w:szCs w:val="24"/>
              </w:rPr>
              <w:t>[6.8] - Связь</w:t>
            </w:r>
          </w:p>
          <w:p w:rsidR="006365FC" w:rsidRPr="005E075E" w:rsidRDefault="006365FC" w:rsidP="00F641B7">
            <w:pPr>
              <w:ind w:firstLine="0"/>
              <w:rPr>
                <w:rFonts w:ascii="Times New Roman" w:hAnsi="Times New Roman" w:cs="Times New Roman"/>
                <w:sz w:val="24"/>
                <w:szCs w:val="24"/>
              </w:rPr>
            </w:pPr>
            <w:r w:rsidRPr="005E075E">
              <w:rPr>
                <w:rFonts w:ascii="Times New Roman" w:hAnsi="Times New Roman" w:cs="Times New Roman"/>
                <w:sz w:val="24"/>
                <w:szCs w:val="24"/>
              </w:rPr>
              <w:t xml:space="preserve">[7.5] - Трубопроводный транспорта  </w:t>
            </w:r>
          </w:p>
          <w:p w:rsidR="006365FC" w:rsidRPr="005E075E" w:rsidRDefault="006365FC" w:rsidP="00F641B7">
            <w:pPr>
              <w:ind w:firstLine="0"/>
              <w:rPr>
                <w:rFonts w:ascii="Times New Roman" w:hAnsi="Times New Roman" w:cs="Times New Roman"/>
                <w:sz w:val="24"/>
                <w:szCs w:val="24"/>
              </w:rPr>
            </w:pPr>
            <w:r w:rsidRPr="005E075E">
              <w:rPr>
                <w:rFonts w:ascii="Times New Roman" w:hAnsi="Times New Roman" w:cs="Times New Roman"/>
                <w:sz w:val="24"/>
                <w:szCs w:val="24"/>
              </w:rPr>
              <w:t>[11.3] - Гидротехнические сооружения</w:t>
            </w:r>
          </w:p>
        </w:tc>
        <w:tc>
          <w:tcPr>
            <w:tcW w:w="6095" w:type="dxa"/>
          </w:tcPr>
          <w:p w:rsidR="006365FC" w:rsidRPr="005E075E" w:rsidRDefault="006365FC" w:rsidP="00F641B7">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площадь земельного участка  – 10 кв. м /10000 кв.</w:t>
            </w:r>
          </w:p>
          <w:p w:rsidR="006365FC" w:rsidRPr="005E075E" w:rsidRDefault="006365FC" w:rsidP="00F641B7">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ширина земельного участка вдоль фронта улицы (проезда) – не устанавливается</w:t>
            </w:r>
          </w:p>
          <w:p w:rsidR="006365FC" w:rsidRPr="005E075E" w:rsidRDefault="006365FC" w:rsidP="00F641B7">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Площадь земельного участка для объектов инженерного обеспечения и вспомогательного инженерного назначения определяется в соответствии с Нормами отвода земельных участков.</w:t>
            </w:r>
          </w:p>
          <w:p w:rsidR="006365FC" w:rsidRPr="005E075E" w:rsidRDefault="006365FC" w:rsidP="00F641B7">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 xml:space="preserve">Максимальный процент застройки в границах земельного участка – 60% , для размещения объектов инженерного обеспечения - не регламентируется </w:t>
            </w:r>
          </w:p>
          <w:p w:rsidR="006365FC" w:rsidRPr="005E075E" w:rsidRDefault="006365FC" w:rsidP="00F641B7">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Максимальное количество надземных этажей зданий – 2 этажа</w:t>
            </w:r>
          </w:p>
          <w:p w:rsidR="006365FC" w:rsidRPr="005E075E" w:rsidRDefault="006365FC" w:rsidP="00F641B7">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Максимальная высота зданий - 15 м </w:t>
            </w:r>
          </w:p>
          <w:p w:rsidR="006365FC" w:rsidRPr="005E075E" w:rsidRDefault="006365FC" w:rsidP="00F641B7">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Максимальная высота сооружений - в соответствии с техническими и технологическими характеристиками объектов</w:t>
            </w:r>
          </w:p>
          <w:p w:rsidR="006365FC" w:rsidRPr="005E075E" w:rsidRDefault="006365FC" w:rsidP="00F641B7">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и сооружений от границ соседних участков - 3 м, но не менее размера охранной зоны объекта.</w:t>
            </w:r>
          </w:p>
        </w:tc>
      </w:tr>
    </w:tbl>
    <w:p w:rsidR="006365FC" w:rsidRPr="0050584D" w:rsidRDefault="006365FC" w:rsidP="00EA434A">
      <w:pPr>
        <w:outlineLvl w:val="0"/>
        <w:rPr>
          <w:rFonts w:ascii="Times New Roman" w:hAnsi="Times New Roman" w:cs="Times New Roman"/>
          <w:b/>
          <w:bCs/>
          <w:sz w:val="24"/>
          <w:szCs w:val="24"/>
        </w:rPr>
      </w:pPr>
    </w:p>
    <w:p w:rsidR="006365FC" w:rsidRPr="0050584D" w:rsidRDefault="006365FC" w:rsidP="001622BF">
      <w:pPr>
        <w:tabs>
          <w:tab w:val="left" w:pos="2520"/>
        </w:tabs>
        <w:outlineLvl w:val="0"/>
        <w:rPr>
          <w:rFonts w:ascii="Times New Roman" w:hAnsi="Times New Roman" w:cs="Times New Roman"/>
          <w:sz w:val="24"/>
          <w:szCs w:val="24"/>
        </w:rPr>
      </w:pPr>
      <w:bookmarkStart w:id="716" w:name="_Toc3399223"/>
      <w:r w:rsidRPr="0050584D">
        <w:rPr>
          <w:rFonts w:ascii="Times New Roman" w:hAnsi="Times New Roman" w:cs="Times New Roman"/>
          <w:sz w:val="24"/>
          <w:szCs w:val="24"/>
        </w:rPr>
        <w:t>6.2)  Условно разрешенные виды и параметры разрешенного использования земельных участков и объектов капитального строительства - не установлены.</w:t>
      </w:r>
      <w:bookmarkEnd w:id="716"/>
    </w:p>
    <w:p w:rsidR="006365FC" w:rsidRPr="0050584D" w:rsidRDefault="006365FC" w:rsidP="001622BF">
      <w:pPr>
        <w:tabs>
          <w:tab w:val="left" w:pos="2520"/>
        </w:tabs>
        <w:outlineLvl w:val="0"/>
        <w:rPr>
          <w:rFonts w:ascii="Times New Roman" w:hAnsi="Times New Roman" w:cs="Times New Roman"/>
          <w:sz w:val="24"/>
          <w:szCs w:val="24"/>
        </w:rPr>
      </w:pPr>
      <w:bookmarkStart w:id="717" w:name="_Toc536808523"/>
    </w:p>
    <w:p w:rsidR="006365FC" w:rsidRPr="0050584D" w:rsidRDefault="006365FC" w:rsidP="001622BF">
      <w:pPr>
        <w:tabs>
          <w:tab w:val="left" w:pos="2520"/>
        </w:tabs>
        <w:outlineLvl w:val="0"/>
        <w:rPr>
          <w:rFonts w:ascii="Times New Roman" w:hAnsi="Times New Roman" w:cs="Times New Roman"/>
          <w:sz w:val="24"/>
          <w:szCs w:val="24"/>
        </w:rPr>
      </w:pPr>
      <w:bookmarkStart w:id="718" w:name="_Toc2770195"/>
      <w:bookmarkStart w:id="719" w:name="_Toc2770872"/>
      <w:bookmarkStart w:id="720" w:name="_Toc2849297"/>
      <w:bookmarkStart w:id="721" w:name="_Toc3399224"/>
      <w:r w:rsidRPr="0050584D">
        <w:rPr>
          <w:rFonts w:ascii="Times New Roman" w:hAnsi="Times New Roman" w:cs="Times New Roman"/>
          <w:sz w:val="24"/>
          <w:szCs w:val="24"/>
        </w:rPr>
        <w:t>6.3) Вспомогательные виды и параметры разрешенного использования земельных участков и объектов капитального строительства</w:t>
      </w:r>
      <w:bookmarkEnd w:id="717"/>
      <w:bookmarkEnd w:id="718"/>
      <w:bookmarkEnd w:id="719"/>
      <w:bookmarkEnd w:id="720"/>
      <w:bookmarkEnd w:id="721"/>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68"/>
        <w:gridCol w:w="5512"/>
      </w:tblGrid>
      <w:tr w:rsidR="006365FC" w:rsidRPr="005E075E">
        <w:trPr>
          <w:trHeight w:val="552"/>
          <w:jc w:val="center"/>
        </w:trPr>
        <w:tc>
          <w:tcPr>
            <w:tcW w:w="4268" w:type="dxa"/>
            <w:vAlign w:val="center"/>
          </w:tcPr>
          <w:p w:rsidR="006365FC" w:rsidRPr="005E075E" w:rsidRDefault="006365FC" w:rsidP="00644E2E">
            <w:pPr>
              <w:tabs>
                <w:tab w:val="left" w:pos="2520"/>
              </w:tabs>
              <w:jc w:val="center"/>
              <w:rPr>
                <w:rFonts w:ascii="Times New Roman" w:hAnsi="Times New Roman" w:cs="Times New Roman"/>
                <w:b/>
                <w:bCs/>
                <w:sz w:val="24"/>
                <w:szCs w:val="24"/>
              </w:rPr>
            </w:pPr>
            <w:r w:rsidRPr="005E075E">
              <w:rPr>
                <w:rFonts w:ascii="Times New Roman" w:hAnsi="Times New Roman" w:cs="Times New Roman"/>
                <w:b/>
                <w:bCs/>
                <w:sz w:val="24"/>
                <w:szCs w:val="24"/>
              </w:rPr>
              <w:t xml:space="preserve">Виды разрешенного использования </w:t>
            </w:r>
          </w:p>
        </w:tc>
        <w:tc>
          <w:tcPr>
            <w:tcW w:w="5512" w:type="dxa"/>
            <w:vAlign w:val="center"/>
          </w:tcPr>
          <w:p w:rsidR="006365FC" w:rsidRPr="005E075E" w:rsidRDefault="006365FC" w:rsidP="00644E2E">
            <w:pPr>
              <w:tabs>
                <w:tab w:val="left" w:pos="2520"/>
              </w:tabs>
              <w:rPr>
                <w:rFonts w:ascii="Times New Roman" w:hAnsi="Times New Roman" w:cs="Times New Roman"/>
                <w:b/>
                <w:bCs/>
                <w:sz w:val="24"/>
                <w:szCs w:val="24"/>
              </w:rPr>
            </w:pPr>
            <w:r w:rsidRPr="005E075E">
              <w:rPr>
                <w:rFonts w:ascii="Times New Roman" w:hAnsi="Times New Roman" w:cs="Times New Roman"/>
                <w:b/>
                <w:bCs/>
                <w:sz w:val="24"/>
                <w:szCs w:val="24"/>
              </w:rPr>
              <w:t xml:space="preserve">Предельные параметры разрешенного строительства, реконструкции объектов </w:t>
            </w:r>
          </w:p>
        </w:tc>
      </w:tr>
      <w:tr w:rsidR="006365FC" w:rsidRPr="005E075E">
        <w:trPr>
          <w:trHeight w:val="841"/>
          <w:jc w:val="center"/>
        </w:trPr>
        <w:tc>
          <w:tcPr>
            <w:tcW w:w="4268" w:type="dxa"/>
            <w:vAlign w:val="center"/>
          </w:tcPr>
          <w:p w:rsidR="006365FC" w:rsidRPr="005E075E" w:rsidRDefault="006365FC" w:rsidP="001622BF">
            <w:pPr>
              <w:ind w:left="20"/>
              <w:rPr>
                <w:rFonts w:ascii="Times New Roman" w:hAnsi="Times New Roman" w:cs="Times New Roman"/>
                <w:sz w:val="24"/>
                <w:szCs w:val="24"/>
              </w:rPr>
            </w:pPr>
            <w:r w:rsidRPr="005E075E">
              <w:rPr>
                <w:rFonts w:ascii="Times New Roman" w:hAnsi="Times New Roman" w:cs="Times New Roman"/>
                <w:sz w:val="24"/>
                <w:szCs w:val="24"/>
              </w:rPr>
              <w:t xml:space="preserve">Сопутствующие объекты инженерной инфраструктуры </w:t>
            </w:r>
          </w:p>
          <w:p w:rsidR="006365FC" w:rsidRPr="005E075E" w:rsidRDefault="006365FC" w:rsidP="001622BF">
            <w:pPr>
              <w:ind w:left="20"/>
              <w:rPr>
                <w:rFonts w:ascii="Times New Roman" w:hAnsi="Times New Roman" w:cs="Times New Roman"/>
                <w:sz w:val="24"/>
                <w:szCs w:val="24"/>
              </w:rPr>
            </w:pPr>
            <w:r w:rsidRPr="005E075E">
              <w:rPr>
                <w:rFonts w:ascii="Times New Roman" w:hAnsi="Times New Roman" w:cs="Times New Roman"/>
                <w:sz w:val="24"/>
                <w:szCs w:val="24"/>
              </w:rPr>
              <w:t>Площадки для сбора твердых бытовых отходов</w:t>
            </w:r>
          </w:p>
          <w:p w:rsidR="006365FC" w:rsidRPr="005E075E" w:rsidRDefault="006365FC" w:rsidP="001622BF">
            <w:pPr>
              <w:ind w:left="20"/>
              <w:rPr>
                <w:rFonts w:ascii="Times New Roman" w:hAnsi="Times New Roman" w:cs="Times New Roman"/>
                <w:sz w:val="24"/>
                <w:szCs w:val="24"/>
              </w:rPr>
            </w:pPr>
            <w:r w:rsidRPr="005E075E">
              <w:rPr>
                <w:rFonts w:ascii="Times New Roman" w:hAnsi="Times New Roman" w:cs="Times New Roman"/>
                <w:sz w:val="24"/>
                <w:szCs w:val="24"/>
              </w:rPr>
              <w:t>Элементы благоустройства</w:t>
            </w:r>
          </w:p>
          <w:p w:rsidR="006365FC" w:rsidRPr="005E075E" w:rsidRDefault="006365FC" w:rsidP="001622BF">
            <w:pPr>
              <w:ind w:left="20"/>
              <w:rPr>
                <w:rFonts w:ascii="Times New Roman" w:hAnsi="Times New Roman" w:cs="Times New Roman"/>
                <w:sz w:val="24"/>
                <w:szCs w:val="24"/>
              </w:rPr>
            </w:pPr>
            <w:r w:rsidRPr="005E075E">
              <w:rPr>
                <w:rFonts w:ascii="Times New Roman" w:hAnsi="Times New Roman" w:cs="Times New Roman"/>
                <w:sz w:val="24"/>
                <w:szCs w:val="24"/>
              </w:rPr>
              <w:t>Площадки для отдыха</w:t>
            </w:r>
          </w:p>
          <w:p w:rsidR="006365FC" w:rsidRPr="005E075E" w:rsidRDefault="006365FC" w:rsidP="001622BF">
            <w:pPr>
              <w:ind w:left="20"/>
              <w:rPr>
                <w:rFonts w:ascii="Times New Roman" w:hAnsi="Times New Roman" w:cs="Times New Roman"/>
                <w:sz w:val="24"/>
                <w:szCs w:val="24"/>
              </w:rPr>
            </w:pPr>
            <w:r w:rsidRPr="005E075E">
              <w:rPr>
                <w:rFonts w:ascii="Times New Roman" w:hAnsi="Times New Roman" w:cs="Times New Roman"/>
                <w:sz w:val="24"/>
                <w:szCs w:val="24"/>
              </w:rPr>
              <w:t>Туалеты, гидронепроницаемые выгребы, септики.</w:t>
            </w:r>
          </w:p>
        </w:tc>
        <w:tc>
          <w:tcPr>
            <w:tcW w:w="5512" w:type="dxa"/>
            <w:vAlign w:val="center"/>
          </w:tcPr>
          <w:p w:rsidR="006365FC" w:rsidRPr="005E075E" w:rsidRDefault="006365FC" w:rsidP="001622BF">
            <w:pPr>
              <w:rPr>
                <w:rFonts w:ascii="Times New Roman" w:hAnsi="Times New Roman" w:cs="Times New Roman"/>
                <w:sz w:val="24"/>
                <w:szCs w:val="24"/>
              </w:rPr>
            </w:pPr>
            <w:r w:rsidRPr="005E075E">
              <w:rPr>
                <w:rFonts w:ascii="Times New Roman" w:hAnsi="Times New Roman" w:cs="Times New Roman"/>
                <w:sz w:val="24"/>
                <w:szCs w:val="24"/>
              </w:rPr>
              <w:t>Максимальное количество надземных этажей  – 1 этаж.</w:t>
            </w:r>
          </w:p>
          <w:p w:rsidR="006365FC" w:rsidRPr="005E075E" w:rsidRDefault="006365FC" w:rsidP="001622BF">
            <w:pPr>
              <w:rPr>
                <w:rFonts w:ascii="Times New Roman" w:hAnsi="Times New Roman" w:cs="Times New Roman"/>
                <w:sz w:val="24"/>
                <w:szCs w:val="24"/>
              </w:rPr>
            </w:pPr>
            <w:r w:rsidRPr="005E075E">
              <w:rPr>
                <w:rFonts w:ascii="Times New Roman" w:hAnsi="Times New Roman" w:cs="Times New Roman"/>
                <w:sz w:val="24"/>
                <w:szCs w:val="24"/>
              </w:rPr>
              <w:t>Максимальная высота зданий, строений, сооружений от уровня земли - 4 м</w:t>
            </w:r>
          </w:p>
          <w:p w:rsidR="006365FC" w:rsidRPr="005E075E" w:rsidRDefault="006365FC" w:rsidP="001622BF">
            <w:pPr>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от красной линии - 10 м (если не установлены красные линии - от фасадной границы участка)</w:t>
            </w:r>
          </w:p>
          <w:p w:rsidR="006365FC" w:rsidRPr="005E075E" w:rsidRDefault="006365FC" w:rsidP="00644E2E">
            <w:pPr>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и сооружений от границ смежных участков - 3 м, а также с учетом охранной зоны объекта и технических регламентов.</w:t>
            </w:r>
          </w:p>
        </w:tc>
      </w:tr>
    </w:tbl>
    <w:p w:rsidR="006365FC" w:rsidRPr="0050584D" w:rsidRDefault="006365FC" w:rsidP="00EA434A">
      <w:pPr>
        <w:autoSpaceDE w:val="0"/>
        <w:rPr>
          <w:rFonts w:ascii="Times New Roman" w:hAnsi="Times New Roman" w:cs="Times New Roman"/>
          <w:sz w:val="24"/>
          <w:szCs w:val="24"/>
        </w:rPr>
      </w:pPr>
    </w:p>
    <w:p w:rsidR="006365FC" w:rsidRPr="0050584D" w:rsidRDefault="006365FC" w:rsidP="004402F4">
      <w:pPr>
        <w:ind w:firstLine="851"/>
        <w:outlineLvl w:val="0"/>
        <w:rPr>
          <w:rFonts w:ascii="Times New Roman" w:hAnsi="Times New Roman" w:cs="Times New Roman"/>
          <w:b/>
          <w:bCs/>
          <w:sz w:val="24"/>
          <w:szCs w:val="24"/>
          <w:u w:val="single"/>
        </w:rPr>
      </w:pPr>
      <w:bookmarkStart w:id="722" w:name="_Toc482333558"/>
      <w:bookmarkStart w:id="723" w:name="_Toc487473510"/>
      <w:bookmarkStart w:id="724" w:name="_Toc2770196"/>
      <w:bookmarkStart w:id="725" w:name="_Toc2770873"/>
      <w:bookmarkStart w:id="726" w:name="_Toc2849298"/>
      <w:bookmarkStart w:id="727" w:name="_Toc3399225"/>
      <w:r w:rsidRPr="0050584D">
        <w:rPr>
          <w:rFonts w:ascii="Times New Roman" w:hAnsi="Times New Roman" w:cs="Times New Roman"/>
          <w:b/>
          <w:bCs/>
          <w:sz w:val="24"/>
          <w:szCs w:val="24"/>
          <w:u w:val="single"/>
        </w:rPr>
        <w:t>7</w:t>
      </w:r>
      <w:r>
        <w:rPr>
          <w:rFonts w:ascii="Times New Roman" w:hAnsi="Times New Roman" w:cs="Times New Roman"/>
          <w:b/>
          <w:bCs/>
          <w:sz w:val="24"/>
          <w:szCs w:val="24"/>
          <w:u w:val="single"/>
        </w:rPr>
        <w:t>) ИТ-2</w:t>
      </w:r>
      <w:r w:rsidRPr="0050584D">
        <w:rPr>
          <w:rFonts w:ascii="Times New Roman" w:hAnsi="Times New Roman" w:cs="Times New Roman"/>
          <w:b/>
          <w:bCs/>
          <w:sz w:val="24"/>
          <w:szCs w:val="24"/>
          <w:u w:val="single"/>
        </w:rPr>
        <w:t>. Зона объектов транспортной инфраструктуры</w:t>
      </w:r>
      <w:bookmarkEnd w:id="722"/>
      <w:bookmarkEnd w:id="723"/>
      <w:bookmarkEnd w:id="724"/>
      <w:bookmarkEnd w:id="725"/>
      <w:bookmarkEnd w:id="726"/>
      <w:bookmarkEnd w:id="727"/>
    </w:p>
    <w:p w:rsidR="006365FC" w:rsidRPr="0050584D" w:rsidRDefault="006365FC" w:rsidP="00644E2E">
      <w:pPr>
        <w:rPr>
          <w:rFonts w:ascii="Times New Roman" w:hAnsi="Times New Roman" w:cs="Times New Roman"/>
          <w:sz w:val="24"/>
          <w:szCs w:val="24"/>
        </w:rPr>
      </w:pPr>
      <w:r w:rsidRPr="0050584D">
        <w:rPr>
          <w:rFonts w:ascii="Times New Roman" w:hAnsi="Times New Roman" w:cs="Times New Roman"/>
          <w:sz w:val="24"/>
          <w:szCs w:val="24"/>
        </w:rPr>
        <w:t>Проектирование, размещение, реконструкция объектов, являющихся источниками воздействия на среду обитания и здоровье человека, осуществляются с учетом санитарной классификации объектов и размеров санитарно-защитных зон, согласно СанПиН 2.2.1/2.1.1.1200-03 "</w:t>
      </w:r>
      <w:r w:rsidRPr="0050584D">
        <w:rPr>
          <w:rFonts w:ascii="Times New Roman" w:hAnsi="Times New Roman" w:cs="Times New Roman"/>
          <w:sz w:val="24"/>
          <w:szCs w:val="24"/>
          <w:lang w:val="en-US"/>
        </w:rPr>
        <w:t>C</w:t>
      </w:r>
      <w:r w:rsidRPr="0050584D">
        <w:rPr>
          <w:rFonts w:ascii="Times New Roman" w:hAnsi="Times New Roman" w:cs="Times New Roman"/>
          <w:sz w:val="24"/>
          <w:szCs w:val="24"/>
        </w:rPr>
        <w:t>анитарно-защитные зоны и санитарная классификация предприятий, сооружений и иных объектов. Новая редакция"</w:t>
      </w:r>
    </w:p>
    <w:p w:rsidR="006365FC" w:rsidRPr="0050584D" w:rsidRDefault="006365FC" w:rsidP="00644E2E">
      <w:pPr>
        <w:tabs>
          <w:tab w:val="left" w:pos="2520"/>
        </w:tabs>
        <w:outlineLvl w:val="0"/>
        <w:rPr>
          <w:rFonts w:ascii="Times New Roman" w:hAnsi="Times New Roman" w:cs="Times New Roman"/>
          <w:b/>
          <w:bCs/>
          <w:sz w:val="24"/>
          <w:szCs w:val="24"/>
        </w:rPr>
      </w:pPr>
      <w:bookmarkStart w:id="728" w:name="_Toc3399226"/>
      <w:r w:rsidRPr="0050584D">
        <w:rPr>
          <w:rFonts w:ascii="Times New Roman" w:hAnsi="Times New Roman" w:cs="Times New Roman"/>
          <w:sz w:val="24"/>
          <w:szCs w:val="24"/>
        </w:rPr>
        <w:t>В границах населенных пунктов не допускается расширение и реконструкция объектов, если при этом требуется увеличение размера санитарно-защитных зон.</w:t>
      </w:r>
      <w:bookmarkEnd w:id="728"/>
      <w:r w:rsidRPr="0050584D">
        <w:rPr>
          <w:rFonts w:ascii="Times New Roman" w:hAnsi="Times New Roman" w:cs="Times New Roman"/>
          <w:b/>
          <w:bCs/>
          <w:sz w:val="24"/>
          <w:szCs w:val="24"/>
        </w:rPr>
        <w:t xml:space="preserve"> </w:t>
      </w:r>
    </w:p>
    <w:p w:rsidR="006365FC" w:rsidRPr="0050584D" w:rsidRDefault="006365FC" w:rsidP="00644E2E">
      <w:pPr>
        <w:tabs>
          <w:tab w:val="left" w:pos="2520"/>
        </w:tabs>
        <w:outlineLvl w:val="0"/>
        <w:rPr>
          <w:rFonts w:ascii="Times New Roman" w:hAnsi="Times New Roman" w:cs="Times New Roman"/>
          <w:b/>
          <w:bCs/>
          <w:sz w:val="24"/>
          <w:szCs w:val="24"/>
        </w:rPr>
      </w:pPr>
    </w:p>
    <w:p w:rsidR="006365FC" w:rsidRPr="0050584D" w:rsidRDefault="006365FC" w:rsidP="00644E2E">
      <w:pPr>
        <w:tabs>
          <w:tab w:val="left" w:pos="2520"/>
        </w:tabs>
        <w:outlineLvl w:val="0"/>
        <w:rPr>
          <w:rFonts w:ascii="Times New Roman" w:hAnsi="Times New Roman" w:cs="Times New Roman"/>
          <w:sz w:val="24"/>
          <w:szCs w:val="24"/>
        </w:rPr>
      </w:pPr>
      <w:bookmarkStart w:id="729" w:name="_Toc3399227"/>
      <w:r>
        <w:rPr>
          <w:rFonts w:ascii="Times New Roman" w:hAnsi="Times New Roman" w:cs="Times New Roman"/>
          <w:sz w:val="24"/>
          <w:szCs w:val="24"/>
        </w:rPr>
        <w:t>7</w:t>
      </w:r>
      <w:r w:rsidRPr="0050584D">
        <w:rPr>
          <w:rFonts w:ascii="Times New Roman" w:hAnsi="Times New Roman" w:cs="Times New Roman"/>
          <w:sz w:val="24"/>
          <w:szCs w:val="24"/>
        </w:rPr>
        <w:t>.1) Основные виды и параметры разрешенного использования земельных участков и объектов капитального строительства</w:t>
      </w:r>
      <w:bookmarkEnd w:id="729"/>
    </w:p>
    <w:tbl>
      <w:tblPr>
        <w:tblW w:w="1006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69"/>
        <w:gridCol w:w="6095"/>
      </w:tblGrid>
      <w:tr w:rsidR="006365FC" w:rsidRPr="005E075E">
        <w:trPr>
          <w:trHeight w:val="20"/>
          <w:tblHeader/>
        </w:trPr>
        <w:tc>
          <w:tcPr>
            <w:tcW w:w="3969" w:type="dxa"/>
            <w:vAlign w:val="center"/>
          </w:tcPr>
          <w:p w:rsidR="006365FC" w:rsidRPr="005E075E" w:rsidRDefault="006365FC" w:rsidP="00644E2E">
            <w:pPr>
              <w:tabs>
                <w:tab w:val="left" w:pos="2520"/>
              </w:tabs>
              <w:jc w:val="center"/>
              <w:rPr>
                <w:rFonts w:ascii="Times New Roman" w:hAnsi="Times New Roman" w:cs="Times New Roman"/>
                <w:b/>
                <w:bCs/>
                <w:sz w:val="24"/>
                <w:szCs w:val="24"/>
              </w:rPr>
            </w:pPr>
            <w:r w:rsidRPr="005E075E">
              <w:rPr>
                <w:rFonts w:ascii="Times New Roman" w:hAnsi="Times New Roman" w:cs="Times New Roman"/>
                <w:b/>
                <w:bCs/>
                <w:sz w:val="24"/>
                <w:szCs w:val="24"/>
              </w:rPr>
              <w:t>Виды разрешенного использования земельных участков и объектов капитального строительства</w:t>
            </w:r>
          </w:p>
        </w:tc>
        <w:tc>
          <w:tcPr>
            <w:tcW w:w="6095" w:type="dxa"/>
            <w:vAlign w:val="center"/>
          </w:tcPr>
          <w:p w:rsidR="006365FC" w:rsidRPr="005E075E" w:rsidRDefault="006365FC" w:rsidP="008326A5">
            <w:pPr>
              <w:tabs>
                <w:tab w:val="left" w:pos="2520"/>
              </w:tabs>
              <w:jc w:val="center"/>
              <w:rPr>
                <w:rFonts w:ascii="Times New Roman" w:hAnsi="Times New Roman" w:cs="Times New Roman"/>
                <w:b/>
                <w:bCs/>
                <w:sz w:val="24"/>
                <w:szCs w:val="24"/>
              </w:rPr>
            </w:pPr>
            <w:r w:rsidRPr="005E075E">
              <w:rPr>
                <w:rFonts w:ascii="Times New Roman" w:hAnsi="Times New Roman" w:cs="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365FC" w:rsidRPr="005E075E">
        <w:trPr>
          <w:trHeight w:val="20"/>
        </w:trPr>
        <w:tc>
          <w:tcPr>
            <w:tcW w:w="3969" w:type="dxa"/>
          </w:tcPr>
          <w:p w:rsidR="006365FC" w:rsidRPr="005E075E" w:rsidRDefault="006365FC" w:rsidP="00335FC7">
            <w:pPr>
              <w:ind w:left="34" w:firstLine="0"/>
              <w:rPr>
                <w:rFonts w:ascii="Times New Roman" w:hAnsi="Times New Roman" w:cs="Times New Roman"/>
                <w:sz w:val="24"/>
                <w:szCs w:val="24"/>
              </w:rPr>
            </w:pPr>
            <w:r w:rsidRPr="005E075E">
              <w:rPr>
                <w:rFonts w:ascii="Times New Roman" w:hAnsi="Times New Roman" w:cs="Times New Roman"/>
                <w:sz w:val="24"/>
                <w:szCs w:val="24"/>
              </w:rPr>
              <w:t>[7.1] - Железнодорожный транспорт</w:t>
            </w:r>
          </w:p>
          <w:p w:rsidR="006365FC" w:rsidRPr="005E075E" w:rsidRDefault="006365FC" w:rsidP="00335FC7">
            <w:pPr>
              <w:ind w:left="34" w:firstLine="0"/>
              <w:rPr>
                <w:rFonts w:ascii="Times New Roman" w:hAnsi="Times New Roman" w:cs="Times New Roman"/>
                <w:sz w:val="24"/>
                <w:szCs w:val="24"/>
              </w:rPr>
            </w:pPr>
            <w:r w:rsidRPr="005E075E">
              <w:rPr>
                <w:rFonts w:ascii="Times New Roman" w:hAnsi="Times New Roman" w:cs="Times New Roman"/>
                <w:sz w:val="24"/>
                <w:szCs w:val="24"/>
              </w:rPr>
              <w:t>[7.1] - Железнодорожные пути</w:t>
            </w:r>
          </w:p>
          <w:p w:rsidR="006365FC" w:rsidRPr="005E075E" w:rsidRDefault="006365FC" w:rsidP="00335FC7">
            <w:pPr>
              <w:ind w:left="34" w:firstLine="0"/>
              <w:rPr>
                <w:rFonts w:ascii="Times New Roman" w:hAnsi="Times New Roman" w:cs="Times New Roman"/>
                <w:sz w:val="24"/>
                <w:szCs w:val="24"/>
              </w:rPr>
            </w:pPr>
            <w:r w:rsidRPr="005E075E">
              <w:rPr>
                <w:rFonts w:ascii="Times New Roman" w:hAnsi="Times New Roman" w:cs="Times New Roman"/>
                <w:sz w:val="24"/>
                <w:szCs w:val="24"/>
              </w:rPr>
              <w:t>[7.1] - Обслуживание железнодорожных перевозок</w:t>
            </w:r>
          </w:p>
          <w:p w:rsidR="006365FC" w:rsidRPr="005E075E" w:rsidRDefault="006365FC" w:rsidP="00335FC7">
            <w:pPr>
              <w:ind w:left="34" w:firstLine="0"/>
              <w:rPr>
                <w:rFonts w:ascii="Times New Roman" w:hAnsi="Times New Roman" w:cs="Times New Roman"/>
                <w:sz w:val="24"/>
                <w:szCs w:val="24"/>
              </w:rPr>
            </w:pPr>
            <w:r w:rsidRPr="005E075E">
              <w:rPr>
                <w:rFonts w:ascii="Times New Roman" w:hAnsi="Times New Roman" w:cs="Times New Roman"/>
                <w:sz w:val="24"/>
                <w:szCs w:val="24"/>
              </w:rPr>
              <w:t>[7.2.1] - Размещение автомобильных дорог</w:t>
            </w:r>
          </w:p>
          <w:p w:rsidR="006365FC" w:rsidRPr="005E075E" w:rsidRDefault="006365FC" w:rsidP="00335FC7">
            <w:pPr>
              <w:ind w:left="34" w:firstLine="0"/>
              <w:rPr>
                <w:rFonts w:ascii="Times New Roman" w:hAnsi="Times New Roman" w:cs="Times New Roman"/>
                <w:sz w:val="24"/>
                <w:szCs w:val="24"/>
              </w:rPr>
            </w:pPr>
            <w:r w:rsidRPr="005E075E">
              <w:rPr>
                <w:rFonts w:ascii="Times New Roman" w:hAnsi="Times New Roman" w:cs="Times New Roman"/>
                <w:sz w:val="24"/>
                <w:szCs w:val="24"/>
              </w:rPr>
              <w:t xml:space="preserve">[7.5] - Трубопроводный транспорт </w:t>
            </w:r>
          </w:p>
          <w:p w:rsidR="006365FC" w:rsidRPr="005E075E" w:rsidRDefault="006365FC" w:rsidP="00335FC7">
            <w:pPr>
              <w:ind w:left="34" w:firstLine="0"/>
              <w:rPr>
                <w:rFonts w:ascii="Times New Roman" w:hAnsi="Times New Roman" w:cs="Times New Roman"/>
                <w:sz w:val="24"/>
                <w:szCs w:val="24"/>
              </w:rPr>
            </w:pPr>
            <w:r w:rsidRPr="005E075E">
              <w:rPr>
                <w:rFonts w:ascii="Times New Roman" w:hAnsi="Times New Roman" w:cs="Times New Roman"/>
                <w:sz w:val="24"/>
                <w:szCs w:val="24"/>
              </w:rPr>
              <w:t>[6.8] - Связь</w:t>
            </w:r>
          </w:p>
          <w:p w:rsidR="006365FC" w:rsidRPr="005E075E" w:rsidRDefault="006365FC" w:rsidP="00335FC7">
            <w:pPr>
              <w:ind w:left="34" w:firstLine="0"/>
              <w:rPr>
                <w:rFonts w:ascii="Times New Roman" w:hAnsi="Times New Roman" w:cs="Times New Roman"/>
                <w:sz w:val="24"/>
                <w:szCs w:val="24"/>
              </w:rPr>
            </w:pPr>
            <w:r w:rsidRPr="005E075E">
              <w:rPr>
                <w:rFonts w:ascii="Times New Roman" w:hAnsi="Times New Roman" w:cs="Times New Roman"/>
                <w:sz w:val="24"/>
                <w:szCs w:val="24"/>
              </w:rPr>
              <w:t>[11.3] - Гидротехнические сооружения</w:t>
            </w:r>
          </w:p>
          <w:p w:rsidR="006365FC" w:rsidRPr="005E075E" w:rsidRDefault="006365FC" w:rsidP="00335FC7">
            <w:pPr>
              <w:ind w:left="34" w:firstLine="0"/>
              <w:rPr>
                <w:rFonts w:ascii="Times New Roman" w:hAnsi="Times New Roman" w:cs="Times New Roman"/>
                <w:sz w:val="24"/>
                <w:szCs w:val="24"/>
              </w:rPr>
            </w:pPr>
          </w:p>
        </w:tc>
        <w:tc>
          <w:tcPr>
            <w:tcW w:w="6095" w:type="dxa"/>
          </w:tcPr>
          <w:p w:rsidR="006365FC" w:rsidRPr="005E075E" w:rsidRDefault="006365FC" w:rsidP="00335FC7">
            <w:pPr>
              <w:keepLines/>
              <w:suppressAutoHyphens/>
              <w:overflowPunct w:val="0"/>
              <w:autoSpaceDE w:val="0"/>
              <w:ind w:left="34"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площадь земельного участка  – 100 кв. м /7500 кв.м (для линейных объектов не нормируются)</w:t>
            </w:r>
          </w:p>
          <w:p w:rsidR="006365FC" w:rsidRPr="005E075E" w:rsidRDefault="006365FC" w:rsidP="00335FC7">
            <w:pPr>
              <w:keepLines/>
              <w:suppressAutoHyphens/>
              <w:overflowPunct w:val="0"/>
              <w:autoSpaceDE w:val="0"/>
              <w:ind w:left="34" w:firstLine="0"/>
              <w:textAlignment w:val="baseline"/>
              <w:rPr>
                <w:rFonts w:ascii="Times New Roman" w:hAnsi="Times New Roman" w:cs="Times New Roman"/>
                <w:sz w:val="24"/>
                <w:szCs w:val="24"/>
              </w:rPr>
            </w:pPr>
            <w:r w:rsidRPr="005E075E">
              <w:rPr>
                <w:rFonts w:ascii="Times New Roman" w:hAnsi="Times New Roman" w:cs="Times New Roman"/>
                <w:sz w:val="24"/>
                <w:szCs w:val="24"/>
              </w:rPr>
              <w:t>Площадь земельного участка для объектов инженерного обеспечения и вспомогательного инженерного назначения определяется в соответствии с Нормами отвода земельных участков.</w:t>
            </w:r>
          </w:p>
          <w:p w:rsidR="006365FC" w:rsidRPr="005E075E" w:rsidRDefault="006365FC" w:rsidP="00335FC7">
            <w:pPr>
              <w:keepLines/>
              <w:suppressAutoHyphens/>
              <w:overflowPunct w:val="0"/>
              <w:autoSpaceDE w:val="0"/>
              <w:ind w:left="34"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ширина земельного участка вдоль фронта улицы (проезда) – не нормируются.</w:t>
            </w:r>
          </w:p>
          <w:p w:rsidR="006365FC" w:rsidRPr="005E075E" w:rsidRDefault="006365FC" w:rsidP="00335FC7">
            <w:pPr>
              <w:keepLines/>
              <w:suppressAutoHyphens/>
              <w:overflowPunct w:val="0"/>
              <w:autoSpaceDE w:val="0"/>
              <w:ind w:left="34" w:firstLine="0"/>
              <w:textAlignment w:val="baseline"/>
              <w:rPr>
                <w:rFonts w:ascii="Times New Roman" w:hAnsi="Times New Roman" w:cs="Times New Roman"/>
                <w:sz w:val="24"/>
                <w:szCs w:val="24"/>
              </w:rPr>
            </w:pPr>
            <w:r w:rsidRPr="005E075E">
              <w:rPr>
                <w:rFonts w:ascii="Times New Roman" w:hAnsi="Times New Roman" w:cs="Times New Roman"/>
                <w:sz w:val="24"/>
                <w:szCs w:val="24"/>
              </w:rPr>
              <w:t xml:space="preserve">Максимальный процент застройки в границах земельного участка – 60% </w:t>
            </w:r>
          </w:p>
          <w:p w:rsidR="006365FC" w:rsidRPr="005E075E" w:rsidRDefault="006365FC" w:rsidP="00335FC7">
            <w:pPr>
              <w:ind w:left="34" w:firstLine="0"/>
              <w:rPr>
                <w:rFonts w:ascii="Times New Roman" w:hAnsi="Times New Roman" w:cs="Times New Roman"/>
                <w:sz w:val="24"/>
                <w:szCs w:val="24"/>
              </w:rPr>
            </w:pPr>
            <w:r w:rsidRPr="005E075E">
              <w:rPr>
                <w:rFonts w:ascii="Times New Roman" w:hAnsi="Times New Roman" w:cs="Times New Roman"/>
                <w:sz w:val="24"/>
                <w:szCs w:val="24"/>
              </w:rPr>
              <w:t>Максимальное количество надземных этажей зданий – 2 этажа</w:t>
            </w:r>
          </w:p>
          <w:p w:rsidR="006365FC" w:rsidRPr="005E075E" w:rsidRDefault="006365FC" w:rsidP="00335FC7">
            <w:pPr>
              <w:ind w:left="34"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Максимальная высота зданий - 15 м </w:t>
            </w:r>
          </w:p>
          <w:p w:rsidR="006365FC" w:rsidRPr="005E075E" w:rsidRDefault="006365FC" w:rsidP="00335FC7">
            <w:pPr>
              <w:ind w:left="34" w:firstLine="0"/>
              <w:rPr>
                <w:rFonts w:ascii="Times New Roman" w:hAnsi="Times New Roman" w:cs="Times New Roman"/>
                <w:sz w:val="24"/>
                <w:szCs w:val="24"/>
              </w:rPr>
            </w:pPr>
            <w:r w:rsidRPr="005E075E">
              <w:rPr>
                <w:rFonts w:ascii="Times New Roman" w:hAnsi="Times New Roman" w:cs="Times New Roman"/>
                <w:sz w:val="24"/>
                <w:szCs w:val="24"/>
              </w:rPr>
              <w:t>Максимальная высота сооружений - в соответствии с техническими и технологическими характеристиками объектов</w:t>
            </w:r>
          </w:p>
          <w:p w:rsidR="006365FC" w:rsidRPr="005E075E" w:rsidRDefault="006365FC" w:rsidP="00335FC7">
            <w:pPr>
              <w:keepLines/>
              <w:suppressAutoHyphens/>
              <w:overflowPunct w:val="0"/>
              <w:autoSpaceDE w:val="0"/>
              <w:ind w:left="34"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и сооружений от границ соседних участков - 3 м, но не менее размера охранной зоны объекта.</w:t>
            </w:r>
          </w:p>
        </w:tc>
      </w:tr>
      <w:tr w:rsidR="006365FC" w:rsidRPr="005E075E">
        <w:trPr>
          <w:trHeight w:val="20"/>
        </w:trPr>
        <w:tc>
          <w:tcPr>
            <w:tcW w:w="3969" w:type="dxa"/>
          </w:tcPr>
          <w:p w:rsidR="006365FC" w:rsidRPr="0050584D" w:rsidRDefault="006365FC" w:rsidP="00730459">
            <w:pPr>
              <w:pStyle w:val="ConsPlusNormal"/>
              <w:ind w:firstLine="0"/>
              <w:rPr>
                <w:rFonts w:ascii="Times New Roman" w:hAnsi="Times New Roman" w:cs="Times New Roman"/>
                <w:sz w:val="24"/>
                <w:szCs w:val="24"/>
              </w:rPr>
            </w:pPr>
            <w:r w:rsidRPr="0050584D">
              <w:rPr>
                <w:rFonts w:ascii="Times New Roman" w:hAnsi="Times New Roman" w:cs="Times New Roman"/>
                <w:sz w:val="24"/>
                <w:szCs w:val="24"/>
              </w:rPr>
              <w:t>[4.9] - Служебные гаражи</w:t>
            </w:r>
          </w:p>
          <w:p w:rsidR="006365FC" w:rsidRDefault="006365FC" w:rsidP="00730459">
            <w:pPr>
              <w:pStyle w:val="ConsPlusNormal"/>
              <w:ind w:firstLine="0"/>
              <w:rPr>
                <w:rFonts w:ascii="Times New Roman" w:hAnsi="Times New Roman" w:cs="Times New Roman"/>
                <w:sz w:val="24"/>
                <w:szCs w:val="24"/>
              </w:rPr>
            </w:pPr>
            <w:r w:rsidRPr="0050584D">
              <w:rPr>
                <w:rFonts w:ascii="Times New Roman" w:hAnsi="Times New Roman" w:cs="Times New Roman"/>
                <w:sz w:val="24"/>
                <w:szCs w:val="24"/>
              </w:rPr>
              <w:t>[4.9.1.1] - Заправка транспортных средств</w:t>
            </w:r>
          </w:p>
          <w:p w:rsidR="006365FC" w:rsidRDefault="006365FC" w:rsidP="008935AF">
            <w:pPr>
              <w:pStyle w:val="ConsPlusNormal"/>
              <w:ind w:firstLine="0"/>
              <w:rPr>
                <w:rFonts w:ascii="Times New Roman" w:hAnsi="Times New Roman" w:cs="Times New Roman"/>
                <w:sz w:val="24"/>
                <w:szCs w:val="24"/>
              </w:rPr>
            </w:pPr>
            <w:r w:rsidRPr="0050584D">
              <w:rPr>
                <w:rFonts w:ascii="Times New Roman" w:hAnsi="Times New Roman" w:cs="Times New Roman"/>
                <w:sz w:val="24"/>
                <w:szCs w:val="24"/>
              </w:rPr>
              <w:t>[4.9.1.</w:t>
            </w:r>
            <w:r>
              <w:rPr>
                <w:rFonts w:ascii="Times New Roman" w:hAnsi="Times New Roman" w:cs="Times New Roman"/>
                <w:sz w:val="24"/>
                <w:szCs w:val="24"/>
              </w:rPr>
              <w:t>2</w:t>
            </w:r>
            <w:r w:rsidRPr="0050584D">
              <w:rPr>
                <w:rFonts w:ascii="Times New Roman" w:hAnsi="Times New Roman" w:cs="Times New Roman"/>
                <w:sz w:val="24"/>
                <w:szCs w:val="24"/>
              </w:rPr>
              <w:t xml:space="preserve">] </w:t>
            </w:r>
            <w:r>
              <w:rPr>
                <w:rFonts w:ascii="Times New Roman" w:hAnsi="Times New Roman" w:cs="Times New Roman"/>
                <w:sz w:val="24"/>
                <w:szCs w:val="24"/>
              </w:rPr>
              <w:t>–</w:t>
            </w:r>
            <w:r w:rsidRPr="0050584D">
              <w:rPr>
                <w:rFonts w:ascii="Times New Roman" w:hAnsi="Times New Roman" w:cs="Times New Roman"/>
                <w:sz w:val="24"/>
                <w:szCs w:val="24"/>
              </w:rPr>
              <w:t xml:space="preserve"> </w:t>
            </w:r>
            <w:r>
              <w:rPr>
                <w:rFonts w:ascii="Times New Roman" w:hAnsi="Times New Roman" w:cs="Times New Roman"/>
                <w:sz w:val="24"/>
                <w:szCs w:val="24"/>
              </w:rPr>
              <w:t>Обеспечение дорожного отдыха</w:t>
            </w:r>
          </w:p>
          <w:p w:rsidR="006365FC" w:rsidRDefault="006365FC" w:rsidP="00730459">
            <w:pPr>
              <w:pStyle w:val="ConsPlusNormal"/>
              <w:ind w:firstLine="0"/>
              <w:rPr>
                <w:rFonts w:ascii="Times New Roman" w:hAnsi="Times New Roman" w:cs="Times New Roman"/>
                <w:sz w:val="24"/>
                <w:szCs w:val="24"/>
              </w:rPr>
            </w:pPr>
            <w:r w:rsidRPr="0050584D">
              <w:rPr>
                <w:rFonts w:ascii="Times New Roman" w:hAnsi="Times New Roman" w:cs="Times New Roman"/>
                <w:sz w:val="24"/>
                <w:szCs w:val="24"/>
              </w:rPr>
              <w:t>[4.9.1.3] - Автомобильные мойки</w:t>
            </w:r>
          </w:p>
          <w:p w:rsidR="006365FC" w:rsidRDefault="006365FC" w:rsidP="008935AF">
            <w:pPr>
              <w:pStyle w:val="ConsPlusNormal"/>
              <w:ind w:firstLine="0"/>
              <w:rPr>
                <w:rFonts w:ascii="Times New Roman" w:hAnsi="Times New Roman" w:cs="Times New Roman"/>
                <w:sz w:val="24"/>
                <w:szCs w:val="24"/>
              </w:rPr>
            </w:pPr>
            <w:r w:rsidRPr="0050584D">
              <w:rPr>
                <w:rFonts w:ascii="Times New Roman" w:hAnsi="Times New Roman" w:cs="Times New Roman"/>
                <w:sz w:val="24"/>
                <w:szCs w:val="24"/>
              </w:rPr>
              <w:t>[4.9.1.</w:t>
            </w:r>
            <w:r>
              <w:rPr>
                <w:rFonts w:ascii="Times New Roman" w:hAnsi="Times New Roman" w:cs="Times New Roman"/>
                <w:sz w:val="24"/>
                <w:szCs w:val="24"/>
              </w:rPr>
              <w:t>4</w:t>
            </w:r>
            <w:r w:rsidRPr="0050584D">
              <w:rPr>
                <w:rFonts w:ascii="Times New Roman" w:hAnsi="Times New Roman" w:cs="Times New Roman"/>
                <w:sz w:val="24"/>
                <w:szCs w:val="24"/>
              </w:rPr>
              <w:t xml:space="preserve">] </w:t>
            </w:r>
            <w:r>
              <w:rPr>
                <w:rFonts w:ascii="Times New Roman" w:hAnsi="Times New Roman" w:cs="Times New Roman"/>
                <w:sz w:val="24"/>
                <w:szCs w:val="24"/>
              </w:rPr>
              <w:t>–</w:t>
            </w:r>
            <w:r w:rsidRPr="0050584D">
              <w:rPr>
                <w:rFonts w:ascii="Times New Roman" w:hAnsi="Times New Roman" w:cs="Times New Roman"/>
                <w:sz w:val="24"/>
                <w:szCs w:val="24"/>
              </w:rPr>
              <w:t xml:space="preserve"> </w:t>
            </w:r>
            <w:r>
              <w:rPr>
                <w:rFonts w:ascii="Times New Roman" w:hAnsi="Times New Roman" w:cs="Times New Roman"/>
                <w:sz w:val="24"/>
                <w:szCs w:val="24"/>
              </w:rPr>
              <w:t>Ремонт автомобилей</w:t>
            </w:r>
          </w:p>
          <w:p w:rsidR="006365FC" w:rsidRPr="0050584D" w:rsidRDefault="006365FC" w:rsidP="00730459">
            <w:pPr>
              <w:pStyle w:val="ConsPlusNormal"/>
              <w:ind w:firstLine="0"/>
              <w:rPr>
                <w:rFonts w:ascii="Times New Roman" w:hAnsi="Times New Roman" w:cs="Times New Roman"/>
                <w:sz w:val="24"/>
                <w:szCs w:val="24"/>
              </w:rPr>
            </w:pPr>
          </w:p>
          <w:p w:rsidR="006365FC" w:rsidRPr="005E075E" w:rsidRDefault="006365FC" w:rsidP="00730459">
            <w:pPr>
              <w:rPr>
                <w:rFonts w:ascii="Times New Roman" w:hAnsi="Times New Roman" w:cs="Times New Roman"/>
                <w:sz w:val="24"/>
                <w:szCs w:val="24"/>
              </w:rPr>
            </w:pPr>
          </w:p>
        </w:tc>
        <w:tc>
          <w:tcPr>
            <w:tcW w:w="6095" w:type="dxa"/>
          </w:tcPr>
          <w:p w:rsidR="006365FC" w:rsidRPr="005E075E" w:rsidRDefault="006365FC" w:rsidP="007567AA">
            <w:pPr>
              <w:keepLines/>
              <w:suppressAutoHyphens/>
              <w:overflowPunct w:val="0"/>
              <w:autoSpaceDE w:val="0"/>
              <w:ind w:firstLine="32"/>
              <w:textAlignment w:val="baseline"/>
              <w:rPr>
                <w:rFonts w:ascii="Times New Roman" w:hAnsi="Times New Roman" w:cs="Times New Roman"/>
                <w:sz w:val="24"/>
                <w:szCs w:val="24"/>
              </w:rPr>
            </w:pPr>
            <w:r w:rsidRPr="005E075E">
              <w:rPr>
                <w:rFonts w:ascii="Times New Roman" w:hAnsi="Times New Roman" w:cs="Times New Roman"/>
                <w:sz w:val="24"/>
                <w:szCs w:val="24"/>
              </w:rPr>
              <w:t xml:space="preserve">Минимальная/максимальная площадь земельного участка  – 50 кв. м /7500 кв.м </w:t>
            </w:r>
          </w:p>
          <w:p w:rsidR="006365FC" w:rsidRPr="005E075E" w:rsidRDefault="006365FC" w:rsidP="007567AA">
            <w:pPr>
              <w:keepLines/>
              <w:suppressAutoHyphens/>
              <w:overflowPunct w:val="0"/>
              <w:autoSpaceDE w:val="0"/>
              <w:ind w:firstLine="32"/>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ширина земельного участка вдоль фронта улицы (проезда) – 8 м/32 м</w:t>
            </w:r>
          </w:p>
          <w:p w:rsidR="006365FC" w:rsidRPr="005E075E" w:rsidRDefault="006365FC" w:rsidP="007567AA">
            <w:pPr>
              <w:keepLines/>
              <w:suppressAutoHyphens/>
              <w:overflowPunct w:val="0"/>
              <w:autoSpaceDE w:val="0"/>
              <w:ind w:firstLine="32"/>
              <w:textAlignment w:val="baseline"/>
              <w:rPr>
                <w:rFonts w:ascii="Times New Roman" w:hAnsi="Times New Roman" w:cs="Times New Roman"/>
                <w:sz w:val="24"/>
                <w:szCs w:val="24"/>
              </w:rPr>
            </w:pPr>
            <w:r w:rsidRPr="005E075E">
              <w:rPr>
                <w:rFonts w:ascii="Times New Roman" w:hAnsi="Times New Roman" w:cs="Times New Roman"/>
                <w:sz w:val="24"/>
                <w:szCs w:val="24"/>
              </w:rPr>
              <w:t xml:space="preserve">Максимальный процент застройки в границах земельного участка – 60% </w:t>
            </w:r>
          </w:p>
          <w:p w:rsidR="006365FC" w:rsidRPr="005E075E" w:rsidRDefault="006365FC" w:rsidP="007567AA">
            <w:pPr>
              <w:ind w:firstLine="32"/>
              <w:rPr>
                <w:rFonts w:ascii="Times New Roman" w:hAnsi="Times New Roman" w:cs="Times New Roman"/>
                <w:sz w:val="24"/>
                <w:szCs w:val="24"/>
              </w:rPr>
            </w:pPr>
            <w:r w:rsidRPr="005E075E">
              <w:rPr>
                <w:rFonts w:ascii="Times New Roman" w:hAnsi="Times New Roman" w:cs="Times New Roman"/>
                <w:sz w:val="24"/>
                <w:szCs w:val="24"/>
              </w:rPr>
              <w:t>Максимальное количество надземных этажей зданий – 2 этажа</w:t>
            </w:r>
          </w:p>
          <w:p w:rsidR="006365FC" w:rsidRPr="005E075E" w:rsidRDefault="006365FC" w:rsidP="007567AA">
            <w:pPr>
              <w:ind w:firstLine="32"/>
              <w:rPr>
                <w:rFonts w:ascii="Times New Roman" w:hAnsi="Times New Roman" w:cs="Times New Roman"/>
                <w:sz w:val="24"/>
                <w:szCs w:val="24"/>
              </w:rPr>
            </w:pPr>
            <w:r w:rsidRPr="005E075E">
              <w:rPr>
                <w:rFonts w:ascii="Times New Roman" w:hAnsi="Times New Roman" w:cs="Times New Roman"/>
                <w:sz w:val="24"/>
                <w:szCs w:val="24"/>
              </w:rPr>
              <w:t xml:space="preserve">Максимальная высота зданий - 12 м </w:t>
            </w:r>
          </w:p>
          <w:p w:rsidR="006365FC" w:rsidRPr="005E075E" w:rsidRDefault="006365FC" w:rsidP="007567AA">
            <w:pPr>
              <w:ind w:firstLine="32"/>
              <w:rPr>
                <w:rFonts w:ascii="Times New Roman" w:hAnsi="Times New Roman" w:cs="Times New Roman"/>
                <w:sz w:val="24"/>
                <w:szCs w:val="24"/>
              </w:rPr>
            </w:pPr>
            <w:r w:rsidRPr="005E075E">
              <w:rPr>
                <w:rFonts w:ascii="Times New Roman" w:hAnsi="Times New Roman" w:cs="Times New Roman"/>
                <w:sz w:val="24"/>
                <w:szCs w:val="24"/>
              </w:rPr>
              <w:t>Максимальная высота сооружений - в соответствии с техническими и технологическими характеристиками объектов</w:t>
            </w:r>
          </w:p>
          <w:p w:rsidR="006365FC" w:rsidRPr="005E075E" w:rsidRDefault="006365FC" w:rsidP="007567AA">
            <w:pPr>
              <w:keepLines/>
              <w:suppressAutoHyphens/>
              <w:overflowPunct w:val="0"/>
              <w:autoSpaceDE w:val="0"/>
              <w:ind w:firstLine="32"/>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и сооружений от границ соседних участков - 3 м, но не менее размера охранной зоны объекта.</w:t>
            </w:r>
          </w:p>
        </w:tc>
      </w:tr>
      <w:tr w:rsidR="006365FC" w:rsidRPr="005E075E">
        <w:trPr>
          <w:trHeight w:val="750"/>
        </w:trPr>
        <w:tc>
          <w:tcPr>
            <w:tcW w:w="3969" w:type="dxa"/>
          </w:tcPr>
          <w:p w:rsidR="006365FC" w:rsidRPr="005E075E" w:rsidRDefault="006365FC" w:rsidP="008935AF">
            <w:pPr>
              <w:tabs>
                <w:tab w:val="left" w:pos="318"/>
              </w:tabs>
              <w:ind w:left="34" w:firstLine="0"/>
              <w:rPr>
                <w:rFonts w:ascii="Times New Roman" w:hAnsi="Times New Roman" w:cs="Times New Roman"/>
                <w:sz w:val="24"/>
                <w:szCs w:val="24"/>
              </w:rPr>
            </w:pPr>
            <w:r w:rsidRPr="005E075E">
              <w:rPr>
                <w:rFonts w:ascii="Times New Roman" w:hAnsi="Times New Roman" w:cs="Times New Roman"/>
                <w:sz w:val="24"/>
                <w:szCs w:val="24"/>
              </w:rPr>
              <w:t xml:space="preserve"> [12.0] - Земельные участки (территории) общего пользования </w:t>
            </w:r>
          </w:p>
          <w:p w:rsidR="006365FC" w:rsidRPr="005E075E" w:rsidRDefault="006365FC" w:rsidP="00F131A1">
            <w:pPr>
              <w:tabs>
                <w:tab w:val="left" w:pos="318"/>
              </w:tabs>
              <w:ind w:left="90" w:firstLine="0"/>
              <w:rPr>
                <w:rFonts w:ascii="Times New Roman" w:hAnsi="Times New Roman" w:cs="Times New Roman"/>
                <w:sz w:val="24"/>
                <w:szCs w:val="24"/>
              </w:rPr>
            </w:pPr>
            <w:r w:rsidRPr="005E075E">
              <w:rPr>
                <w:rFonts w:ascii="Times New Roman" w:hAnsi="Times New Roman" w:cs="Times New Roman"/>
                <w:sz w:val="24"/>
                <w:szCs w:val="24"/>
              </w:rPr>
              <w:t xml:space="preserve">[12.0.1] - Улично-дорожная сеть </w:t>
            </w:r>
          </w:p>
        </w:tc>
        <w:tc>
          <w:tcPr>
            <w:tcW w:w="6095" w:type="dxa"/>
          </w:tcPr>
          <w:p w:rsidR="006365FC" w:rsidRPr="005E075E" w:rsidRDefault="006365FC" w:rsidP="00644E2E">
            <w:pPr>
              <w:keepLines/>
              <w:suppressAutoHyphens/>
              <w:overflowPunct w:val="0"/>
              <w:autoSpaceDE w:val="0"/>
              <w:textAlignment w:val="baseline"/>
              <w:rPr>
                <w:rFonts w:ascii="Times New Roman" w:hAnsi="Times New Roman" w:cs="Times New Roman"/>
                <w:sz w:val="24"/>
                <w:szCs w:val="24"/>
              </w:rPr>
            </w:pPr>
            <w:r w:rsidRPr="005E075E">
              <w:rPr>
                <w:rFonts w:ascii="Times New Roman" w:hAnsi="Times New Roman" w:cs="Times New Roman"/>
                <w:sz w:val="24"/>
                <w:szCs w:val="24"/>
              </w:rPr>
              <w:t>Не устанавливаются</w:t>
            </w:r>
          </w:p>
        </w:tc>
      </w:tr>
    </w:tbl>
    <w:p w:rsidR="006365FC" w:rsidRDefault="006365FC" w:rsidP="00644E2E">
      <w:pPr>
        <w:tabs>
          <w:tab w:val="left" w:pos="2520"/>
        </w:tabs>
        <w:outlineLvl w:val="0"/>
        <w:rPr>
          <w:rFonts w:ascii="Times New Roman" w:hAnsi="Times New Roman" w:cs="Times New Roman"/>
          <w:sz w:val="24"/>
          <w:szCs w:val="24"/>
        </w:rPr>
      </w:pPr>
      <w:bookmarkStart w:id="730" w:name="_Toc2770198"/>
      <w:bookmarkStart w:id="731" w:name="_Toc2770875"/>
      <w:bookmarkStart w:id="732" w:name="_Toc2849300"/>
      <w:bookmarkStart w:id="733" w:name="_Toc3399228"/>
    </w:p>
    <w:p w:rsidR="006365FC" w:rsidRDefault="006365FC" w:rsidP="00644E2E">
      <w:pPr>
        <w:tabs>
          <w:tab w:val="left" w:pos="2520"/>
        </w:tabs>
        <w:outlineLvl w:val="0"/>
        <w:rPr>
          <w:rFonts w:ascii="Times New Roman" w:hAnsi="Times New Roman" w:cs="Times New Roman"/>
          <w:sz w:val="24"/>
          <w:szCs w:val="24"/>
        </w:rPr>
      </w:pPr>
      <w:r w:rsidRPr="0050584D">
        <w:rPr>
          <w:rFonts w:ascii="Times New Roman" w:hAnsi="Times New Roman" w:cs="Times New Roman"/>
          <w:sz w:val="24"/>
          <w:szCs w:val="24"/>
        </w:rPr>
        <w:t>7.2)  Условно разрешенные виды и параметры разрешенного использования земельных участков и объектов капитального строительства</w:t>
      </w:r>
      <w:bookmarkEnd w:id="730"/>
      <w:bookmarkEnd w:id="731"/>
      <w:bookmarkEnd w:id="732"/>
      <w:r w:rsidRPr="0050584D">
        <w:rPr>
          <w:rFonts w:ascii="Times New Roman" w:hAnsi="Times New Roman" w:cs="Times New Roman"/>
          <w:sz w:val="24"/>
          <w:szCs w:val="24"/>
        </w:rPr>
        <w:t>.</w:t>
      </w:r>
      <w:bookmarkEnd w:id="733"/>
    </w:p>
    <w:tbl>
      <w:tblPr>
        <w:tblW w:w="1006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69"/>
        <w:gridCol w:w="6095"/>
      </w:tblGrid>
      <w:tr w:rsidR="006365FC" w:rsidRPr="005E075E">
        <w:trPr>
          <w:trHeight w:val="20"/>
          <w:tblHeader/>
        </w:trPr>
        <w:tc>
          <w:tcPr>
            <w:tcW w:w="3969" w:type="dxa"/>
            <w:vAlign w:val="center"/>
          </w:tcPr>
          <w:p w:rsidR="006365FC" w:rsidRPr="005E075E" w:rsidRDefault="006365FC" w:rsidP="00E32185">
            <w:pPr>
              <w:tabs>
                <w:tab w:val="left" w:pos="2520"/>
              </w:tabs>
              <w:jc w:val="center"/>
              <w:rPr>
                <w:rFonts w:ascii="Times New Roman" w:hAnsi="Times New Roman" w:cs="Times New Roman"/>
                <w:b/>
                <w:bCs/>
                <w:sz w:val="24"/>
                <w:szCs w:val="24"/>
              </w:rPr>
            </w:pPr>
            <w:r w:rsidRPr="005E075E">
              <w:rPr>
                <w:rFonts w:ascii="Times New Roman" w:hAnsi="Times New Roman" w:cs="Times New Roman"/>
                <w:b/>
                <w:bCs/>
                <w:sz w:val="24"/>
                <w:szCs w:val="24"/>
              </w:rPr>
              <w:t>Виды разрешенного использования земельных участков и объектов капитального строительства</w:t>
            </w:r>
          </w:p>
        </w:tc>
        <w:tc>
          <w:tcPr>
            <w:tcW w:w="6095" w:type="dxa"/>
            <w:vAlign w:val="center"/>
          </w:tcPr>
          <w:p w:rsidR="006365FC" w:rsidRPr="005E075E" w:rsidRDefault="006365FC" w:rsidP="00E32185">
            <w:pPr>
              <w:tabs>
                <w:tab w:val="left" w:pos="2520"/>
              </w:tabs>
              <w:jc w:val="center"/>
              <w:rPr>
                <w:rFonts w:ascii="Times New Roman" w:hAnsi="Times New Roman" w:cs="Times New Roman"/>
                <w:b/>
                <w:bCs/>
                <w:sz w:val="24"/>
                <w:szCs w:val="24"/>
              </w:rPr>
            </w:pPr>
            <w:r w:rsidRPr="005E075E">
              <w:rPr>
                <w:rFonts w:ascii="Times New Roman" w:hAnsi="Times New Roman" w:cs="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365FC" w:rsidRPr="005E075E">
        <w:trPr>
          <w:trHeight w:val="20"/>
          <w:tblHeader/>
        </w:trPr>
        <w:tc>
          <w:tcPr>
            <w:tcW w:w="3969" w:type="dxa"/>
          </w:tcPr>
          <w:p w:rsidR="006365FC" w:rsidRPr="005E075E" w:rsidRDefault="006365FC" w:rsidP="00CF53B0">
            <w:pPr>
              <w:shd w:val="clear" w:color="auto" w:fill="FFFFFF"/>
              <w:ind w:firstLine="0"/>
              <w:rPr>
                <w:rFonts w:ascii="Times New Roman" w:hAnsi="Times New Roman" w:cs="Times New Roman"/>
                <w:sz w:val="24"/>
                <w:szCs w:val="24"/>
              </w:rPr>
            </w:pPr>
            <w:r w:rsidRPr="005E075E">
              <w:rPr>
                <w:rFonts w:ascii="Times New Roman" w:hAnsi="Times New Roman" w:cs="Times New Roman"/>
                <w:sz w:val="24"/>
                <w:szCs w:val="24"/>
              </w:rPr>
              <w:t xml:space="preserve"> [3.1.1] - Предоставление коммунальных услуг</w:t>
            </w:r>
          </w:p>
          <w:p w:rsidR="006365FC" w:rsidRPr="005E075E" w:rsidRDefault="006365FC" w:rsidP="00CF53B0">
            <w:pPr>
              <w:ind w:firstLine="0"/>
              <w:rPr>
                <w:rFonts w:ascii="Times New Roman" w:hAnsi="Times New Roman" w:cs="Times New Roman"/>
                <w:sz w:val="24"/>
                <w:szCs w:val="24"/>
              </w:rPr>
            </w:pPr>
          </w:p>
        </w:tc>
        <w:tc>
          <w:tcPr>
            <w:tcW w:w="6095" w:type="dxa"/>
          </w:tcPr>
          <w:p w:rsidR="006365FC" w:rsidRPr="005E075E" w:rsidRDefault="006365FC" w:rsidP="00CF53B0">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площадь земельного участка  – 10 кв. м /10000 кв.</w:t>
            </w:r>
          </w:p>
          <w:p w:rsidR="006365FC" w:rsidRPr="005E075E" w:rsidRDefault="006365FC" w:rsidP="00CF53B0">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ширина земельного участка вдоль фронта улицы (проезда) – не устанавливается</w:t>
            </w:r>
          </w:p>
          <w:p w:rsidR="006365FC" w:rsidRPr="005E075E" w:rsidRDefault="006365FC" w:rsidP="00CF53B0">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Площадь земельного участка для объектов инженерного обеспечения и вспомогательного инженерного назначения определяется в соответствии с Нормами отвода земельных участков.</w:t>
            </w:r>
          </w:p>
          <w:p w:rsidR="006365FC" w:rsidRPr="005E075E" w:rsidRDefault="006365FC" w:rsidP="00CF53B0">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 xml:space="preserve">Максимальный процент застройки в границах земельного участка – 60%, для размещения объектов инженерного обеспечения - не регламентируется </w:t>
            </w:r>
          </w:p>
          <w:p w:rsidR="006365FC" w:rsidRPr="005E075E" w:rsidRDefault="006365FC" w:rsidP="00CF53B0">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Максимальное количество надземных этажей зданий – 2 этажа</w:t>
            </w:r>
          </w:p>
          <w:p w:rsidR="006365FC" w:rsidRPr="005E075E" w:rsidRDefault="006365FC" w:rsidP="00CF53B0">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Максимальная высота зданий - 15 м </w:t>
            </w:r>
          </w:p>
          <w:p w:rsidR="006365FC" w:rsidRPr="005E075E" w:rsidRDefault="006365FC" w:rsidP="00CF53B0">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Максимальная высота сооружений - в соответствии с техническими и технологическими характеристиками объектов</w:t>
            </w:r>
          </w:p>
          <w:p w:rsidR="006365FC" w:rsidRPr="005E075E" w:rsidRDefault="006365FC" w:rsidP="00CF53B0">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и сооружений от границ соседних участков - 3 м, но не менее размера охранной зоны объекта.</w:t>
            </w:r>
          </w:p>
        </w:tc>
      </w:tr>
      <w:tr w:rsidR="006365FC" w:rsidRPr="005E075E">
        <w:trPr>
          <w:trHeight w:val="750"/>
        </w:trPr>
        <w:tc>
          <w:tcPr>
            <w:tcW w:w="3969" w:type="dxa"/>
          </w:tcPr>
          <w:p w:rsidR="006365FC" w:rsidRPr="005E075E" w:rsidRDefault="006365FC" w:rsidP="00E32185">
            <w:pPr>
              <w:tabs>
                <w:tab w:val="left" w:pos="318"/>
              </w:tabs>
              <w:ind w:left="90" w:firstLine="0"/>
              <w:rPr>
                <w:rFonts w:ascii="Times New Roman" w:hAnsi="Times New Roman" w:cs="Times New Roman"/>
                <w:sz w:val="24"/>
                <w:szCs w:val="24"/>
              </w:rPr>
            </w:pPr>
            <w:r w:rsidRPr="005E075E">
              <w:rPr>
                <w:rFonts w:ascii="Times New Roman" w:hAnsi="Times New Roman" w:cs="Times New Roman"/>
                <w:sz w:val="24"/>
                <w:szCs w:val="24"/>
              </w:rPr>
              <w:t xml:space="preserve"> [12.0.2] - Благоустройство территории</w:t>
            </w:r>
          </w:p>
        </w:tc>
        <w:tc>
          <w:tcPr>
            <w:tcW w:w="6095" w:type="dxa"/>
          </w:tcPr>
          <w:p w:rsidR="006365FC" w:rsidRPr="005E075E" w:rsidRDefault="006365FC" w:rsidP="00E32185">
            <w:pPr>
              <w:keepLines/>
              <w:suppressAutoHyphens/>
              <w:overflowPunct w:val="0"/>
              <w:autoSpaceDE w:val="0"/>
              <w:textAlignment w:val="baseline"/>
              <w:rPr>
                <w:rFonts w:ascii="Times New Roman" w:hAnsi="Times New Roman" w:cs="Times New Roman"/>
                <w:sz w:val="24"/>
                <w:szCs w:val="24"/>
              </w:rPr>
            </w:pPr>
            <w:r w:rsidRPr="005E075E">
              <w:rPr>
                <w:rFonts w:ascii="Times New Roman" w:hAnsi="Times New Roman" w:cs="Times New Roman"/>
                <w:sz w:val="24"/>
                <w:szCs w:val="24"/>
              </w:rPr>
              <w:t>Не устанавливаются</w:t>
            </w:r>
          </w:p>
        </w:tc>
      </w:tr>
    </w:tbl>
    <w:p w:rsidR="006365FC" w:rsidRPr="0050584D" w:rsidRDefault="006365FC" w:rsidP="00644E2E">
      <w:pPr>
        <w:tabs>
          <w:tab w:val="left" w:pos="2520"/>
        </w:tabs>
        <w:outlineLvl w:val="0"/>
        <w:rPr>
          <w:rFonts w:ascii="Times New Roman" w:hAnsi="Times New Roman" w:cs="Times New Roman"/>
          <w:sz w:val="24"/>
          <w:szCs w:val="24"/>
        </w:rPr>
      </w:pPr>
      <w:bookmarkStart w:id="734" w:name="_Toc2770199"/>
      <w:bookmarkStart w:id="735" w:name="_Toc2770876"/>
      <w:bookmarkStart w:id="736" w:name="_Toc2849301"/>
    </w:p>
    <w:p w:rsidR="006365FC" w:rsidRPr="0050584D" w:rsidRDefault="006365FC" w:rsidP="00644E2E">
      <w:pPr>
        <w:tabs>
          <w:tab w:val="left" w:pos="2520"/>
        </w:tabs>
        <w:outlineLvl w:val="0"/>
        <w:rPr>
          <w:rFonts w:ascii="Times New Roman" w:hAnsi="Times New Roman" w:cs="Times New Roman"/>
          <w:sz w:val="24"/>
          <w:szCs w:val="24"/>
        </w:rPr>
      </w:pPr>
      <w:bookmarkStart w:id="737" w:name="_Toc3399229"/>
      <w:r w:rsidRPr="0050584D">
        <w:rPr>
          <w:rFonts w:ascii="Times New Roman" w:hAnsi="Times New Roman" w:cs="Times New Roman"/>
          <w:sz w:val="24"/>
          <w:szCs w:val="24"/>
        </w:rPr>
        <w:t>7.3) Вспомогательные виды и параметры разрешенного использования земельных участков и объектов капитального строительства</w:t>
      </w:r>
      <w:bookmarkEnd w:id="734"/>
      <w:bookmarkEnd w:id="735"/>
      <w:bookmarkEnd w:id="736"/>
      <w:bookmarkEnd w:id="737"/>
      <w:r w:rsidRPr="0050584D">
        <w:rPr>
          <w:rFonts w:ascii="Times New Roman" w:hAnsi="Times New Roman" w:cs="Times New Roman"/>
          <w:sz w:val="24"/>
          <w:szCs w:val="24"/>
        </w:rPr>
        <w:t>:</w:t>
      </w: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68"/>
        <w:gridCol w:w="5512"/>
      </w:tblGrid>
      <w:tr w:rsidR="006365FC" w:rsidRPr="005E075E">
        <w:trPr>
          <w:trHeight w:val="552"/>
          <w:jc w:val="center"/>
        </w:trPr>
        <w:tc>
          <w:tcPr>
            <w:tcW w:w="4268" w:type="dxa"/>
            <w:vAlign w:val="center"/>
          </w:tcPr>
          <w:p w:rsidR="006365FC" w:rsidRPr="005E075E" w:rsidRDefault="006365FC" w:rsidP="008326A5">
            <w:pPr>
              <w:tabs>
                <w:tab w:val="left" w:pos="2520"/>
              </w:tabs>
              <w:jc w:val="center"/>
              <w:rPr>
                <w:rFonts w:ascii="Times New Roman" w:hAnsi="Times New Roman" w:cs="Times New Roman"/>
                <w:b/>
                <w:bCs/>
                <w:sz w:val="24"/>
                <w:szCs w:val="24"/>
              </w:rPr>
            </w:pPr>
            <w:r w:rsidRPr="005E075E">
              <w:rPr>
                <w:rFonts w:ascii="Times New Roman" w:hAnsi="Times New Roman" w:cs="Times New Roman"/>
                <w:b/>
                <w:bCs/>
                <w:sz w:val="24"/>
                <w:szCs w:val="24"/>
              </w:rPr>
              <w:t>Виды разрешенного использования</w:t>
            </w:r>
          </w:p>
        </w:tc>
        <w:tc>
          <w:tcPr>
            <w:tcW w:w="5512" w:type="dxa"/>
            <w:vAlign w:val="center"/>
          </w:tcPr>
          <w:p w:rsidR="006365FC" w:rsidRPr="005E075E" w:rsidRDefault="006365FC" w:rsidP="008326A5">
            <w:pPr>
              <w:tabs>
                <w:tab w:val="left" w:pos="2520"/>
              </w:tabs>
              <w:jc w:val="center"/>
              <w:rPr>
                <w:rFonts w:ascii="Times New Roman" w:hAnsi="Times New Roman" w:cs="Times New Roman"/>
                <w:b/>
                <w:bCs/>
                <w:sz w:val="24"/>
                <w:szCs w:val="24"/>
              </w:rPr>
            </w:pPr>
            <w:r w:rsidRPr="005E075E">
              <w:rPr>
                <w:rFonts w:ascii="Times New Roman" w:hAnsi="Times New Roman" w:cs="Times New Roman"/>
                <w:b/>
                <w:bCs/>
                <w:sz w:val="24"/>
                <w:szCs w:val="24"/>
              </w:rPr>
              <w:t>Предельные параметры разрешенного строительства, реконструкции объектов</w:t>
            </w:r>
          </w:p>
        </w:tc>
      </w:tr>
      <w:tr w:rsidR="006365FC" w:rsidRPr="005E075E">
        <w:trPr>
          <w:trHeight w:val="552"/>
          <w:jc w:val="center"/>
        </w:trPr>
        <w:tc>
          <w:tcPr>
            <w:tcW w:w="4268" w:type="dxa"/>
            <w:vAlign w:val="center"/>
          </w:tcPr>
          <w:p w:rsidR="006365FC" w:rsidRPr="005E075E" w:rsidRDefault="006365FC" w:rsidP="00644E2E">
            <w:pPr>
              <w:tabs>
                <w:tab w:val="left" w:pos="2520"/>
              </w:tabs>
              <w:ind w:firstLine="5"/>
              <w:rPr>
                <w:rFonts w:ascii="Times New Roman" w:hAnsi="Times New Roman" w:cs="Times New Roman"/>
                <w:sz w:val="24"/>
                <w:szCs w:val="24"/>
              </w:rPr>
            </w:pPr>
            <w:r w:rsidRPr="005E075E">
              <w:rPr>
                <w:rFonts w:ascii="Times New Roman" w:hAnsi="Times New Roman" w:cs="Times New Roman"/>
                <w:sz w:val="24"/>
                <w:szCs w:val="24"/>
              </w:rPr>
              <w:t>Автостоянки, парковки</w:t>
            </w:r>
          </w:p>
          <w:p w:rsidR="006365FC" w:rsidRPr="005E075E" w:rsidRDefault="006365FC" w:rsidP="00644E2E">
            <w:pPr>
              <w:tabs>
                <w:tab w:val="left" w:pos="2520"/>
              </w:tabs>
              <w:ind w:firstLine="5"/>
              <w:rPr>
                <w:rFonts w:ascii="Times New Roman" w:hAnsi="Times New Roman" w:cs="Times New Roman"/>
                <w:sz w:val="24"/>
                <w:szCs w:val="24"/>
              </w:rPr>
            </w:pPr>
            <w:r w:rsidRPr="005E075E">
              <w:rPr>
                <w:rFonts w:ascii="Times New Roman" w:hAnsi="Times New Roman" w:cs="Times New Roman"/>
                <w:sz w:val="24"/>
                <w:szCs w:val="24"/>
              </w:rPr>
              <w:t>Ангары, навесы, гаражи, хозяйственные постройки</w:t>
            </w:r>
          </w:p>
          <w:p w:rsidR="006365FC" w:rsidRPr="005E075E" w:rsidRDefault="006365FC" w:rsidP="00644E2E">
            <w:pPr>
              <w:tabs>
                <w:tab w:val="left" w:pos="2520"/>
              </w:tabs>
              <w:ind w:firstLine="5"/>
              <w:rPr>
                <w:rFonts w:ascii="Times New Roman" w:hAnsi="Times New Roman" w:cs="Times New Roman"/>
                <w:sz w:val="24"/>
                <w:szCs w:val="24"/>
              </w:rPr>
            </w:pPr>
            <w:r w:rsidRPr="005E075E">
              <w:rPr>
                <w:rFonts w:ascii="Times New Roman" w:hAnsi="Times New Roman" w:cs="Times New Roman"/>
                <w:sz w:val="24"/>
                <w:szCs w:val="24"/>
              </w:rPr>
              <w:t>Площадки для сбора твердых бытовых отходов</w:t>
            </w:r>
          </w:p>
          <w:p w:rsidR="006365FC" w:rsidRPr="005E075E" w:rsidRDefault="006365FC" w:rsidP="00644E2E">
            <w:pPr>
              <w:tabs>
                <w:tab w:val="left" w:pos="2520"/>
              </w:tabs>
              <w:ind w:firstLine="5"/>
              <w:rPr>
                <w:rFonts w:ascii="Times New Roman" w:hAnsi="Times New Roman" w:cs="Times New Roman"/>
                <w:b/>
                <w:bCs/>
                <w:sz w:val="24"/>
                <w:szCs w:val="24"/>
              </w:rPr>
            </w:pPr>
            <w:r w:rsidRPr="005E075E">
              <w:rPr>
                <w:rFonts w:ascii="Times New Roman" w:hAnsi="Times New Roman" w:cs="Times New Roman"/>
                <w:sz w:val="24"/>
                <w:szCs w:val="24"/>
              </w:rPr>
              <w:t>Элементы благоустройства, малые архитектурные формы ,памятники, объекты монументального искусства, площадки для отдыха</w:t>
            </w:r>
          </w:p>
        </w:tc>
        <w:tc>
          <w:tcPr>
            <w:tcW w:w="5512" w:type="dxa"/>
            <w:vAlign w:val="center"/>
          </w:tcPr>
          <w:p w:rsidR="006365FC" w:rsidRPr="005E075E" w:rsidRDefault="006365FC" w:rsidP="00644E2E">
            <w:pPr>
              <w:tabs>
                <w:tab w:val="left" w:pos="2520"/>
              </w:tabs>
              <w:ind w:firstLine="5"/>
              <w:rPr>
                <w:rFonts w:ascii="Times New Roman" w:hAnsi="Times New Roman" w:cs="Times New Roman"/>
                <w:sz w:val="24"/>
                <w:szCs w:val="24"/>
              </w:rPr>
            </w:pPr>
            <w:r w:rsidRPr="005E075E">
              <w:rPr>
                <w:rFonts w:ascii="Times New Roman" w:hAnsi="Times New Roman" w:cs="Times New Roman"/>
                <w:sz w:val="24"/>
                <w:szCs w:val="24"/>
              </w:rPr>
              <w:t>Максимальное количество надземных этажей  – 1 этаж.</w:t>
            </w:r>
          </w:p>
          <w:p w:rsidR="006365FC" w:rsidRPr="005E075E" w:rsidRDefault="006365FC" w:rsidP="00644E2E">
            <w:pPr>
              <w:tabs>
                <w:tab w:val="left" w:pos="2520"/>
              </w:tabs>
              <w:ind w:firstLine="5"/>
              <w:rPr>
                <w:rFonts w:ascii="Times New Roman" w:hAnsi="Times New Roman" w:cs="Times New Roman"/>
                <w:sz w:val="24"/>
                <w:szCs w:val="24"/>
              </w:rPr>
            </w:pPr>
            <w:r w:rsidRPr="005E075E">
              <w:rPr>
                <w:rFonts w:ascii="Times New Roman" w:hAnsi="Times New Roman" w:cs="Times New Roman"/>
                <w:sz w:val="24"/>
                <w:szCs w:val="24"/>
              </w:rPr>
              <w:t>Максимальная высота зданий, строений, сооружений от уровня земли - 4 м</w:t>
            </w:r>
          </w:p>
          <w:p w:rsidR="006365FC" w:rsidRPr="005E075E" w:rsidRDefault="006365FC" w:rsidP="00644E2E">
            <w:pPr>
              <w:tabs>
                <w:tab w:val="left" w:pos="2520"/>
              </w:tabs>
              <w:ind w:firstLine="5"/>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от красной линии - 5 м (если не установлены красные линии - от фасадной границы участка)</w:t>
            </w:r>
          </w:p>
          <w:p w:rsidR="006365FC" w:rsidRPr="005E075E" w:rsidRDefault="006365FC" w:rsidP="00644E2E">
            <w:pPr>
              <w:tabs>
                <w:tab w:val="left" w:pos="2520"/>
              </w:tabs>
              <w:ind w:firstLine="5"/>
              <w:rPr>
                <w:rFonts w:ascii="Times New Roman" w:hAnsi="Times New Roman" w:cs="Times New Roman"/>
                <w:b/>
                <w:bCs/>
                <w:sz w:val="24"/>
                <w:szCs w:val="24"/>
              </w:rPr>
            </w:pPr>
            <w:r w:rsidRPr="005E075E">
              <w:rPr>
                <w:rFonts w:ascii="Times New Roman" w:hAnsi="Times New Roman" w:cs="Times New Roman"/>
                <w:sz w:val="24"/>
                <w:szCs w:val="24"/>
              </w:rPr>
              <w:t>Минимальный отступ строений и сооружений от границ смежных участков - 3 м</w:t>
            </w:r>
          </w:p>
        </w:tc>
      </w:tr>
    </w:tbl>
    <w:p w:rsidR="006365FC" w:rsidRPr="0050584D" w:rsidRDefault="006365FC" w:rsidP="004402F4">
      <w:pPr>
        <w:ind w:firstLine="851"/>
        <w:outlineLvl w:val="0"/>
        <w:rPr>
          <w:rFonts w:ascii="Times New Roman" w:hAnsi="Times New Roman" w:cs="Times New Roman"/>
          <w:i/>
          <w:iCs/>
          <w:sz w:val="24"/>
          <w:szCs w:val="24"/>
        </w:rPr>
      </w:pPr>
    </w:p>
    <w:p w:rsidR="006365FC" w:rsidRPr="0050584D" w:rsidRDefault="006365FC" w:rsidP="00644E2E">
      <w:pPr>
        <w:pStyle w:val="Heading2"/>
        <w:numPr>
          <w:ilvl w:val="1"/>
          <w:numId w:val="0"/>
        </w:numPr>
        <w:tabs>
          <w:tab w:val="num" w:pos="0"/>
        </w:tabs>
        <w:suppressAutoHyphens/>
        <w:spacing w:before="0"/>
        <w:ind w:left="576" w:firstLine="709"/>
        <w:rPr>
          <w:rFonts w:ascii="Times New Roman" w:hAnsi="Times New Roman" w:cs="Times New Roman"/>
          <w:color w:val="auto"/>
          <w:sz w:val="24"/>
          <w:szCs w:val="24"/>
        </w:rPr>
      </w:pPr>
      <w:bookmarkStart w:id="738" w:name="_Toc536097713"/>
      <w:bookmarkStart w:id="739" w:name="_Toc536808524"/>
      <w:bookmarkStart w:id="740" w:name="_Toc2849302"/>
      <w:bookmarkStart w:id="741" w:name="_Toc3399230"/>
      <w:r w:rsidRPr="0050584D">
        <w:rPr>
          <w:rFonts w:ascii="Times New Roman" w:hAnsi="Times New Roman" w:cs="Times New Roman"/>
          <w:color w:val="auto"/>
          <w:sz w:val="24"/>
          <w:szCs w:val="24"/>
        </w:rPr>
        <w:t>Статья 61. Иные параметры разрешённого строительства, реконструкции объектов капитального строительства и ограничения использования земельных участков, расположенных в пределах производственных зон, зон инженерной и транспортной инфраструктур.</w:t>
      </w:r>
      <w:bookmarkEnd w:id="738"/>
      <w:bookmarkEnd w:id="739"/>
      <w:bookmarkEnd w:id="740"/>
      <w:bookmarkEnd w:id="741"/>
    </w:p>
    <w:p w:rsidR="006365FC" w:rsidRPr="0050584D" w:rsidRDefault="006365FC" w:rsidP="00644E2E">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1. 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6365FC" w:rsidRPr="0050584D" w:rsidRDefault="006365FC" w:rsidP="00644E2E">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2. При размещении, проектировании, строительстве и эксплуатации вновь строящихся, реконструируемых промышленных объектов и производств, объектов транспорта, связи, сельского хозяйства, энергетики, опытно-экспериментальных производств, объектов коммунального назначения, спорта, торговли, общественного питания и др., являющихся источниками воздействия на среду обитания и здоровье человека, необходимо руководствоваться СанПиН 2.2.1/2.1.1.1200-03 "Санитарно-защитные зоны и санитарная классификация предприятий, сооружений и иных объектов. Новая редакция".</w:t>
      </w:r>
    </w:p>
    <w:p w:rsidR="006365FC" w:rsidRPr="0050584D" w:rsidRDefault="006365FC" w:rsidP="00644E2E">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3. Не допускается расширение и реконструкция промышленных объектов и производств, если при этом требуется увеличение размера санитарно-защитных зон.</w:t>
      </w:r>
    </w:p>
    <w:p w:rsidR="006365FC" w:rsidRPr="0050584D" w:rsidRDefault="006365FC" w:rsidP="00644E2E">
      <w:pPr>
        <w:autoSpaceDE w:val="0"/>
        <w:rPr>
          <w:rFonts w:ascii="Times New Roman" w:hAnsi="Times New Roman" w:cs="Times New Roman"/>
          <w:sz w:val="24"/>
          <w:szCs w:val="24"/>
        </w:rPr>
      </w:pPr>
      <w:r w:rsidRPr="0050584D">
        <w:rPr>
          <w:rFonts w:ascii="Times New Roman" w:hAnsi="Times New Roman" w:cs="Times New Roman"/>
          <w:sz w:val="24"/>
          <w:szCs w:val="24"/>
        </w:rPr>
        <w:t>4. При реконструкции производственных зон территории следует преобразовывать с учетом примыкания к территориям иного функционального назначения:</w:t>
      </w:r>
    </w:p>
    <w:p w:rsidR="006365FC" w:rsidRPr="0050584D" w:rsidRDefault="006365FC" w:rsidP="00E469C2">
      <w:pPr>
        <w:numPr>
          <w:ilvl w:val="0"/>
          <w:numId w:val="15"/>
        </w:numPr>
        <w:suppressAutoHyphens/>
        <w:autoSpaceDE w:val="0"/>
        <w:ind w:left="0" w:firstLine="709"/>
        <w:rPr>
          <w:rFonts w:ascii="Times New Roman" w:hAnsi="Times New Roman" w:cs="Times New Roman"/>
          <w:sz w:val="24"/>
          <w:szCs w:val="24"/>
        </w:rPr>
      </w:pPr>
      <w:r w:rsidRPr="0050584D">
        <w:rPr>
          <w:rFonts w:ascii="Times New Roman" w:hAnsi="Times New Roman" w:cs="Times New Roman"/>
          <w:sz w:val="24"/>
          <w:szCs w:val="24"/>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rsidR="006365FC" w:rsidRPr="0050584D" w:rsidRDefault="006365FC" w:rsidP="00E469C2">
      <w:pPr>
        <w:numPr>
          <w:ilvl w:val="0"/>
          <w:numId w:val="15"/>
        </w:numPr>
        <w:suppressAutoHyphens/>
        <w:autoSpaceDE w:val="0"/>
        <w:ind w:left="0" w:firstLine="709"/>
        <w:rPr>
          <w:rFonts w:ascii="Times New Roman" w:hAnsi="Times New Roman" w:cs="Times New Roman"/>
          <w:sz w:val="24"/>
          <w:szCs w:val="24"/>
        </w:rPr>
      </w:pPr>
      <w:r w:rsidRPr="0050584D">
        <w:rPr>
          <w:rFonts w:ascii="Times New Roman" w:hAnsi="Times New Roman" w:cs="Times New Roman"/>
          <w:sz w:val="24"/>
          <w:szCs w:val="24"/>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rsidR="006365FC" w:rsidRPr="0050584D" w:rsidRDefault="006365FC" w:rsidP="00E469C2">
      <w:pPr>
        <w:numPr>
          <w:ilvl w:val="0"/>
          <w:numId w:val="15"/>
        </w:numPr>
        <w:suppressAutoHyphens/>
        <w:autoSpaceDE w:val="0"/>
        <w:ind w:left="0" w:firstLine="709"/>
        <w:rPr>
          <w:rFonts w:ascii="Times New Roman" w:hAnsi="Times New Roman" w:cs="Times New Roman"/>
          <w:sz w:val="24"/>
          <w:szCs w:val="24"/>
        </w:rPr>
      </w:pPr>
      <w:r w:rsidRPr="0050584D">
        <w:rPr>
          <w:rFonts w:ascii="Times New Roman" w:hAnsi="Times New Roman" w:cs="Times New Roman"/>
          <w:sz w:val="24"/>
          <w:szCs w:val="24"/>
        </w:rPr>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rsidR="006365FC" w:rsidRPr="0050584D" w:rsidRDefault="006365FC" w:rsidP="00644E2E">
      <w:pPr>
        <w:autoSpaceDE w:val="0"/>
        <w:rPr>
          <w:rFonts w:ascii="Times New Roman" w:hAnsi="Times New Roman" w:cs="Times New Roman"/>
          <w:sz w:val="24"/>
          <w:szCs w:val="24"/>
        </w:rPr>
      </w:pPr>
      <w:r w:rsidRPr="0050584D">
        <w:rPr>
          <w:rFonts w:ascii="Times New Roman" w:hAnsi="Times New Roman" w:cs="Times New Roman"/>
          <w:sz w:val="24"/>
          <w:szCs w:val="24"/>
        </w:rPr>
        <w:t>После проведения реконструкции или перепрофилирования производственного объекта санитарно-защитная зона для него должна быть подтверждена результатами расчетов.</w:t>
      </w:r>
    </w:p>
    <w:p w:rsidR="006365FC" w:rsidRPr="0050584D" w:rsidRDefault="006365FC" w:rsidP="00644E2E">
      <w:pPr>
        <w:autoSpaceDE w:val="0"/>
        <w:rPr>
          <w:rFonts w:ascii="Times New Roman" w:hAnsi="Times New Roman" w:cs="Times New Roman"/>
          <w:sz w:val="24"/>
          <w:szCs w:val="24"/>
        </w:rPr>
      </w:pPr>
      <w:r w:rsidRPr="0050584D">
        <w:rPr>
          <w:rFonts w:ascii="Times New Roman" w:hAnsi="Times New Roman" w:cs="Times New Roman"/>
          <w:sz w:val="24"/>
          <w:szCs w:val="24"/>
        </w:rPr>
        <w:t>5. 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p w:rsidR="006365FC" w:rsidRPr="0050584D" w:rsidRDefault="006365FC" w:rsidP="00644E2E">
      <w:pPr>
        <w:rPr>
          <w:rFonts w:ascii="Times New Roman" w:hAnsi="Times New Roman" w:cs="Times New Roman"/>
          <w:sz w:val="24"/>
          <w:szCs w:val="24"/>
        </w:rPr>
      </w:pPr>
      <w:r w:rsidRPr="0050584D">
        <w:rPr>
          <w:rFonts w:ascii="Times New Roman" w:hAnsi="Times New Roman" w:cs="Times New Roman"/>
          <w:sz w:val="24"/>
          <w:szCs w:val="24"/>
        </w:rPr>
        <w:t>6. 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rsidR="006365FC" w:rsidRPr="0050584D" w:rsidRDefault="006365FC" w:rsidP="00644E2E">
      <w:pPr>
        <w:rPr>
          <w:rFonts w:ascii="Times New Roman" w:hAnsi="Times New Roman" w:cs="Times New Roman"/>
          <w:sz w:val="24"/>
          <w:szCs w:val="24"/>
        </w:rPr>
      </w:pPr>
      <w:r w:rsidRPr="0050584D">
        <w:rPr>
          <w:rFonts w:ascii="Times New Roman" w:hAnsi="Times New Roman" w:cs="Times New Roman"/>
          <w:sz w:val="24"/>
          <w:szCs w:val="24"/>
        </w:rPr>
        <w:t>7. Территории санитарно-защитных зон из землепользования не изымаются и должны быть максимально использованы для нужд сельского хозяйства.</w:t>
      </w:r>
    </w:p>
    <w:p w:rsidR="006365FC" w:rsidRPr="0050584D" w:rsidRDefault="006365FC" w:rsidP="00644E2E">
      <w:pPr>
        <w:rPr>
          <w:rFonts w:ascii="Times New Roman" w:hAnsi="Times New Roman" w:cs="Times New Roman"/>
          <w:sz w:val="24"/>
          <w:szCs w:val="24"/>
        </w:rPr>
      </w:pPr>
      <w:r w:rsidRPr="0050584D">
        <w:rPr>
          <w:rFonts w:ascii="Times New Roman" w:hAnsi="Times New Roman" w:cs="Times New Roman"/>
          <w:sz w:val="24"/>
          <w:szCs w:val="24"/>
        </w:rPr>
        <w:t>В санитарно-защитных зонах допускается размещать склады (хранилища) зерна, фруктов, овощей и картофеля, питомники растений.</w:t>
      </w:r>
    </w:p>
    <w:p w:rsidR="006365FC" w:rsidRPr="0050584D" w:rsidRDefault="006365FC" w:rsidP="00644E2E">
      <w:pPr>
        <w:rPr>
          <w:rFonts w:ascii="Times New Roman" w:hAnsi="Times New Roman" w:cs="Times New Roman"/>
          <w:sz w:val="24"/>
          <w:szCs w:val="24"/>
        </w:rPr>
      </w:pPr>
      <w:r w:rsidRPr="0050584D">
        <w:rPr>
          <w:rFonts w:ascii="Times New Roman" w:hAnsi="Times New Roman" w:cs="Times New Roman"/>
          <w:sz w:val="24"/>
          <w:szCs w:val="24"/>
        </w:rPr>
        <w:t>8. 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6365FC" w:rsidRPr="0050584D" w:rsidRDefault="006365FC" w:rsidP="00644E2E">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9. В случаях, если не предусмотрено документами территориального планирования размещение по периметру предприятия и производств озеленения санитарно-защитного назначения, санитарно-защитная зона организуется за счет территории таких предприятий и производств. Озеленение санитарно-защитной зоны для предприятий II-V классов не менее 50 % площади.</w:t>
      </w:r>
    </w:p>
    <w:p w:rsidR="006365FC" w:rsidRPr="0050584D" w:rsidRDefault="006365FC" w:rsidP="00644E2E">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10. В границах Стародеревянковского сельского поселения документами территориального планирования не предусмотрено размещение новых предприятий, сооружений и иных объектов I класса опасности.</w:t>
      </w:r>
    </w:p>
    <w:p w:rsidR="006365FC" w:rsidRPr="0050584D" w:rsidRDefault="006365FC" w:rsidP="00644E2E">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11. 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 статьями 67-71 настоящих Правил.</w:t>
      </w:r>
    </w:p>
    <w:p w:rsidR="006365FC" w:rsidRPr="0050584D" w:rsidRDefault="006365FC" w:rsidP="00644E2E">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12. Ограждения следует проектировать только в случаях, когда они требуются по условиям эксплуатации и охраны предприятий, зданий и сооружений, охраняемых автостоянок, спортивных площадок, в декоративных целях для условного разделения элементов территории благоустройства, а также различных лестниц и пандусов.</w:t>
      </w:r>
    </w:p>
    <w:p w:rsidR="006365FC" w:rsidRPr="0050584D" w:rsidRDefault="006365FC" w:rsidP="00644E2E">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Настоящие Указания не распространяются на проектирование специальных видов ограждений и охранных зон режимных предприятий и объектов, временных ограждений строек.</w:t>
      </w:r>
    </w:p>
    <w:p w:rsidR="006365FC" w:rsidRPr="0050584D" w:rsidRDefault="006365FC" w:rsidP="00644E2E">
      <w:pPr>
        <w:tabs>
          <w:tab w:val="left" w:pos="2520"/>
        </w:tabs>
        <w:rPr>
          <w:rFonts w:ascii="Times New Roman" w:hAnsi="Times New Roman" w:cs="Times New Roman"/>
          <w:sz w:val="24"/>
          <w:szCs w:val="24"/>
        </w:rPr>
      </w:pPr>
      <w:r w:rsidRPr="0050584D">
        <w:rPr>
          <w:rFonts w:ascii="Times New Roman" w:hAnsi="Times New Roman" w:cs="Times New Roman"/>
          <w:sz w:val="24"/>
          <w:szCs w:val="24"/>
        </w:rPr>
        <w:t>Ограждения должны быть светопрозрачными, решетчатыми, эстетически привлекательными, иметь устойчивость к загрязнению и запылению и способность к легкой механической очистке.</w:t>
      </w:r>
    </w:p>
    <w:p w:rsidR="006365FC" w:rsidRPr="0050584D" w:rsidRDefault="006365FC" w:rsidP="00644E2E">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Во всех случаях запрещается предусматривать ограждения:</w:t>
      </w:r>
    </w:p>
    <w:p w:rsidR="006365FC" w:rsidRPr="0050584D" w:rsidRDefault="006365FC" w:rsidP="00644E2E">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предприятий, производства которых размещены в одном или в нескольких зданиях с охраняемыми входами (при отсутствии складов открытого хранения ценных материалов и наземных технологических транспортных связей);</w:t>
      </w:r>
    </w:p>
    <w:p w:rsidR="006365FC" w:rsidRPr="0050584D" w:rsidRDefault="006365FC" w:rsidP="00644E2E">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отдельных участков зданий и сооружений в пределах общего наружного ограждения площадки, за исключением участков, ограждение которых необходимо по требованиям техники безопасности или по санитарным требованиям (открытые электроподстанции, карантины и изоляторы мясокомбинатов и т.п.);</w:t>
      </w:r>
    </w:p>
    <w:p w:rsidR="006365FC" w:rsidRPr="0050584D" w:rsidRDefault="006365FC" w:rsidP="00644E2E">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территорий, резервируемых для последующего расширения предприятий;</w:t>
      </w:r>
    </w:p>
    <w:p w:rsidR="006365FC" w:rsidRPr="0050584D" w:rsidRDefault="006365FC" w:rsidP="00644E2E">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сооружений коммунального назначения (полей фильтрации, орошения и т.п.);</w:t>
      </w:r>
    </w:p>
    <w:p w:rsidR="006365FC" w:rsidRPr="0050584D" w:rsidRDefault="006365FC" w:rsidP="00644E2E">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складов малоценного сырья и материалов;</w:t>
      </w:r>
    </w:p>
    <w:p w:rsidR="006365FC" w:rsidRPr="0050584D" w:rsidRDefault="006365FC" w:rsidP="00644E2E">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производственных отвалов, не опасных по своему составу для населения и животных (кроме отвалов, ограждение которых требуется по условиям техники безопасности);</w:t>
      </w:r>
    </w:p>
    <w:p w:rsidR="006365FC" w:rsidRPr="0050584D" w:rsidRDefault="006365FC" w:rsidP="00644E2E">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вспомогательных зданий и сооружений, располагаемых на предзаводских площадках промышленных предприятий;</w:t>
      </w:r>
    </w:p>
    <w:p w:rsidR="006365FC" w:rsidRPr="0050584D" w:rsidRDefault="006365FC" w:rsidP="00644E2E">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Ограждения, как правило, не следует предусматривать вдоль фасадов зданий, расположенных на границах площадки. В этих случаях ограждение должно предусматриваться только в разрывах между зданиями.</w:t>
      </w:r>
    </w:p>
    <w:p w:rsidR="006365FC" w:rsidRPr="0050584D" w:rsidRDefault="006365FC" w:rsidP="00644E2E">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Подземные части оград следует изолировать от воздействия воды и влаги. Сетка и проволока, применяемые для ограждений, должны иметь антикоррозионное покрытие.</w:t>
      </w:r>
    </w:p>
    <w:p w:rsidR="006365FC" w:rsidRPr="0050584D" w:rsidRDefault="006365FC" w:rsidP="00644E2E">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Высоту и вид ограждения следует принимать:</w:t>
      </w:r>
    </w:p>
    <w:p w:rsidR="006365FC" w:rsidRPr="0050584D" w:rsidRDefault="006365FC" w:rsidP="00644E2E">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предприятия и объекты, на территории которых предусмотрено регулярное движение наземного транспорта, а также другие предприятия и объекты, ограждаемые по требованиям техники безопасности - 1,6 м, стальная сетка или железобетонное решетчатое;</w:t>
      </w:r>
    </w:p>
    <w:p w:rsidR="006365FC" w:rsidRPr="0050584D" w:rsidRDefault="006365FC" w:rsidP="00644E2E">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предприятия по переработке пищевых, сельскохозяйственных и других продуктов, ограждаемые по санитарным требованиям (мясомолочные и рыбообрабатывающие предприятия, овощеконсервные, винодельческие заводы и т.п.) - не менее 1,6 м, стальная сетка с цоколем или железобетонное решетчатое с цоколем;</w:t>
      </w:r>
    </w:p>
    <w:p w:rsidR="006365FC" w:rsidRPr="0050584D" w:rsidRDefault="006365FC" w:rsidP="00644E2E">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предприятия по производству ценной продукции, склады ценных материалов и оборудования, при размещении их в нескольких неохраняемых зданиях - не менее 1,6 м, стальная сетка или железобетонное решетчатое;</w:t>
      </w:r>
    </w:p>
    <w:p w:rsidR="006365FC" w:rsidRPr="0050584D" w:rsidRDefault="006365FC" w:rsidP="00644E2E">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предприятия по производству особо ценных материалов, оборудования и продукции (драгоценные металлы, камни и т.п) - 2 м, железобетонное сплошное;</w:t>
      </w:r>
    </w:p>
    <w:p w:rsidR="006365FC" w:rsidRPr="0050584D" w:rsidRDefault="006365FC" w:rsidP="00644E2E">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сельскохозяйственные предприятия, ограждаемые по ветеринарным или санитарным требованиям - не менее 1,6 м, стальная сетка с цоколем или железобетонное решетчатое с цоколем;</w:t>
      </w:r>
    </w:p>
    <w:p w:rsidR="006365FC" w:rsidRPr="0050584D" w:rsidRDefault="006365FC" w:rsidP="00644E2E">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объекты на территории населенных  пунктов, ограждаемые по требованиям техники безопасности или по санитарно-гигиеническим требованиям   (открытые распределительные устройства,  подстанции, артскважины, водозаборы и т.п.)  - не  менее 1,6 м, стальная сетка или железобетонное решетчатое;</w:t>
      </w:r>
    </w:p>
    <w:p w:rsidR="006365FC" w:rsidRPr="0050584D" w:rsidRDefault="006365FC" w:rsidP="00644E2E">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охраняемые объекты радиовещания и телевидения - 2 м, стальная сетка;</w:t>
      </w:r>
    </w:p>
    <w:p w:rsidR="006365FC" w:rsidRPr="0050584D" w:rsidRDefault="006365FC" w:rsidP="00644E2E">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хозяйственные зоны предприятий общественного питания и бытового обслуживания - 1,6 м, живая изгородь (стальная сетка при необходимости охраны).</w:t>
      </w:r>
    </w:p>
    <w:p w:rsidR="006365FC" w:rsidRPr="0050584D" w:rsidRDefault="006365FC" w:rsidP="00644E2E">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Устройство оград следует выполнять в соответствии со СНиП III-10-75 "Благоустройство территорий".</w:t>
      </w:r>
    </w:p>
    <w:p w:rsidR="006365FC" w:rsidRPr="0050584D" w:rsidRDefault="006365FC" w:rsidP="00644E2E">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13. Размещение объектов придорожного сервиса (код 4.9.1) возможно только при выполнении условий:</w:t>
      </w:r>
    </w:p>
    <w:p w:rsidR="006365FC" w:rsidRPr="0050584D" w:rsidRDefault="006365FC" w:rsidP="00644E2E">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зона распространения химических и физических факторов до уровня ПДК ограничивается размерами собственной территории или расстояние от границ земельного участка или опасного объекта до жилых зданий, участков дошкольных учреждений, общеобразовательных учреждений, учреждений здравоохранения составляет не менее 50 метров;</w:t>
      </w:r>
    </w:p>
    <w:p w:rsidR="006365FC" w:rsidRPr="0050584D" w:rsidRDefault="006365FC" w:rsidP="00644E2E">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станции технического обслуживания легковых автомобилей до 10 постов,</w:t>
      </w:r>
    </w:p>
    <w:p w:rsidR="006365FC" w:rsidRPr="0050584D" w:rsidRDefault="006365FC" w:rsidP="00644E2E">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мойки автомобилей до 5 постов,</w:t>
      </w:r>
    </w:p>
    <w:p w:rsidR="006365FC" w:rsidRPr="0050584D" w:rsidRDefault="006365FC" w:rsidP="00644E2E">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АЗС для легкового автотранспорта, должны быть оборудованы системой закольцовки паров бензина, автогазозаправочные станции с компрессорами внутри помещения с количеством заправок не более 500 автомобилей в сутки без объектов технического обслуживания автомобилей</w:t>
      </w:r>
    </w:p>
    <w:p w:rsidR="006365FC" w:rsidRPr="0050584D" w:rsidRDefault="006365FC" w:rsidP="00644E2E">
      <w:pPr>
        <w:autoSpaceDE w:val="0"/>
        <w:rPr>
          <w:rFonts w:ascii="Times New Roman" w:hAnsi="Times New Roman" w:cs="Times New Roman"/>
          <w:sz w:val="24"/>
          <w:szCs w:val="24"/>
        </w:rPr>
      </w:pPr>
      <w:r w:rsidRPr="0050584D">
        <w:rPr>
          <w:rFonts w:ascii="Times New Roman" w:eastAsia="SimSun" w:hAnsi="Times New Roman" w:cs="Times New Roman"/>
          <w:sz w:val="24"/>
          <w:szCs w:val="24"/>
          <w:lang w:eastAsia="zh-CN"/>
        </w:rPr>
        <w:t xml:space="preserve">- </w:t>
      </w:r>
      <w:r w:rsidRPr="0050584D">
        <w:rPr>
          <w:rFonts w:ascii="Times New Roman" w:hAnsi="Times New Roman" w:cs="Times New Roman"/>
          <w:sz w:val="24"/>
          <w:szCs w:val="24"/>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6365FC" w:rsidRPr="0050584D" w:rsidRDefault="006365FC" w:rsidP="00644E2E">
      <w:pPr>
        <w:autoSpaceDE w:val="0"/>
        <w:rPr>
          <w:rFonts w:ascii="Times New Roman" w:hAnsi="Times New Roman" w:cs="Times New Roman"/>
          <w:sz w:val="24"/>
          <w:szCs w:val="24"/>
        </w:rPr>
      </w:pPr>
      <w:r w:rsidRPr="0050584D">
        <w:rPr>
          <w:rFonts w:ascii="Times New Roman" w:hAnsi="Times New Roman" w:cs="Times New Roman"/>
          <w:sz w:val="24"/>
          <w:szCs w:val="24"/>
        </w:rPr>
        <w:t>14. Вместимость стоянок открытого и закрытого типа для легковых и грузовых автомобилей не более 300 машино-мест, пристроенные - до 150 машино-мест.</w:t>
      </w:r>
    </w:p>
    <w:p w:rsidR="006365FC" w:rsidRPr="0050584D" w:rsidRDefault="006365FC" w:rsidP="00644E2E">
      <w:pPr>
        <w:autoSpaceDE w:val="0"/>
        <w:rPr>
          <w:rFonts w:ascii="Times New Roman" w:hAnsi="Times New Roman" w:cs="Times New Roman"/>
          <w:sz w:val="24"/>
          <w:szCs w:val="24"/>
        </w:rPr>
      </w:pPr>
      <w:r w:rsidRPr="0050584D">
        <w:rPr>
          <w:rFonts w:ascii="Times New Roman" w:hAnsi="Times New Roman" w:cs="Times New Roman"/>
          <w:sz w:val="24"/>
          <w:szCs w:val="24"/>
        </w:rPr>
        <w:t>15. 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6365FC" w:rsidRPr="0050584D" w:rsidRDefault="006365FC" w:rsidP="00644E2E">
      <w:pPr>
        <w:autoSpaceDE w:val="0"/>
        <w:rPr>
          <w:rFonts w:ascii="Times New Roman" w:hAnsi="Times New Roman" w:cs="Times New Roman"/>
          <w:sz w:val="24"/>
          <w:szCs w:val="24"/>
        </w:rPr>
      </w:pPr>
      <w:r w:rsidRPr="0050584D">
        <w:rPr>
          <w:rFonts w:ascii="Times New Roman" w:hAnsi="Times New Roman" w:cs="Times New Roman"/>
          <w:sz w:val="24"/>
          <w:szCs w:val="24"/>
        </w:rPr>
        <w:t>на 10 постов - 1,0 га;</w:t>
      </w:r>
    </w:p>
    <w:p w:rsidR="006365FC" w:rsidRPr="0050584D" w:rsidRDefault="006365FC" w:rsidP="00644E2E">
      <w:pPr>
        <w:autoSpaceDE w:val="0"/>
        <w:rPr>
          <w:rFonts w:ascii="Times New Roman" w:hAnsi="Times New Roman" w:cs="Times New Roman"/>
          <w:sz w:val="24"/>
          <w:szCs w:val="24"/>
        </w:rPr>
      </w:pPr>
      <w:r w:rsidRPr="0050584D">
        <w:rPr>
          <w:rFonts w:ascii="Times New Roman" w:hAnsi="Times New Roman" w:cs="Times New Roman"/>
          <w:sz w:val="24"/>
          <w:szCs w:val="24"/>
        </w:rPr>
        <w:t>на 15 постов - 1,5 га;</w:t>
      </w:r>
    </w:p>
    <w:p w:rsidR="006365FC" w:rsidRPr="0050584D" w:rsidRDefault="006365FC" w:rsidP="00644E2E">
      <w:pPr>
        <w:autoSpaceDE w:val="0"/>
        <w:rPr>
          <w:rFonts w:ascii="Times New Roman" w:hAnsi="Times New Roman" w:cs="Times New Roman"/>
          <w:sz w:val="24"/>
          <w:szCs w:val="24"/>
        </w:rPr>
      </w:pPr>
      <w:r w:rsidRPr="0050584D">
        <w:rPr>
          <w:rFonts w:ascii="Times New Roman" w:hAnsi="Times New Roman" w:cs="Times New Roman"/>
          <w:sz w:val="24"/>
          <w:szCs w:val="24"/>
        </w:rPr>
        <w:t>на 25 постов - 2,0 га;</w:t>
      </w:r>
    </w:p>
    <w:p w:rsidR="006365FC" w:rsidRPr="0050584D" w:rsidRDefault="006365FC" w:rsidP="00644E2E">
      <w:pPr>
        <w:autoSpaceDE w:val="0"/>
        <w:rPr>
          <w:rFonts w:ascii="Times New Roman" w:hAnsi="Times New Roman" w:cs="Times New Roman"/>
          <w:sz w:val="24"/>
          <w:szCs w:val="24"/>
        </w:rPr>
      </w:pPr>
      <w:r w:rsidRPr="0050584D">
        <w:rPr>
          <w:rFonts w:ascii="Times New Roman" w:hAnsi="Times New Roman" w:cs="Times New Roman"/>
          <w:sz w:val="24"/>
          <w:szCs w:val="24"/>
        </w:rPr>
        <w:t>на 40 постов - 3,5 га.</w:t>
      </w:r>
    </w:p>
    <w:p w:rsidR="006365FC" w:rsidRPr="0050584D" w:rsidRDefault="006365FC" w:rsidP="00644E2E">
      <w:pPr>
        <w:autoSpaceDE w:val="0"/>
        <w:rPr>
          <w:rFonts w:ascii="Times New Roman" w:hAnsi="Times New Roman" w:cs="Times New Roman"/>
          <w:sz w:val="24"/>
          <w:szCs w:val="24"/>
        </w:rPr>
      </w:pPr>
      <w:r w:rsidRPr="0050584D">
        <w:rPr>
          <w:rFonts w:ascii="Times New Roman" w:hAnsi="Times New Roman" w:cs="Times New Roman"/>
          <w:sz w:val="24"/>
          <w:szCs w:val="24"/>
        </w:rPr>
        <w:t xml:space="preserve">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r:id="rId70" w:history="1">
        <w:r w:rsidRPr="0050584D">
          <w:rPr>
            <w:rStyle w:val="Hyperlink"/>
            <w:rFonts w:ascii="Times New Roman" w:hAnsi="Times New Roman" w:cs="Times New Roman"/>
            <w:color w:val="auto"/>
            <w:sz w:val="24"/>
            <w:szCs w:val="24"/>
          </w:rPr>
          <w:t>таблице</w:t>
        </w:r>
      </w:hyperlink>
      <w:r w:rsidRPr="0050584D">
        <w:rPr>
          <w:rFonts w:ascii="Times New Roman" w:hAnsi="Times New Roman" w:cs="Times New Roman"/>
          <w:sz w:val="24"/>
          <w:szCs w:val="24"/>
        </w:rPr>
        <w:t>:</w:t>
      </w:r>
    </w:p>
    <w:p w:rsidR="006365FC" w:rsidRPr="0050584D" w:rsidRDefault="006365FC" w:rsidP="00644E2E">
      <w:pPr>
        <w:autoSpaceDE w:val="0"/>
        <w:rPr>
          <w:rFonts w:ascii="Times New Roman" w:hAnsi="Times New Roman" w:cs="Times New Roman"/>
          <w:sz w:val="24"/>
          <w:szCs w:val="24"/>
        </w:rPr>
      </w:pPr>
    </w:p>
    <w:tbl>
      <w:tblPr>
        <w:tblW w:w="9639" w:type="dxa"/>
        <w:tblInd w:w="2" w:type="dxa"/>
        <w:tblLayout w:type="fixed"/>
        <w:tblCellMar>
          <w:left w:w="75" w:type="dxa"/>
          <w:right w:w="75" w:type="dxa"/>
        </w:tblCellMar>
        <w:tblLook w:val="0000"/>
      </w:tblPr>
      <w:tblGrid>
        <w:gridCol w:w="5670"/>
        <w:gridCol w:w="2127"/>
        <w:gridCol w:w="1842"/>
      </w:tblGrid>
      <w:tr w:rsidR="006365FC" w:rsidRPr="005E075E">
        <w:trPr>
          <w:trHeight w:val="173"/>
        </w:trPr>
        <w:tc>
          <w:tcPr>
            <w:tcW w:w="5670" w:type="dxa"/>
            <w:vMerge w:val="restart"/>
            <w:tcBorders>
              <w:top w:val="single" w:sz="4" w:space="0" w:color="000000"/>
              <w:left w:val="single" w:sz="4" w:space="0" w:color="000000"/>
              <w:bottom w:val="single" w:sz="4" w:space="0" w:color="000000"/>
            </w:tcBorders>
          </w:tcPr>
          <w:p w:rsidR="006365FC" w:rsidRPr="005E075E" w:rsidRDefault="006365FC" w:rsidP="00644E2E">
            <w:pPr>
              <w:autoSpaceDE w:val="0"/>
              <w:rPr>
                <w:rFonts w:ascii="Times New Roman" w:hAnsi="Times New Roman" w:cs="Times New Roman"/>
                <w:sz w:val="24"/>
                <w:szCs w:val="24"/>
              </w:rPr>
            </w:pPr>
            <w:r w:rsidRPr="005E075E">
              <w:rPr>
                <w:rFonts w:ascii="Times New Roman" w:hAnsi="Times New Roman" w:cs="Times New Roman"/>
                <w:sz w:val="24"/>
                <w:szCs w:val="24"/>
              </w:rPr>
              <w:t xml:space="preserve">  </w:t>
            </w:r>
            <w:r w:rsidRPr="0050584D">
              <w:rPr>
                <w:rFonts w:ascii="Times New Roman" w:hAnsi="Times New Roman" w:cs="Times New Roman"/>
                <w:sz w:val="24"/>
                <w:szCs w:val="24"/>
              </w:rPr>
              <w:t xml:space="preserve">Здания, до которых определяется расстояние   </w:t>
            </w:r>
          </w:p>
        </w:tc>
        <w:tc>
          <w:tcPr>
            <w:tcW w:w="3969" w:type="dxa"/>
            <w:gridSpan w:val="2"/>
            <w:tcBorders>
              <w:top w:val="single" w:sz="4" w:space="0" w:color="000000"/>
              <w:left w:val="single" w:sz="4" w:space="0" w:color="000000"/>
              <w:bottom w:val="single" w:sz="4" w:space="0" w:color="000000"/>
              <w:right w:val="single" w:sz="4" w:space="0" w:color="000000"/>
            </w:tcBorders>
          </w:tcPr>
          <w:p w:rsidR="006365FC" w:rsidRPr="005E075E" w:rsidRDefault="006365FC" w:rsidP="00644E2E">
            <w:pPr>
              <w:autoSpaceDE w:val="0"/>
              <w:rPr>
                <w:rFonts w:ascii="Times New Roman" w:hAnsi="Times New Roman" w:cs="Times New Roman"/>
                <w:sz w:val="24"/>
                <w:szCs w:val="24"/>
              </w:rPr>
            </w:pPr>
            <w:r w:rsidRPr="005E075E">
              <w:rPr>
                <w:rFonts w:ascii="Times New Roman" w:hAnsi="Times New Roman" w:cs="Times New Roman"/>
                <w:sz w:val="24"/>
                <w:szCs w:val="24"/>
              </w:rPr>
              <w:t xml:space="preserve">      </w:t>
            </w:r>
            <w:r w:rsidRPr="0050584D">
              <w:rPr>
                <w:rFonts w:ascii="Times New Roman" w:hAnsi="Times New Roman" w:cs="Times New Roman"/>
                <w:sz w:val="24"/>
                <w:szCs w:val="24"/>
              </w:rPr>
              <w:t xml:space="preserve">Расстояние, м      </w:t>
            </w:r>
          </w:p>
        </w:tc>
      </w:tr>
      <w:tr w:rsidR="006365FC" w:rsidRPr="005E075E">
        <w:trPr>
          <w:trHeight w:val="163"/>
        </w:trPr>
        <w:tc>
          <w:tcPr>
            <w:tcW w:w="5670" w:type="dxa"/>
            <w:vMerge/>
            <w:tcBorders>
              <w:top w:val="single" w:sz="4" w:space="0" w:color="000000"/>
              <w:left w:val="single" w:sz="4" w:space="0" w:color="000000"/>
              <w:bottom w:val="single" w:sz="4" w:space="0" w:color="000000"/>
            </w:tcBorders>
            <w:vAlign w:val="center"/>
          </w:tcPr>
          <w:p w:rsidR="006365FC" w:rsidRPr="0050584D" w:rsidRDefault="006365FC" w:rsidP="00644E2E">
            <w:pPr>
              <w:snapToGrid w:val="0"/>
              <w:rPr>
                <w:rFonts w:ascii="Times New Roman" w:hAnsi="Times New Roman" w:cs="Times New Roman"/>
                <w:sz w:val="24"/>
                <w:szCs w:val="24"/>
              </w:rPr>
            </w:pPr>
          </w:p>
        </w:tc>
        <w:tc>
          <w:tcPr>
            <w:tcW w:w="3969" w:type="dxa"/>
            <w:gridSpan w:val="2"/>
            <w:tcBorders>
              <w:left w:val="single" w:sz="4" w:space="0" w:color="000000"/>
              <w:bottom w:val="single" w:sz="4" w:space="0" w:color="000000"/>
              <w:right w:val="single" w:sz="4" w:space="0" w:color="000000"/>
            </w:tcBorders>
          </w:tcPr>
          <w:p w:rsidR="006365FC" w:rsidRPr="005E075E" w:rsidRDefault="006365FC" w:rsidP="00644E2E">
            <w:pPr>
              <w:autoSpaceDE w:val="0"/>
              <w:rPr>
                <w:rFonts w:ascii="Times New Roman" w:hAnsi="Times New Roman" w:cs="Times New Roman"/>
                <w:sz w:val="24"/>
                <w:szCs w:val="24"/>
              </w:rPr>
            </w:pPr>
            <w:r w:rsidRPr="005E075E">
              <w:rPr>
                <w:rFonts w:ascii="Times New Roman" w:hAnsi="Times New Roman" w:cs="Times New Roman"/>
                <w:sz w:val="24"/>
                <w:szCs w:val="24"/>
              </w:rPr>
              <w:t xml:space="preserve"> </w:t>
            </w:r>
            <w:r w:rsidRPr="0050584D">
              <w:rPr>
                <w:rFonts w:ascii="Times New Roman" w:hAnsi="Times New Roman" w:cs="Times New Roman"/>
                <w:sz w:val="24"/>
                <w:szCs w:val="24"/>
              </w:rPr>
              <w:t xml:space="preserve">от станций технического обслуживания при числе  постов          </w:t>
            </w:r>
          </w:p>
        </w:tc>
      </w:tr>
      <w:tr w:rsidR="006365FC" w:rsidRPr="005E075E">
        <w:tc>
          <w:tcPr>
            <w:tcW w:w="5670" w:type="dxa"/>
            <w:vMerge/>
            <w:tcBorders>
              <w:top w:val="single" w:sz="4" w:space="0" w:color="000000"/>
              <w:left w:val="single" w:sz="4" w:space="0" w:color="000000"/>
              <w:bottom w:val="single" w:sz="4" w:space="0" w:color="000000"/>
            </w:tcBorders>
            <w:vAlign w:val="center"/>
          </w:tcPr>
          <w:p w:rsidR="006365FC" w:rsidRPr="0050584D" w:rsidRDefault="006365FC" w:rsidP="00644E2E">
            <w:pPr>
              <w:snapToGrid w:val="0"/>
              <w:rPr>
                <w:rFonts w:ascii="Times New Roman" w:hAnsi="Times New Roman" w:cs="Times New Roman"/>
                <w:sz w:val="24"/>
                <w:szCs w:val="24"/>
              </w:rPr>
            </w:pPr>
          </w:p>
        </w:tc>
        <w:tc>
          <w:tcPr>
            <w:tcW w:w="2127" w:type="dxa"/>
            <w:tcBorders>
              <w:left w:val="single" w:sz="4" w:space="0" w:color="000000"/>
              <w:bottom w:val="single" w:sz="4" w:space="0" w:color="000000"/>
            </w:tcBorders>
          </w:tcPr>
          <w:p w:rsidR="006365FC" w:rsidRPr="0050584D" w:rsidRDefault="006365FC" w:rsidP="00644E2E">
            <w:pPr>
              <w:autoSpaceDE w:val="0"/>
              <w:rPr>
                <w:rFonts w:ascii="Times New Roman" w:hAnsi="Times New Roman" w:cs="Times New Roman"/>
                <w:sz w:val="24"/>
                <w:szCs w:val="24"/>
              </w:rPr>
            </w:pPr>
            <w:r w:rsidRPr="0050584D">
              <w:rPr>
                <w:rFonts w:ascii="Times New Roman" w:hAnsi="Times New Roman" w:cs="Times New Roman"/>
                <w:sz w:val="24"/>
                <w:szCs w:val="24"/>
              </w:rPr>
              <w:t xml:space="preserve">10 и менее  </w:t>
            </w:r>
          </w:p>
        </w:tc>
        <w:tc>
          <w:tcPr>
            <w:tcW w:w="1842" w:type="dxa"/>
            <w:tcBorders>
              <w:left w:val="single" w:sz="4" w:space="0" w:color="000000"/>
              <w:bottom w:val="single" w:sz="4" w:space="0" w:color="000000"/>
              <w:right w:val="single" w:sz="4" w:space="0" w:color="000000"/>
            </w:tcBorders>
          </w:tcPr>
          <w:p w:rsidR="006365FC" w:rsidRPr="005E075E" w:rsidRDefault="006365FC" w:rsidP="00644E2E">
            <w:pPr>
              <w:autoSpaceDE w:val="0"/>
              <w:rPr>
                <w:rFonts w:ascii="Times New Roman" w:hAnsi="Times New Roman" w:cs="Times New Roman"/>
                <w:sz w:val="24"/>
                <w:szCs w:val="24"/>
              </w:rPr>
            </w:pPr>
            <w:r w:rsidRPr="0050584D">
              <w:rPr>
                <w:rFonts w:ascii="Times New Roman" w:hAnsi="Times New Roman" w:cs="Times New Roman"/>
                <w:sz w:val="24"/>
                <w:szCs w:val="24"/>
              </w:rPr>
              <w:t xml:space="preserve">11 - 30  </w:t>
            </w:r>
          </w:p>
        </w:tc>
      </w:tr>
      <w:tr w:rsidR="006365FC" w:rsidRPr="005E075E">
        <w:tc>
          <w:tcPr>
            <w:tcW w:w="5670" w:type="dxa"/>
            <w:tcBorders>
              <w:left w:val="single" w:sz="4" w:space="0" w:color="000000"/>
              <w:bottom w:val="single" w:sz="4" w:space="0" w:color="000000"/>
            </w:tcBorders>
          </w:tcPr>
          <w:p w:rsidR="006365FC" w:rsidRPr="0050584D" w:rsidRDefault="006365FC" w:rsidP="00644E2E">
            <w:pPr>
              <w:autoSpaceDE w:val="0"/>
              <w:rPr>
                <w:rFonts w:ascii="Times New Roman" w:hAnsi="Times New Roman" w:cs="Times New Roman"/>
                <w:sz w:val="24"/>
                <w:szCs w:val="24"/>
              </w:rPr>
            </w:pPr>
            <w:r w:rsidRPr="0050584D">
              <w:rPr>
                <w:rFonts w:ascii="Times New Roman" w:hAnsi="Times New Roman" w:cs="Times New Roman"/>
                <w:sz w:val="24"/>
                <w:szCs w:val="24"/>
              </w:rPr>
              <w:t xml:space="preserve">Жилые дома,                                    </w:t>
            </w:r>
          </w:p>
        </w:tc>
        <w:tc>
          <w:tcPr>
            <w:tcW w:w="2127" w:type="dxa"/>
            <w:tcBorders>
              <w:left w:val="single" w:sz="4" w:space="0" w:color="000000"/>
              <w:bottom w:val="single" w:sz="4" w:space="0" w:color="000000"/>
            </w:tcBorders>
          </w:tcPr>
          <w:p w:rsidR="006365FC" w:rsidRPr="0050584D" w:rsidRDefault="006365FC" w:rsidP="00644E2E">
            <w:pPr>
              <w:autoSpaceDE w:val="0"/>
              <w:rPr>
                <w:rFonts w:ascii="Times New Roman" w:hAnsi="Times New Roman" w:cs="Times New Roman"/>
                <w:sz w:val="24"/>
                <w:szCs w:val="24"/>
              </w:rPr>
            </w:pPr>
            <w:r w:rsidRPr="0050584D">
              <w:rPr>
                <w:rFonts w:ascii="Times New Roman" w:hAnsi="Times New Roman" w:cs="Times New Roman"/>
                <w:sz w:val="24"/>
                <w:szCs w:val="24"/>
              </w:rPr>
              <w:t xml:space="preserve">15            </w:t>
            </w:r>
          </w:p>
        </w:tc>
        <w:tc>
          <w:tcPr>
            <w:tcW w:w="1842" w:type="dxa"/>
            <w:tcBorders>
              <w:left w:val="single" w:sz="4" w:space="0" w:color="000000"/>
              <w:bottom w:val="single" w:sz="4" w:space="0" w:color="000000"/>
              <w:right w:val="single" w:sz="4" w:space="0" w:color="000000"/>
            </w:tcBorders>
          </w:tcPr>
          <w:p w:rsidR="006365FC" w:rsidRPr="005E075E" w:rsidRDefault="006365FC" w:rsidP="00644E2E">
            <w:pPr>
              <w:autoSpaceDE w:val="0"/>
              <w:rPr>
                <w:rFonts w:ascii="Times New Roman" w:hAnsi="Times New Roman" w:cs="Times New Roman"/>
                <w:sz w:val="24"/>
                <w:szCs w:val="24"/>
              </w:rPr>
            </w:pPr>
            <w:r w:rsidRPr="0050584D">
              <w:rPr>
                <w:rFonts w:ascii="Times New Roman" w:hAnsi="Times New Roman" w:cs="Times New Roman"/>
                <w:sz w:val="24"/>
                <w:szCs w:val="24"/>
              </w:rPr>
              <w:t xml:space="preserve">25        </w:t>
            </w:r>
          </w:p>
        </w:tc>
      </w:tr>
      <w:tr w:rsidR="006365FC" w:rsidRPr="005E075E">
        <w:tc>
          <w:tcPr>
            <w:tcW w:w="5670" w:type="dxa"/>
            <w:tcBorders>
              <w:left w:val="single" w:sz="4" w:space="0" w:color="000000"/>
              <w:bottom w:val="single" w:sz="4" w:space="0" w:color="000000"/>
            </w:tcBorders>
          </w:tcPr>
          <w:p w:rsidR="006365FC" w:rsidRPr="0050584D" w:rsidRDefault="006365FC" w:rsidP="00644E2E">
            <w:pPr>
              <w:autoSpaceDE w:val="0"/>
              <w:rPr>
                <w:rFonts w:ascii="Times New Roman" w:hAnsi="Times New Roman" w:cs="Times New Roman"/>
                <w:sz w:val="24"/>
                <w:szCs w:val="24"/>
              </w:rPr>
            </w:pPr>
            <w:r w:rsidRPr="0050584D">
              <w:rPr>
                <w:rFonts w:ascii="Times New Roman" w:hAnsi="Times New Roman" w:cs="Times New Roman"/>
                <w:sz w:val="24"/>
                <w:szCs w:val="24"/>
              </w:rPr>
              <w:t xml:space="preserve">в том числе торцы жилых домов без окон         </w:t>
            </w:r>
          </w:p>
        </w:tc>
        <w:tc>
          <w:tcPr>
            <w:tcW w:w="2127" w:type="dxa"/>
            <w:tcBorders>
              <w:left w:val="single" w:sz="4" w:space="0" w:color="000000"/>
              <w:bottom w:val="single" w:sz="4" w:space="0" w:color="000000"/>
            </w:tcBorders>
          </w:tcPr>
          <w:p w:rsidR="006365FC" w:rsidRPr="0050584D" w:rsidRDefault="006365FC" w:rsidP="00644E2E">
            <w:pPr>
              <w:autoSpaceDE w:val="0"/>
              <w:rPr>
                <w:rFonts w:ascii="Times New Roman" w:hAnsi="Times New Roman" w:cs="Times New Roman"/>
                <w:sz w:val="24"/>
                <w:szCs w:val="24"/>
              </w:rPr>
            </w:pPr>
            <w:r w:rsidRPr="0050584D">
              <w:rPr>
                <w:rFonts w:ascii="Times New Roman" w:hAnsi="Times New Roman" w:cs="Times New Roman"/>
                <w:sz w:val="24"/>
                <w:szCs w:val="24"/>
              </w:rPr>
              <w:t xml:space="preserve">15            </w:t>
            </w:r>
          </w:p>
        </w:tc>
        <w:tc>
          <w:tcPr>
            <w:tcW w:w="1842" w:type="dxa"/>
            <w:tcBorders>
              <w:left w:val="single" w:sz="4" w:space="0" w:color="000000"/>
              <w:bottom w:val="single" w:sz="4" w:space="0" w:color="000000"/>
              <w:right w:val="single" w:sz="4" w:space="0" w:color="000000"/>
            </w:tcBorders>
          </w:tcPr>
          <w:p w:rsidR="006365FC" w:rsidRPr="005E075E" w:rsidRDefault="006365FC" w:rsidP="00644E2E">
            <w:pPr>
              <w:autoSpaceDE w:val="0"/>
              <w:rPr>
                <w:rFonts w:ascii="Times New Roman" w:hAnsi="Times New Roman" w:cs="Times New Roman"/>
                <w:sz w:val="24"/>
                <w:szCs w:val="24"/>
              </w:rPr>
            </w:pPr>
            <w:r w:rsidRPr="0050584D">
              <w:rPr>
                <w:rFonts w:ascii="Times New Roman" w:hAnsi="Times New Roman" w:cs="Times New Roman"/>
                <w:sz w:val="24"/>
                <w:szCs w:val="24"/>
              </w:rPr>
              <w:t xml:space="preserve">25        </w:t>
            </w:r>
          </w:p>
        </w:tc>
      </w:tr>
      <w:tr w:rsidR="006365FC" w:rsidRPr="005E075E">
        <w:tc>
          <w:tcPr>
            <w:tcW w:w="5670" w:type="dxa"/>
            <w:tcBorders>
              <w:left w:val="single" w:sz="4" w:space="0" w:color="000000"/>
              <w:bottom w:val="single" w:sz="4" w:space="0" w:color="000000"/>
            </w:tcBorders>
          </w:tcPr>
          <w:p w:rsidR="006365FC" w:rsidRPr="0050584D" w:rsidRDefault="006365FC" w:rsidP="00644E2E">
            <w:pPr>
              <w:autoSpaceDE w:val="0"/>
              <w:rPr>
                <w:rFonts w:ascii="Times New Roman" w:hAnsi="Times New Roman" w:cs="Times New Roman"/>
                <w:sz w:val="24"/>
                <w:szCs w:val="24"/>
              </w:rPr>
            </w:pPr>
            <w:r w:rsidRPr="0050584D">
              <w:rPr>
                <w:rFonts w:ascii="Times New Roman" w:hAnsi="Times New Roman" w:cs="Times New Roman"/>
                <w:sz w:val="24"/>
                <w:szCs w:val="24"/>
              </w:rPr>
              <w:t xml:space="preserve">Общественные здания                            </w:t>
            </w:r>
          </w:p>
        </w:tc>
        <w:tc>
          <w:tcPr>
            <w:tcW w:w="2127" w:type="dxa"/>
            <w:tcBorders>
              <w:left w:val="single" w:sz="4" w:space="0" w:color="000000"/>
              <w:bottom w:val="single" w:sz="4" w:space="0" w:color="000000"/>
            </w:tcBorders>
          </w:tcPr>
          <w:p w:rsidR="006365FC" w:rsidRPr="0050584D" w:rsidRDefault="006365FC" w:rsidP="00644E2E">
            <w:pPr>
              <w:autoSpaceDE w:val="0"/>
              <w:rPr>
                <w:rFonts w:ascii="Times New Roman" w:hAnsi="Times New Roman" w:cs="Times New Roman"/>
                <w:sz w:val="24"/>
                <w:szCs w:val="24"/>
              </w:rPr>
            </w:pPr>
            <w:r w:rsidRPr="0050584D">
              <w:rPr>
                <w:rFonts w:ascii="Times New Roman" w:hAnsi="Times New Roman" w:cs="Times New Roman"/>
                <w:sz w:val="24"/>
                <w:szCs w:val="24"/>
              </w:rPr>
              <w:t xml:space="preserve">15            </w:t>
            </w:r>
          </w:p>
        </w:tc>
        <w:tc>
          <w:tcPr>
            <w:tcW w:w="1842" w:type="dxa"/>
            <w:tcBorders>
              <w:left w:val="single" w:sz="4" w:space="0" w:color="000000"/>
              <w:bottom w:val="single" w:sz="4" w:space="0" w:color="000000"/>
              <w:right w:val="single" w:sz="4" w:space="0" w:color="000000"/>
            </w:tcBorders>
          </w:tcPr>
          <w:p w:rsidR="006365FC" w:rsidRPr="005E075E" w:rsidRDefault="006365FC" w:rsidP="00644E2E">
            <w:pPr>
              <w:autoSpaceDE w:val="0"/>
              <w:rPr>
                <w:rFonts w:ascii="Times New Roman" w:hAnsi="Times New Roman" w:cs="Times New Roman"/>
                <w:sz w:val="24"/>
                <w:szCs w:val="24"/>
              </w:rPr>
            </w:pPr>
            <w:r w:rsidRPr="0050584D">
              <w:rPr>
                <w:rFonts w:ascii="Times New Roman" w:hAnsi="Times New Roman" w:cs="Times New Roman"/>
                <w:sz w:val="24"/>
                <w:szCs w:val="24"/>
              </w:rPr>
              <w:t xml:space="preserve">20        </w:t>
            </w:r>
          </w:p>
        </w:tc>
      </w:tr>
      <w:tr w:rsidR="006365FC" w:rsidRPr="005E075E">
        <w:trPr>
          <w:trHeight w:val="156"/>
        </w:trPr>
        <w:tc>
          <w:tcPr>
            <w:tcW w:w="5670" w:type="dxa"/>
            <w:tcBorders>
              <w:left w:val="single" w:sz="4" w:space="0" w:color="000000"/>
              <w:bottom w:val="single" w:sz="4" w:space="0" w:color="000000"/>
            </w:tcBorders>
          </w:tcPr>
          <w:p w:rsidR="006365FC" w:rsidRPr="0050584D" w:rsidRDefault="006365FC" w:rsidP="00644E2E">
            <w:pPr>
              <w:autoSpaceDE w:val="0"/>
              <w:rPr>
                <w:rFonts w:ascii="Times New Roman" w:hAnsi="Times New Roman" w:cs="Times New Roman"/>
                <w:sz w:val="24"/>
                <w:szCs w:val="24"/>
              </w:rPr>
            </w:pPr>
            <w:r w:rsidRPr="0050584D">
              <w:rPr>
                <w:rFonts w:ascii="Times New Roman" w:hAnsi="Times New Roman" w:cs="Times New Roman"/>
                <w:sz w:val="24"/>
                <w:szCs w:val="24"/>
              </w:rPr>
              <w:t xml:space="preserve">Общеобразовательные школы и дошкольные образовательные учреждения                     </w:t>
            </w:r>
          </w:p>
        </w:tc>
        <w:tc>
          <w:tcPr>
            <w:tcW w:w="2127" w:type="dxa"/>
            <w:tcBorders>
              <w:left w:val="single" w:sz="4" w:space="0" w:color="000000"/>
              <w:bottom w:val="single" w:sz="4" w:space="0" w:color="000000"/>
            </w:tcBorders>
          </w:tcPr>
          <w:p w:rsidR="006365FC" w:rsidRPr="005E075E" w:rsidRDefault="006365FC" w:rsidP="00644E2E">
            <w:pPr>
              <w:autoSpaceDE w:val="0"/>
              <w:rPr>
                <w:rFonts w:ascii="Times New Roman" w:hAnsi="Times New Roman" w:cs="Times New Roman"/>
                <w:sz w:val="24"/>
                <w:szCs w:val="24"/>
              </w:rPr>
            </w:pPr>
            <w:r w:rsidRPr="0050584D">
              <w:rPr>
                <w:rFonts w:ascii="Times New Roman" w:hAnsi="Times New Roman" w:cs="Times New Roman"/>
                <w:sz w:val="24"/>
                <w:szCs w:val="24"/>
              </w:rPr>
              <w:t xml:space="preserve">50            </w:t>
            </w:r>
          </w:p>
        </w:tc>
        <w:tc>
          <w:tcPr>
            <w:tcW w:w="1842" w:type="dxa"/>
            <w:tcBorders>
              <w:left w:val="single" w:sz="4" w:space="0" w:color="000000"/>
              <w:bottom w:val="single" w:sz="4" w:space="0" w:color="000000"/>
              <w:right w:val="single" w:sz="4" w:space="0" w:color="000000"/>
            </w:tcBorders>
          </w:tcPr>
          <w:p w:rsidR="006365FC" w:rsidRPr="005E075E" w:rsidRDefault="006365FC" w:rsidP="00644E2E">
            <w:pPr>
              <w:autoSpaceDE w:val="0"/>
              <w:rPr>
                <w:rFonts w:ascii="Times New Roman" w:hAnsi="Times New Roman" w:cs="Times New Roman"/>
                <w:sz w:val="24"/>
                <w:szCs w:val="24"/>
              </w:rPr>
            </w:pPr>
            <w:hyperlink r:id="rId71" w:history="1">
              <w:r w:rsidRPr="0050584D">
                <w:rPr>
                  <w:rStyle w:val="Hyperlink"/>
                  <w:rFonts w:ascii="Times New Roman" w:hAnsi="Times New Roman" w:cs="Times New Roman"/>
                  <w:color w:val="auto"/>
                  <w:sz w:val="24"/>
                  <w:szCs w:val="24"/>
                </w:rPr>
                <w:t>&lt;*&gt;</w:t>
              </w:r>
            </w:hyperlink>
          </w:p>
        </w:tc>
      </w:tr>
      <w:tr w:rsidR="006365FC" w:rsidRPr="005E075E">
        <w:tc>
          <w:tcPr>
            <w:tcW w:w="5670" w:type="dxa"/>
            <w:tcBorders>
              <w:left w:val="single" w:sz="4" w:space="0" w:color="000000"/>
              <w:bottom w:val="single" w:sz="4" w:space="0" w:color="000000"/>
            </w:tcBorders>
          </w:tcPr>
          <w:p w:rsidR="006365FC" w:rsidRPr="0050584D" w:rsidRDefault="006365FC" w:rsidP="00644E2E">
            <w:pPr>
              <w:autoSpaceDE w:val="0"/>
              <w:rPr>
                <w:rFonts w:ascii="Times New Roman" w:hAnsi="Times New Roman" w:cs="Times New Roman"/>
                <w:sz w:val="24"/>
                <w:szCs w:val="24"/>
              </w:rPr>
            </w:pPr>
            <w:r w:rsidRPr="0050584D">
              <w:rPr>
                <w:rFonts w:ascii="Times New Roman" w:hAnsi="Times New Roman" w:cs="Times New Roman"/>
                <w:sz w:val="24"/>
                <w:szCs w:val="24"/>
              </w:rPr>
              <w:t xml:space="preserve">Лечебные учреждения со стационаром             </w:t>
            </w:r>
          </w:p>
        </w:tc>
        <w:tc>
          <w:tcPr>
            <w:tcW w:w="2127" w:type="dxa"/>
            <w:tcBorders>
              <w:left w:val="single" w:sz="4" w:space="0" w:color="000000"/>
              <w:bottom w:val="single" w:sz="4" w:space="0" w:color="000000"/>
            </w:tcBorders>
          </w:tcPr>
          <w:p w:rsidR="006365FC" w:rsidRPr="005E075E" w:rsidRDefault="006365FC" w:rsidP="00644E2E">
            <w:pPr>
              <w:autoSpaceDE w:val="0"/>
              <w:rPr>
                <w:rFonts w:ascii="Times New Roman" w:hAnsi="Times New Roman" w:cs="Times New Roman"/>
                <w:sz w:val="24"/>
                <w:szCs w:val="24"/>
              </w:rPr>
            </w:pPr>
            <w:r w:rsidRPr="0050584D">
              <w:rPr>
                <w:rFonts w:ascii="Times New Roman" w:hAnsi="Times New Roman" w:cs="Times New Roman"/>
                <w:sz w:val="24"/>
                <w:szCs w:val="24"/>
              </w:rPr>
              <w:t xml:space="preserve">50            </w:t>
            </w:r>
          </w:p>
        </w:tc>
        <w:tc>
          <w:tcPr>
            <w:tcW w:w="1842" w:type="dxa"/>
            <w:tcBorders>
              <w:left w:val="single" w:sz="4" w:space="0" w:color="000000"/>
              <w:bottom w:val="single" w:sz="4" w:space="0" w:color="000000"/>
              <w:right w:val="single" w:sz="4" w:space="0" w:color="000000"/>
            </w:tcBorders>
          </w:tcPr>
          <w:p w:rsidR="006365FC" w:rsidRPr="005E075E" w:rsidRDefault="006365FC" w:rsidP="00644E2E">
            <w:pPr>
              <w:autoSpaceDE w:val="0"/>
              <w:rPr>
                <w:rFonts w:ascii="Times New Roman" w:hAnsi="Times New Roman" w:cs="Times New Roman"/>
                <w:sz w:val="24"/>
                <w:szCs w:val="24"/>
              </w:rPr>
            </w:pPr>
            <w:hyperlink r:id="rId72" w:history="1">
              <w:r w:rsidRPr="0050584D">
                <w:rPr>
                  <w:rStyle w:val="Hyperlink"/>
                  <w:rFonts w:ascii="Times New Roman" w:hAnsi="Times New Roman" w:cs="Times New Roman"/>
                  <w:color w:val="auto"/>
                  <w:sz w:val="24"/>
                  <w:szCs w:val="24"/>
                </w:rPr>
                <w:t>&lt;*&gt;</w:t>
              </w:r>
            </w:hyperlink>
          </w:p>
        </w:tc>
      </w:tr>
    </w:tbl>
    <w:p w:rsidR="006365FC" w:rsidRPr="0050584D" w:rsidRDefault="006365FC" w:rsidP="00644E2E">
      <w:pPr>
        <w:autoSpaceDE w:val="0"/>
        <w:rPr>
          <w:rFonts w:ascii="Times New Roman" w:hAnsi="Times New Roman" w:cs="Times New Roman"/>
          <w:sz w:val="24"/>
          <w:szCs w:val="24"/>
        </w:rPr>
      </w:pPr>
      <w:r w:rsidRPr="0050584D">
        <w:rPr>
          <w:rFonts w:ascii="Times New Roman" w:hAnsi="Times New Roman" w:cs="Times New Roman"/>
          <w:sz w:val="24"/>
          <w:szCs w:val="24"/>
        </w:rPr>
        <w:t>&lt;*&gt; Определяется по согласованию с органами Государственного санитарно-эпидемиологического надзора</w:t>
      </w:r>
    </w:p>
    <w:p w:rsidR="006365FC" w:rsidRPr="0050584D" w:rsidRDefault="006365FC" w:rsidP="00644E2E">
      <w:pPr>
        <w:autoSpaceDE w:val="0"/>
        <w:rPr>
          <w:rFonts w:ascii="Times New Roman" w:hAnsi="Times New Roman" w:cs="Times New Roman"/>
          <w:sz w:val="24"/>
          <w:szCs w:val="24"/>
        </w:rPr>
      </w:pPr>
      <w:r w:rsidRPr="0050584D">
        <w:rPr>
          <w:rFonts w:ascii="Times New Roman" w:hAnsi="Times New Roman" w:cs="Times New Roman"/>
          <w:sz w:val="24"/>
          <w:szCs w:val="24"/>
        </w:rPr>
        <w:t>16. 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6365FC" w:rsidRPr="0050584D" w:rsidRDefault="006365FC" w:rsidP="00644E2E">
      <w:pPr>
        <w:autoSpaceDE w:val="0"/>
        <w:rPr>
          <w:rFonts w:ascii="Times New Roman" w:hAnsi="Times New Roman" w:cs="Times New Roman"/>
          <w:sz w:val="24"/>
          <w:szCs w:val="24"/>
        </w:rPr>
      </w:pPr>
      <w:r w:rsidRPr="0050584D">
        <w:rPr>
          <w:rFonts w:ascii="Times New Roman" w:hAnsi="Times New Roman" w:cs="Times New Roman"/>
          <w:sz w:val="24"/>
          <w:szCs w:val="24"/>
        </w:rPr>
        <w:t>на 2 колонки - 0,1 га;</w:t>
      </w:r>
    </w:p>
    <w:p w:rsidR="006365FC" w:rsidRPr="0050584D" w:rsidRDefault="006365FC" w:rsidP="00644E2E">
      <w:pPr>
        <w:autoSpaceDE w:val="0"/>
        <w:rPr>
          <w:rFonts w:ascii="Times New Roman" w:hAnsi="Times New Roman" w:cs="Times New Roman"/>
          <w:sz w:val="24"/>
          <w:szCs w:val="24"/>
        </w:rPr>
      </w:pPr>
      <w:r w:rsidRPr="0050584D">
        <w:rPr>
          <w:rFonts w:ascii="Times New Roman" w:hAnsi="Times New Roman" w:cs="Times New Roman"/>
          <w:sz w:val="24"/>
          <w:szCs w:val="24"/>
        </w:rPr>
        <w:t>на 5 колонок - 0,2 га;</w:t>
      </w:r>
    </w:p>
    <w:p w:rsidR="006365FC" w:rsidRPr="0050584D" w:rsidRDefault="006365FC" w:rsidP="00644E2E">
      <w:pPr>
        <w:autoSpaceDE w:val="0"/>
        <w:rPr>
          <w:rFonts w:ascii="Times New Roman" w:hAnsi="Times New Roman" w:cs="Times New Roman"/>
          <w:sz w:val="24"/>
          <w:szCs w:val="24"/>
        </w:rPr>
      </w:pPr>
      <w:r w:rsidRPr="0050584D">
        <w:rPr>
          <w:rFonts w:ascii="Times New Roman" w:hAnsi="Times New Roman" w:cs="Times New Roman"/>
          <w:sz w:val="24"/>
          <w:szCs w:val="24"/>
        </w:rPr>
        <w:t>на 7 колонок - 0,3 га;</w:t>
      </w:r>
    </w:p>
    <w:p w:rsidR="006365FC" w:rsidRPr="0050584D" w:rsidRDefault="006365FC" w:rsidP="00644E2E">
      <w:pPr>
        <w:autoSpaceDE w:val="0"/>
        <w:rPr>
          <w:rFonts w:ascii="Times New Roman" w:hAnsi="Times New Roman" w:cs="Times New Roman"/>
          <w:sz w:val="24"/>
          <w:szCs w:val="24"/>
        </w:rPr>
      </w:pPr>
      <w:r w:rsidRPr="0050584D">
        <w:rPr>
          <w:rFonts w:ascii="Times New Roman" w:hAnsi="Times New Roman" w:cs="Times New Roman"/>
          <w:sz w:val="24"/>
          <w:szCs w:val="24"/>
        </w:rPr>
        <w:t>на 9 колонок - 0,35 га;</w:t>
      </w:r>
    </w:p>
    <w:p w:rsidR="006365FC" w:rsidRPr="0050584D" w:rsidRDefault="006365FC" w:rsidP="00644E2E">
      <w:pPr>
        <w:autoSpaceDE w:val="0"/>
        <w:rPr>
          <w:rFonts w:ascii="Times New Roman" w:hAnsi="Times New Roman" w:cs="Times New Roman"/>
          <w:sz w:val="24"/>
          <w:szCs w:val="24"/>
        </w:rPr>
      </w:pPr>
      <w:r w:rsidRPr="0050584D">
        <w:rPr>
          <w:rFonts w:ascii="Times New Roman" w:hAnsi="Times New Roman" w:cs="Times New Roman"/>
          <w:sz w:val="24"/>
          <w:szCs w:val="24"/>
        </w:rPr>
        <w:t>на 11 колонок - 0,4 га.</w:t>
      </w:r>
    </w:p>
    <w:p w:rsidR="006365FC" w:rsidRPr="0050584D" w:rsidRDefault="006365FC" w:rsidP="00644E2E">
      <w:pPr>
        <w:autoSpaceDE w:val="0"/>
        <w:rPr>
          <w:rFonts w:ascii="Times New Roman" w:hAnsi="Times New Roman" w:cs="Times New Roman"/>
          <w:sz w:val="24"/>
          <w:szCs w:val="24"/>
        </w:rPr>
      </w:pPr>
      <w:r w:rsidRPr="0050584D">
        <w:rPr>
          <w:rFonts w:ascii="Times New Roman" w:hAnsi="Times New Roman" w:cs="Times New Roman"/>
          <w:sz w:val="24"/>
          <w:szCs w:val="24"/>
        </w:rPr>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rsidR="006365FC" w:rsidRPr="0050584D" w:rsidRDefault="006365FC" w:rsidP="00644E2E">
      <w:pPr>
        <w:autoSpaceDE w:val="0"/>
        <w:rPr>
          <w:rFonts w:ascii="Times New Roman" w:hAnsi="Times New Roman" w:cs="Times New Roman"/>
          <w:sz w:val="24"/>
          <w:szCs w:val="24"/>
        </w:rPr>
      </w:pPr>
      <w:r w:rsidRPr="0050584D">
        <w:rPr>
          <w:rFonts w:ascii="Times New Roman" w:hAnsi="Times New Roman" w:cs="Times New Roman"/>
          <w:sz w:val="24"/>
          <w:szCs w:val="24"/>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6365FC" w:rsidRPr="0050584D" w:rsidRDefault="006365FC" w:rsidP="00380D5B">
      <w:pPr>
        <w:rPr>
          <w:rFonts w:ascii="Times New Roman" w:eastAsia="SimSun" w:hAnsi="Times New Roman"/>
          <w:sz w:val="24"/>
          <w:szCs w:val="24"/>
          <w:lang w:eastAsia="zh-CN"/>
        </w:rPr>
      </w:pPr>
    </w:p>
    <w:p w:rsidR="006365FC" w:rsidRPr="0050584D" w:rsidRDefault="006365FC" w:rsidP="00D34C51">
      <w:pPr>
        <w:pStyle w:val="Heading2"/>
        <w:spacing w:after="100"/>
        <w:rPr>
          <w:rFonts w:ascii="Times New Roman" w:hAnsi="Times New Roman" w:cs="Times New Roman"/>
          <w:color w:val="auto"/>
          <w:sz w:val="24"/>
          <w:szCs w:val="24"/>
        </w:rPr>
      </w:pPr>
      <w:bookmarkStart w:id="742" w:name="_Toc470251928"/>
      <w:bookmarkStart w:id="743" w:name="_Toc487473515"/>
      <w:bookmarkStart w:id="744" w:name="_Toc2849303"/>
      <w:bookmarkStart w:id="745" w:name="_Toc3399231"/>
      <w:r w:rsidRPr="0050584D">
        <w:rPr>
          <w:rFonts w:ascii="Times New Roman" w:hAnsi="Times New Roman" w:cs="Times New Roman"/>
          <w:color w:val="auto"/>
          <w:sz w:val="24"/>
          <w:szCs w:val="24"/>
        </w:rPr>
        <w:t>Статья 62. Градостроительные регламенты в отношении земельных участков и объектов капитального строительства, расположенных в пределах зон рекреационного назначения.</w:t>
      </w:r>
      <w:bookmarkEnd w:id="742"/>
      <w:bookmarkEnd w:id="743"/>
      <w:bookmarkEnd w:id="744"/>
      <w:bookmarkEnd w:id="745"/>
    </w:p>
    <w:p w:rsidR="006365FC" w:rsidRPr="0050584D" w:rsidRDefault="006365FC" w:rsidP="00D34C51">
      <w:pPr>
        <w:pStyle w:val="ConsPlusNormal"/>
        <w:ind w:firstLine="709"/>
        <w:rPr>
          <w:rFonts w:ascii="Times New Roman" w:hAnsi="Times New Roman" w:cs="Times New Roman"/>
          <w:sz w:val="24"/>
          <w:szCs w:val="24"/>
        </w:rPr>
      </w:pPr>
      <w:r w:rsidRPr="0050584D">
        <w:rPr>
          <w:rFonts w:ascii="Times New Roman" w:hAnsi="Times New Roman" w:cs="Times New Roman"/>
          <w:sz w:val="24"/>
          <w:szCs w:val="24"/>
        </w:rPr>
        <w:t xml:space="preserve">В квадратных скобках […….] указан  код (числовое обозначение) вида разрешенного использования земельного участка. </w:t>
      </w:r>
    </w:p>
    <w:p w:rsidR="006365FC" w:rsidRPr="0050584D" w:rsidRDefault="006365FC" w:rsidP="00D34C51">
      <w:pPr>
        <w:pStyle w:val="ConsPlusNormal"/>
        <w:ind w:firstLine="709"/>
        <w:rPr>
          <w:rFonts w:ascii="Times New Roman" w:hAnsi="Times New Roman" w:cs="Times New Roman"/>
          <w:sz w:val="24"/>
          <w:szCs w:val="24"/>
        </w:rPr>
      </w:pPr>
      <w:r w:rsidRPr="0050584D">
        <w:rPr>
          <w:rFonts w:ascii="Times New Roman" w:hAnsi="Times New Roman" w:cs="Times New Roman"/>
          <w:sz w:val="24"/>
          <w:szCs w:val="24"/>
        </w:rPr>
        <w:t>Текстовое наименование вида разрешенного использования земельного участка и его код (числовое обозначение) являются равнозначными.</w:t>
      </w:r>
    </w:p>
    <w:p w:rsidR="006365FC" w:rsidRPr="0050584D" w:rsidRDefault="006365FC" w:rsidP="00D34C51">
      <w:pPr>
        <w:ind w:firstLine="851"/>
        <w:outlineLvl w:val="0"/>
        <w:rPr>
          <w:rFonts w:ascii="Times New Roman" w:hAnsi="Times New Roman" w:cs="Times New Roman"/>
          <w:b/>
          <w:bCs/>
          <w:sz w:val="24"/>
          <w:szCs w:val="24"/>
          <w:u w:val="single"/>
        </w:rPr>
      </w:pPr>
      <w:bookmarkStart w:id="746" w:name="_Toc470251929"/>
      <w:bookmarkStart w:id="747" w:name="_Toc479729831"/>
      <w:bookmarkStart w:id="748" w:name="_Toc485899834"/>
      <w:bookmarkStart w:id="749" w:name="_Toc485902074"/>
      <w:bookmarkStart w:id="750" w:name="_Toc489630321"/>
      <w:bookmarkStart w:id="751" w:name="_Toc489643411"/>
      <w:bookmarkStart w:id="752" w:name="_Toc536808526"/>
      <w:bookmarkStart w:id="753" w:name="_Toc2770879"/>
      <w:bookmarkStart w:id="754" w:name="_Toc2849304"/>
      <w:bookmarkStart w:id="755" w:name="_Toc3399232"/>
      <w:r w:rsidRPr="0050584D">
        <w:rPr>
          <w:rFonts w:ascii="Times New Roman" w:hAnsi="Times New Roman" w:cs="Times New Roman"/>
          <w:b/>
          <w:bCs/>
          <w:sz w:val="24"/>
          <w:szCs w:val="24"/>
          <w:u w:val="single"/>
        </w:rPr>
        <w:t xml:space="preserve">1) Р -1. Зона </w:t>
      </w:r>
      <w:bookmarkEnd w:id="746"/>
      <w:bookmarkEnd w:id="747"/>
      <w:bookmarkEnd w:id="748"/>
      <w:bookmarkEnd w:id="749"/>
      <w:bookmarkEnd w:id="750"/>
      <w:bookmarkEnd w:id="751"/>
      <w:bookmarkEnd w:id="752"/>
      <w:bookmarkEnd w:id="753"/>
      <w:bookmarkEnd w:id="754"/>
      <w:bookmarkEnd w:id="755"/>
      <w:r>
        <w:rPr>
          <w:rFonts w:ascii="Times New Roman" w:hAnsi="Times New Roman" w:cs="Times New Roman"/>
          <w:b/>
          <w:bCs/>
          <w:sz w:val="24"/>
          <w:szCs w:val="24"/>
          <w:u w:val="single"/>
        </w:rPr>
        <w:t>озелененных территорий общего пользования</w:t>
      </w:r>
    </w:p>
    <w:p w:rsidR="006365FC" w:rsidRPr="0050584D" w:rsidRDefault="006365FC" w:rsidP="00D34C51">
      <w:pPr>
        <w:tabs>
          <w:tab w:val="left" w:pos="2520"/>
        </w:tabs>
        <w:outlineLvl w:val="0"/>
        <w:rPr>
          <w:rFonts w:ascii="Times New Roman" w:hAnsi="Times New Roman" w:cs="Times New Roman"/>
          <w:sz w:val="24"/>
          <w:szCs w:val="24"/>
        </w:rPr>
      </w:pPr>
      <w:bookmarkStart w:id="756" w:name="_Toc470251930"/>
      <w:bookmarkStart w:id="757" w:name="_Toc479729832"/>
      <w:bookmarkStart w:id="758" w:name="_Toc485899835"/>
      <w:bookmarkStart w:id="759" w:name="_Toc485902075"/>
      <w:bookmarkStart w:id="760" w:name="_Toc489630322"/>
      <w:bookmarkStart w:id="761" w:name="_Toc489643412"/>
      <w:bookmarkStart w:id="762" w:name="_Toc536808527"/>
      <w:bookmarkStart w:id="763" w:name="_Toc2770880"/>
      <w:bookmarkStart w:id="764" w:name="_Toc2849305"/>
      <w:bookmarkStart w:id="765" w:name="_Toc3399233"/>
      <w:r w:rsidRPr="0050584D">
        <w:rPr>
          <w:rFonts w:ascii="Times New Roman" w:hAnsi="Times New Roman" w:cs="Times New Roman"/>
          <w:sz w:val="24"/>
          <w:szCs w:val="24"/>
        </w:rPr>
        <w:t>1.1) Основные виды и параметры разрешенного использования земельных участков и объектов капитального строительства</w:t>
      </w:r>
      <w:bookmarkEnd w:id="756"/>
      <w:bookmarkEnd w:id="757"/>
      <w:bookmarkEnd w:id="758"/>
      <w:bookmarkEnd w:id="759"/>
      <w:bookmarkEnd w:id="760"/>
      <w:bookmarkEnd w:id="761"/>
      <w:bookmarkEnd w:id="762"/>
      <w:bookmarkEnd w:id="763"/>
      <w:bookmarkEnd w:id="764"/>
      <w:bookmarkEnd w:id="765"/>
    </w:p>
    <w:tbl>
      <w:tblPr>
        <w:tblW w:w="978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44"/>
        <w:gridCol w:w="6237"/>
      </w:tblGrid>
      <w:tr w:rsidR="006365FC" w:rsidRPr="005E075E">
        <w:trPr>
          <w:trHeight w:val="20"/>
          <w:tblHeader/>
        </w:trPr>
        <w:tc>
          <w:tcPr>
            <w:tcW w:w="3544" w:type="dxa"/>
            <w:vAlign w:val="center"/>
          </w:tcPr>
          <w:p w:rsidR="006365FC" w:rsidRPr="005E075E" w:rsidRDefault="006365FC" w:rsidP="009C17C0">
            <w:pPr>
              <w:tabs>
                <w:tab w:val="left" w:pos="2520"/>
              </w:tabs>
              <w:jc w:val="center"/>
              <w:rPr>
                <w:rFonts w:ascii="Times New Roman" w:hAnsi="Times New Roman" w:cs="Times New Roman"/>
                <w:b/>
                <w:bCs/>
                <w:sz w:val="24"/>
                <w:szCs w:val="24"/>
              </w:rPr>
            </w:pPr>
            <w:r w:rsidRPr="005E075E">
              <w:rPr>
                <w:rFonts w:ascii="Times New Roman" w:hAnsi="Times New Roman" w:cs="Times New Roman"/>
                <w:b/>
                <w:bCs/>
                <w:sz w:val="24"/>
                <w:szCs w:val="24"/>
              </w:rPr>
              <w:t>Виды разрешенного использования земельных участков и объектов капитального строительства</w:t>
            </w:r>
          </w:p>
        </w:tc>
        <w:tc>
          <w:tcPr>
            <w:tcW w:w="6237" w:type="dxa"/>
            <w:vAlign w:val="center"/>
          </w:tcPr>
          <w:p w:rsidR="006365FC" w:rsidRPr="005E075E" w:rsidRDefault="006365FC" w:rsidP="009C17C0">
            <w:pPr>
              <w:tabs>
                <w:tab w:val="left" w:pos="2520"/>
              </w:tabs>
              <w:rPr>
                <w:rFonts w:ascii="Times New Roman" w:hAnsi="Times New Roman" w:cs="Times New Roman"/>
                <w:b/>
                <w:bCs/>
                <w:sz w:val="24"/>
                <w:szCs w:val="24"/>
              </w:rPr>
            </w:pPr>
            <w:r w:rsidRPr="005E075E">
              <w:rPr>
                <w:rFonts w:ascii="Times New Roman" w:hAnsi="Times New Roman" w:cs="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365FC" w:rsidRPr="005E075E">
        <w:trPr>
          <w:trHeight w:val="20"/>
        </w:trPr>
        <w:tc>
          <w:tcPr>
            <w:tcW w:w="3544" w:type="dxa"/>
            <w:vAlign w:val="center"/>
          </w:tcPr>
          <w:p w:rsidR="006365FC" w:rsidRPr="005E075E" w:rsidRDefault="006365FC" w:rsidP="0072024E">
            <w:pPr>
              <w:ind w:firstLine="0"/>
              <w:rPr>
                <w:rFonts w:ascii="Times New Roman" w:hAnsi="Times New Roman" w:cs="Times New Roman"/>
                <w:sz w:val="24"/>
                <w:szCs w:val="24"/>
              </w:rPr>
            </w:pPr>
            <w:r w:rsidRPr="005E075E">
              <w:rPr>
                <w:rFonts w:ascii="Times New Roman" w:hAnsi="Times New Roman" w:cs="Times New Roman"/>
                <w:sz w:val="24"/>
                <w:szCs w:val="24"/>
              </w:rPr>
              <w:t xml:space="preserve">[3.6.2] - Парки культуры и отдыха </w:t>
            </w:r>
          </w:p>
          <w:p w:rsidR="006365FC" w:rsidRPr="005E075E" w:rsidRDefault="006365FC" w:rsidP="0072024E">
            <w:pPr>
              <w:tabs>
                <w:tab w:val="left" w:pos="34"/>
              </w:tabs>
              <w:ind w:firstLine="0"/>
              <w:rPr>
                <w:rFonts w:ascii="Times New Roman" w:hAnsi="Times New Roman" w:cs="Times New Roman"/>
                <w:sz w:val="24"/>
                <w:szCs w:val="24"/>
              </w:rPr>
            </w:pPr>
            <w:r w:rsidRPr="005E075E">
              <w:rPr>
                <w:rFonts w:ascii="Times New Roman" w:hAnsi="Times New Roman" w:cs="Times New Roman"/>
                <w:sz w:val="24"/>
                <w:szCs w:val="24"/>
              </w:rPr>
              <w:t>[5.2] - Природно-познавательный туризм</w:t>
            </w:r>
          </w:p>
          <w:p w:rsidR="006365FC" w:rsidRPr="005E075E" w:rsidRDefault="006365FC" w:rsidP="00662C39">
            <w:pPr>
              <w:tabs>
                <w:tab w:val="left" w:pos="34"/>
              </w:tabs>
              <w:ind w:firstLine="0"/>
              <w:rPr>
                <w:rFonts w:ascii="Times New Roman" w:hAnsi="Times New Roman" w:cs="Times New Roman"/>
                <w:sz w:val="24"/>
                <w:szCs w:val="24"/>
              </w:rPr>
            </w:pPr>
            <w:r w:rsidRPr="005E075E">
              <w:rPr>
                <w:rFonts w:ascii="Times New Roman" w:hAnsi="Times New Roman" w:cs="Times New Roman"/>
                <w:sz w:val="24"/>
                <w:szCs w:val="24"/>
              </w:rPr>
              <w:t>[9.0] - Деятельность по особой охране и изучению природы</w:t>
            </w:r>
          </w:p>
          <w:p w:rsidR="006365FC" w:rsidRPr="005E075E" w:rsidRDefault="006365FC" w:rsidP="00662C39">
            <w:pPr>
              <w:tabs>
                <w:tab w:val="left" w:pos="34"/>
              </w:tabs>
              <w:ind w:firstLine="0"/>
              <w:rPr>
                <w:rFonts w:ascii="Times New Roman" w:hAnsi="Times New Roman" w:cs="Times New Roman"/>
                <w:sz w:val="24"/>
                <w:szCs w:val="24"/>
              </w:rPr>
            </w:pPr>
            <w:r w:rsidRPr="005E075E">
              <w:rPr>
                <w:rFonts w:ascii="Times New Roman" w:hAnsi="Times New Roman" w:cs="Times New Roman"/>
                <w:sz w:val="24"/>
                <w:szCs w:val="24"/>
              </w:rPr>
              <w:t>[9.1] - Охрана природных территорий</w:t>
            </w:r>
          </w:p>
        </w:tc>
        <w:tc>
          <w:tcPr>
            <w:tcW w:w="6237" w:type="dxa"/>
            <w:vAlign w:val="center"/>
          </w:tcPr>
          <w:p w:rsidR="006365FC" w:rsidRPr="005E075E" w:rsidRDefault="006365FC" w:rsidP="0072024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площадь земельного участка  – 300 кв. м/500000 кв.м</w:t>
            </w:r>
          </w:p>
          <w:p w:rsidR="006365FC" w:rsidRPr="005E075E" w:rsidRDefault="006365FC" w:rsidP="0072024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 /максимальная ширина земельного участка вдоль фронта улиц, проездов - 12 м/ не регламентируется</w:t>
            </w:r>
          </w:p>
          <w:p w:rsidR="006365FC" w:rsidRPr="005E075E" w:rsidRDefault="006365FC" w:rsidP="0072024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Максимальное количество этажей - 1 эт.</w:t>
            </w:r>
          </w:p>
          <w:p w:rsidR="006365FC" w:rsidRPr="005E075E" w:rsidRDefault="006365FC" w:rsidP="0072024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Максимальная высота зданий и сооружений - 5 м</w:t>
            </w:r>
          </w:p>
          <w:p w:rsidR="006365FC" w:rsidRPr="005E075E" w:rsidRDefault="006365FC" w:rsidP="0072024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и сооружений от красной линии (фасадной линии земельного участка) - 5м</w:t>
            </w:r>
          </w:p>
          <w:p w:rsidR="006365FC" w:rsidRPr="005E075E" w:rsidRDefault="006365FC" w:rsidP="0072024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и сооружений от границ смежного земельного участка - 3 м</w:t>
            </w:r>
          </w:p>
          <w:p w:rsidR="006365FC" w:rsidRPr="005E075E" w:rsidRDefault="006365FC" w:rsidP="0072024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- 20 %</w:t>
            </w:r>
          </w:p>
          <w:p w:rsidR="006365FC" w:rsidRPr="005E075E" w:rsidRDefault="006365FC" w:rsidP="0072024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Капитальное строительство запрещено.</w:t>
            </w:r>
          </w:p>
        </w:tc>
      </w:tr>
      <w:tr w:rsidR="006365FC" w:rsidRPr="005E075E">
        <w:trPr>
          <w:trHeight w:val="20"/>
        </w:trPr>
        <w:tc>
          <w:tcPr>
            <w:tcW w:w="3544" w:type="dxa"/>
            <w:vAlign w:val="center"/>
          </w:tcPr>
          <w:p w:rsidR="006365FC" w:rsidRPr="005E075E" w:rsidRDefault="006365FC" w:rsidP="0072024E">
            <w:pPr>
              <w:tabs>
                <w:tab w:val="left" w:pos="2520"/>
              </w:tabs>
              <w:ind w:firstLine="0"/>
              <w:rPr>
                <w:rFonts w:ascii="Times New Roman" w:hAnsi="Times New Roman" w:cs="Times New Roman"/>
                <w:sz w:val="24"/>
                <w:szCs w:val="24"/>
              </w:rPr>
            </w:pPr>
            <w:r w:rsidRPr="005E075E">
              <w:rPr>
                <w:rFonts w:ascii="Times New Roman" w:hAnsi="Times New Roman" w:cs="Times New Roman"/>
                <w:sz w:val="24"/>
                <w:szCs w:val="24"/>
              </w:rPr>
              <w:t>[3.6.1] - Объекты культурно-досуговой деятельности</w:t>
            </w:r>
          </w:p>
          <w:p w:rsidR="006365FC" w:rsidRPr="005E075E" w:rsidRDefault="006365FC" w:rsidP="0072024E">
            <w:pPr>
              <w:tabs>
                <w:tab w:val="left" w:pos="2520"/>
              </w:tabs>
              <w:ind w:firstLine="0"/>
              <w:rPr>
                <w:rFonts w:ascii="Times New Roman" w:hAnsi="Times New Roman" w:cs="Times New Roman"/>
                <w:sz w:val="24"/>
                <w:szCs w:val="24"/>
              </w:rPr>
            </w:pPr>
            <w:r w:rsidRPr="005E075E">
              <w:rPr>
                <w:rFonts w:ascii="Times New Roman" w:hAnsi="Times New Roman" w:cs="Times New Roman"/>
                <w:sz w:val="24"/>
                <w:szCs w:val="24"/>
              </w:rPr>
              <w:t>[4.8.1] - Развлекательные мероприятия</w:t>
            </w:r>
          </w:p>
          <w:p w:rsidR="006365FC" w:rsidRPr="005E075E" w:rsidRDefault="006365FC" w:rsidP="0072024E">
            <w:pPr>
              <w:tabs>
                <w:tab w:val="left" w:pos="34"/>
              </w:tabs>
              <w:ind w:firstLine="0"/>
              <w:rPr>
                <w:rFonts w:ascii="Times New Roman" w:hAnsi="Times New Roman" w:cs="Times New Roman"/>
                <w:sz w:val="24"/>
                <w:szCs w:val="24"/>
              </w:rPr>
            </w:pPr>
            <w:r w:rsidRPr="005E075E">
              <w:rPr>
                <w:rFonts w:ascii="Times New Roman" w:hAnsi="Times New Roman" w:cs="Times New Roman"/>
                <w:sz w:val="24"/>
                <w:szCs w:val="24"/>
              </w:rPr>
              <w:t xml:space="preserve"> [5.4] - Причалы для маломерных судов</w:t>
            </w:r>
          </w:p>
          <w:p w:rsidR="006365FC" w:rsidRPr="005E075E" w:rsidRDefault="006365FC" w:rsidP="0072024E">
            <w:pPr>
              <w:tabs>
                <w:tab w:val="left" w:pos="34"/>
              </w:tabs>
              <w:ind w:firstLine="0"/>
              <w:rPr>
                <w:rFonts w:ascii="Times New Roman" w:hAnsi="Times New Roman" w:cs="Times New Roman"/>
                <w:sz w:val="24"/>
                <w:szCs w:val="24"/>
              </w:rPr>
            </w:pPr>
            <w:r w:rsidRPr="005E075E">
              <w:rPr>
                <w:rFonts w:ascii="Times New Roman" w:hAnsi="Times New Roman" w:cs="Times New Roman"/>
                <w:sz w:val="24"/>
                <w:szCs w:val="24"/>
              </w:rPr>
              <w:t>[11.1] - Общее пользование водными объектами</w:t>
            </w:r>
          </w:p>
        </w:tc>
        <w:tc>
          <w:tcPr>
            <w:tcW w:w="6237" w:type="dxa"/>
            <w:vAlign w:val="center"/>
          </w:tcPr>
          <w:p w:rsidR="006365FC" w:rsidRPr="005E075E" w:rsidRDefault="006365FC" w:rsidP="0072024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площадь земельного участка  – 300 кв. м/50000 кв. м</w:t>
            </w:r>
          </w:p>
          <w:p w:rsidR="006365FC" w:rsidRPr="005E075E" w:rsidRDefault="006365FC" w:rsidP="0072024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 /максимальная ширина земельного участка вдоль фронта улиц, проездов - 12 м/ не регламентируется</w:t>
            </w:r>
          </w:p>
          <w:p w:rsidR="006365FC" w:rsidRPr="005E075E" w:rsidRDefault="006365FC" w:rsidP="0072024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Максимальное количество этажей - 1 эт.</w:t>
            </w:r>
          </w:p>
          <w:p w:rsidR="006365FC" w:rsidRPr="005E075E" w:rsidRDefault="006365FC" w:rsidP="0072024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Максимальная высота зданий и сооружений от уровня земли - 5 м</w:t>
            </w:r>
          </w:p>
          <w:p w:rsidR="006365FC" w:rsidRPr="005E075E" w:rsidRDefault="006365FC" w:rsidP="0072024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и сооружений от красной линии (фасадной линии земельного участка) - 5м</w:t>
            </w:r>
          </w:p>
          <w:p w:rsidR="006365FC" w:rsidRPr="005E075E" w:rsidRDefault="006365FC" w:rsidP="0072024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и сооружений от границ смежного земельного участка - 3 м</w:t>
            </w:r>
          </w:p>
          <w:p w:rsidR="006365FC" w:rsidRPr="005E075E" w:rsidRDefault="006365FC" w:rsidP="0072024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- 20 %</w:t>
            </w:r>
          </w:p>
        </w:tc>
      </w:tr>
      <w:tr w:rsidR="006365FC" w:rsidRPr="005E075E">
        <w:trPr>
          <w:trHeight w:val="20"/>
        </w:trPr>
        <w:tc>
          <w:tcPr>
            <w:tcW w:w="3544" w:type="dxa"/>
          </w:tcPr>
          <w:p w:rsidR="006365FC" w:rsidRPr="005E075E" w:rsidRDefault="006365FC" w:rsidP="0072024E">
            <w:pPr>
              <w:tabs>
                <w:tab w:val="left" w:pos="318"/>
              </w:tabs>
              <w:ind w:left="34" w:firstLine="0"/>
              <w:rPr>
                <w:rFonts w:ascii="Times New Roman" w:hAnsi="Times New Roman" w:cs="Times New Roman"/>
                <w:sz w:val="24"/>
                <w:szCs w:val="24"/>
              </w:rPr>
            </w:pPr>
            <w:r w:rsidRPr="005E075E">
              <w:rPr>
                <w:rFonts w:ascii="Times New Roman" w:hAnsi="Times New Roman" w:cs="Times New Roman"/>
                <w:sz w:val="24"/>
                <w:szCs w:val="24"/>
              </w:rPr>
              <w:t xml:space="preserve">[9.3] - Историко-культурная деятельность </w:t>
            </w:r>
          </w:p>
          <w:p w:rsidR="006365FC" w:rsidRPr="005E075E" w:rsidRDefault="006365FC" w:rsidP="0072024E">
            <w:pPr>
              <w:tabs>
                <w:tab w:val="left" w:pos="318"/>
              </w:tabs>
              <w:ind w:left="34" w:firstLine="0"/>
              <w:rPr>
                <w:rFonts w:ascii="Times New Roman" w:hAnsi="Times New Roman" w:cs="Times New Roman"/>
                <w:sz w:val="24"/>
                <w:szCs w:val="24"/>
              </w:rPr>
            </w:pPr>
            <w:r w:rsidRPr="005E075E">
              <w:rPr>
                <w:rFonts w:ascii="Times New Roman" w:hAnsi="Times New Roman" w:cs="Times New Roman"/>
                <w:sz w:val="24"/>
                <w:szCs w:val="24"/>
              </w:rPr>
              <w:t xml:space="preserve">[12.0] - Земельные участки (территории) общего пользования </w:t>
            </w:r>
          </w:p>
          <w:p w:rsidR="006365FC" w:rsidRPr="005E075E" w:rsidRDefault="006365FC" w:rsidP="0072024E">
            <w:pPr>
              <w:tabs>
                <w:tab w:val="left" w:pos="318"/>
              </w:tabs>
              <w:ind w:left="90" w:firstLine="0"/>
              <w:rPr>
                <w:rFonts w:ascii="Times New Roman" w:hAnsi="Times New Roman" w:cs="Times New Roman"/>
                <w:sz w:val="24"/>
                <w:szCs w:val="24"/>
              </w:rPr>
            </w:pPr>
            <w:r w:rsidRPr="005E075E">
              <w:rPr>
                <w:rFonts w:ascii="Times New Roman" w:hAnsi="Times New Roman" w:cs="Times New Roman"/>
                <w:sz w:val="24"/>
                <w:szCs w:val="24"/>
              </w:rPr>
              <w:t xml:space="preserve">[12.0.1] - Улично-дорожная сеть </w:t>
            </w:r>
          </w:p>
          <w:p w:rsidR="006365FC" w:rsidRPr="005E075E" w:rsidRDefault="006365FC" w:rsidP="0072024E">
            <w:pPr>
              <w:tabs>
                <w:tab w:val="left" w:pos="318"/>
              </w:tabs>
              <w:ind w:left="90" w:firstLine="0"/>
              <w:rPr>
                <w:rFonts w:ascii="Times New Roman" w:hAnsi="Times New Roman" w:cs="Times New Roman"/>
                <w:sz w:val="24"/>
                <w:szCs w:val="24"/>
              </w:rPr>
            </w:pPr>
            <w:r w:rsidRPr="005E075E">
              <w:rPr>
                <w:rFonts w:ascii="Times New Roman" w:hAnsi="Times New Roman" w:cs="Times New Roman"/>
                <w:sz w:val="24"/>
                <w:szCs w:val="24"/>
              </w:rPr>
              <w:t>[12.0.2] - Благоустройство территории</w:t>
            </w:r>
          </w:p>
        </w:tc>
        <w:tc>
          <w:tcPr>
            <w:tcW w:w="6237" w:type="dxa"/>
          </w:tcPr>
          <w:p w:rsidR="006365FC" w:rsidRPr="005E075E" w:rsidRDefault="006365FC" w:rsidP="0072024E">
            <w:pPr>
              <w:ind w:left="219" w:firstLine="0"/>
              <w:rPr>
                <w:rFonts w:ascii="Times New Roman" w:hAnsi="Times New Roman" w:cs="Times New Roman"/>
                <w:sz w:val="24"/>
                <w:szCs w:val="24"/>
              </w:rPr>
            </w:pPr>
            <w:r w:rsidRPr="005E075E">
              <w:rPr>
                <w:rFonts w:ascii="Times New Roman" w:hAnsi="Times New Roman" w:cs="Times New Roman"/>
                <w:sz w:val="24"/>
                <w:szCs w:val="24"/>
              </w:rPr>
              <w:t>Регламенты не устанавливаются</w:t>
            </w:r>
          </w:p>
          <w:p w:rsidR="006365FC" w:rsidRPr="005E075E" w:rsidRDefault="006365FC" w:rsidP="0072024E">
            <w:pPr>
              <w:keepLines/>
              <w:suppressAutoHyphens/>
              <w:overflowPunct w:val="0"/>
              <w:autoSpaceDE w:val="0"/>
              <w:ind w:firstLine="0"/>
              <w:textAlignment w:val="baseline"/>
              <w:rPr>
                <w:rFonts w:ascii="Times New Roman" w:hAnsi="Times New Roman" w:cs="Times New Roman"/>
                <w:sz w:val="24"/>
                <w:szCs w:val="24"/>
              </w:rPr>
            </w:pPr>
          </w:p>
          <w:p w:rsidR="006365FC" w:rsidRPr="005E075E" w:rsidRDefault="006365FC" w:rsidP="0072024E">
            <w:pPr>
              <w:keepLines/>
              <w:suppressAutoHyphens/>
              <w:overflowPunct w:val="0"/>
              <w:autoSpaceDE w:val="0"/>
              <w:ind w:firstLine="0"/>
              <w:textAlignment w:val="baseline"/>
              <w:rPr>
                <w:rFonts w:ascii="Times New Roman" w:hAnsi="Times New Roman" w:cs="Times New Roman"/>
                <w:b/>
                <w:bCs/>
                <w:sz w:val="24"/>
                <w:szCs w:val="24"/>
              </w:rPr>
            </w:pPr>
          </w:p>
        </w:tc>
      </w:tr>
    </w:tbl>
    <w:p w:rsidR="006365FC" w:rsidRPr="0050584D" w:rsidRDefault="006365FC" w:rsidP="0072024E">
      <w:pPr>
        <w:ind w:firstLine="0"/>
        <w:rPr>
          <w:rFonts w:ascii="Times New Roman" w:hAnsi="Times New Roman" w:cs="Times New Roman"/>
          <w:b/>
          <w:bCs/>
          <w:sz w:val="24"/>
          <w:szCs w:val="24"/>
          <w:u w:val="single"/>
        </w:rPr>
      </w:pPr>
    </w:p>
    <w:p w:rsidR="006365FC" w:rsidRPr="0050584D" w:rsidRDefault="006365FC" w:rsidP="0072024E">
      <w:pPr>
        <w:tabs>
          <w:tab w:val="left" w:pos="2520"/>
        </w:tabs>
        <w:ind w:firstLine="0"/>
        <w:outlineLvl w:val="0"/>
        <w:rPr>
          <w:rFonts w:ascii="Times New Roman" w:hAnsi="Times New Roman" w:cs="Times New Roman"/>
          <w:sz w:val="24"/>
          <w:szCs w:val="24"/>
        </w:rPr>
      </w:pPr>
      <w:bookmarkStart w:id="766" w:name="_Toc470251931"/>
      <w:bookmarkStart w:id="767" w:name="_Toc479729833"/>
      <w:bookmarkStart w:id="768" w:name="_Toc485899836"/>
      <w:bookmarkStart w:id="769" w:name="_Toc485902076"/>
      <w:bookmarkStart w:id="770" w:name="_Toc489630323"/>
      <w:bookmarkStart w:id="771" w:name="_Toc489643413"/>
      <w:bookmarkStart w:id="772" w:name="_Toc536808528"/>
      <w:bookmarkStart w:id="773" w:name="_Toc3399234"/>
      <w:bookmarkStart w:id="774" w:name="_Toc2770881"/>
      <w:bookmarkStart w:id="775" w:name="_Toc2849306"/>
      <w:r w:rsidRPr="0050584D">
        <w:rPr>
          <w:rFonts w:ascii="Times New Roman" w:hAnsi="Times New Roman" w:cs="Times New Roman"/>
          <w:sz w:val="24"/>
          <w:szCs w:val="24"/>
        </w:rPr>
        <w:t>1.2)  Условно разрешенные виды и параметры разрешенного использования земельных участков и объектов капитального строительства</w:t>
      </w:r>
      <w:bookmarkEnd w:id="766"/>
      <w:bookmarkEnd w:id="767"/>
      <w:bookmarkEnd w:id="768"/>
      <w:bookmarkEnd w:id="769"/>
      <w:bookmarkEnd w:id="770"/>
      <w:bookmarkEnd w:id="771"/>
      <w:bookmarkEnd w:id="772"/>
      <w:bookmarkEnd w:id="773"/>
      <w:r w:rsidRPr="0050584D">
        <w:rPr>
          <w:rFonts w:ascii="Times New Roman" w:hAnsi="Times New Roman" w:cs="Times New Roman"/>
          <w:sz w:val="24"/>
          <w:szCs w:val="24"/>
        </w:rPr>
        <w:t xml:space="preserve"> </w:t>
      </w:r>
      <w:bookmarkStart w:id="776" w:name="_Toc470251932"/>
      <w:bookmarkStart w:id="777" w:name="_Toc479729834"/>
      <w:bookmarkStart w:id="778" w:name="_Toc485899837"/>
      <w:bookmarkStart w:id="779" w:name="_Toc485902077"/>
      <w:bookmarkStart w:id="780" w:name="_Toc489630324"/>
      <w:bookmarkStart w:id="781" w:name="_Toc489643414"/>
      <w:bookmarkStart w:id="782" w:name="_Toc536808529"/>
      <w:bookmarkStart w:id="783" w:name="_Toc2770882"/>
      <w:bookmarkStart w:id="784" w:name="_Toc2849307"/>
      <w:bookmarkEnd w:id="774"/>
      <w:bookmarkEnd w:id="775"/>
    </w:p>
    <w:tbl>
      <w:tblPr>
        <w:tblW w:w="978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44"/>
        <w:gridCol w:w="6237"/>
      </w:tblGrid>
      <w:tr w:rsidR="006365FC" w:rsidRPr="005E075E">
        <w:trPr>
          <w:trHeight w:val="20"/>
          <w:tblHeader/>
        </w:trPr>
        <w:tc>
          <w:tcPr>
            <w:tcW w:w="3544" w:type="dxa"/>
            <w:vAlign w:val="center"/>
          </w:tcPr>
          <w:p w:rsidR="006365FC" w:rsidRPr="005E075E" w:rsidRDefault="006365FC" w:rsidP="0072024E">
            <w:pPr>
              <w:tabs>
                <w:tab w:val="left" w:pos="2520"/>
              </w:tabs>
              <w:ind w:firstLine="0"/>
              <w:jc w:val="center"/>
              <w:rPr>
                <w:rFonts w:ascii="Times New Roman" w:hAnsi="Times New Roman" w:cs="Times New Roman"/>
                <w:b/>
                <w:bCs/>
                <w:sz w:val="24"/>
                <w:szCs w:val="24"/>
              </w:rPr>
            </w:pPr>
            <w:r w:rsidRPr="005E075E">
              <w:rPr>
                <w:rFonts w:ascii="Times New Roman" w:hAnsi="Times New Roman" w:cs="Times New Roman"/>
                <w:b/>
                <w:bCs/>
                <w:sz w:val="24"/>
                <w:szCs w:val="24"/>
              </w:rPr>
              <w:t>Виды разрешенного использования земельных участков и объектов капитального строительства</w:t>
            </w:r>
          </w:p>
        </w:tc>
        <w:tc>
          <w:tcPr>
            <w:tcW w:w="6237" w:type="dxa"/>
            <w:vAlign w:val="center"/>
          </w:tcPr>
          <w:p w:rsidR="006365FC" w:rsidRPr="005E075E" w:rsidRDefault="006365FC" w:rsidP="0072024E">
            <w:pPr>
              <w:tabs>
                <w:tab w:val="left" w:pos="2520"/>
              </w:tabs>
              <w:ind w:firstLine="0"/>
              <w:jc w:val="center"/>
              <w:rPr>
                <w:rFonts w:ascii="Times New Roman" w:hAnsi="Times New Roman" w:cs="Times New Roman"/>
                <w:b/>
                <w:bCs/>
                <w:sz w:val="24"/>
                <w:szCs w:val="24"/>
              </w:rPr>
            </w:pPr>
            <w:r w:rsidRPr="005E075E">
              <w:rPr>
                <w:rFonts w:ascii="Times New Roman" w:hAnsi="Times New Roman" w:cs="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365FC" w:rsidRPr="005E075E">
        <w:trPr>
          <w:trHeight w:val="20"/>
        </w:trPr>
        <w:tc>
          <w:tcPr>
            <w:tcW w:w="3544" w:type="dxa"/>
          </w:tcPr>
          <w:p w:rsidR="006365FC" w:rsidRPr="005E075E" w:rsidRDefault="006365FC" w:rsidP="009E35C0">
            <w:pPr>
              <w:shd w:val="clear" w:color="auto" w:fill="FFFFFF"/>
              <w:ind w:left="90" w:firstLine="0"/>
              <w:rPr>
                <w:rFonts w:ascii="Times New Roman" w:hAnsi="Times New Roman" w:cs="Times New Roman"/>
                <w:sz w:val="24"/>
                <w:szCs w:val="24"/>
              </w:rPr>
            </w:pPr>
            <w:r w:rsidRPr="005E075E">
              <w:rPr>
                <w:rFonts w:ascii="Times New Roman" w:hAnsi="Times New Roman" w:cs="Times New Roman"/>
                <w:sz w:val="24"/>
                <w:szCs w:val="24"/>
              </w:rPr>
              <w:t>[3.1.1] - Предоставление коммунальных услуг</w:t>
            </w:r>
          </w:p>
          <w:p w:rsidR="006365FC" w:rsidRPr="005E075E" w:rsidRDefault="006365FC" w:rsidP="009E35C0">
            <w:pPr>
              <w:ind w:left="720" w:firstLine="0"/>
              <w:rPr>
                <w:rFonts w:ascii="Times New Roman" w:hAnsi="Times New Roman" w:cs="Times New Roman"/>
                <w:sz w:val="24"/>
                <w:szCs w:val="24"/>
              </w:rPr>
            </w:pPr>
          </w:p>
        </w:tc>
        <w:tc>
          <w:tcPr>
            <w:tcW w:w="6237" w:type="dxa"/>
          </w:tcPr>
          <w:p w:rsidR="006365FC" w:rsidRPr="005E075E" w:rsidRDefault="006365FC" w:rsidP="009E35C0">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площадь земельного участка  – 1 кв. м /1000 кв.м (для линейных объектов не нормируются)</w:t>
            </w:r>
          </w:p>
          <w:p w:rsidR="006365FC" w:rsidRPr="005E075E" w:rsidRDefault="006365FC" w:rsidP="009E35C0">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Площадь земельного участка для объектов инженерного обеспечения и вспомогательного инженерного назначения определяется в соответствии с Нормами отвода земельных участков.</w:t>
            </w:r>
          </w:p>
          <w:p w:rsidR="006365FC" w:rsidRPr="005E075E" w:rsidRDefault="006365FC" w:rsidP="009E35C0">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Максимальное количество надземных этажей зданий – 1 этажа</w:t>
            </w:r>
          </w:p>
          <w:p w:rsidR="006365FC" w:rsidRPr="005E075E" w:rsidRDefault="006365FC" w:rsidP="009E35C0">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Максимальная высота зданий и сооружений - в соответствии с техническими и технологическими характеристиками объектов</w:t>
            </w:r>
          </w:p>
          <w:p w:rsidR="006365FC" w:rsidRPr="005E075E" w:rsidRDefault="006365FC" w:rsidP="009E35C0">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Максимальный процент застройки участка - 60% </w:t>
            </w:r>
          </w:p>
          <w:p w:rsidR="006365FC" w:rsidRPr="005E075E" w:rsidRDefault="006365FC" w:rsidP="009E35C0">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Минимальный отступ от соседних участков - с учетом размера охранной зоны объекта,  но не менее 3 м </w:t>
            </w:r>
          </w:p>
        </w:tc>
      </w:tr>
      <w:tr w:rsidR="006365FC" w:rsidRPr="005E075E">
        <w:trPr>
          <w:trHeight w:val="20"/>
        </w:trPr>
        <w:tc>
          <w:tcPr>
            <w:tcW w:w="3544" w:type="dxa"/>
          </w:tcPr>
          <w:p w:rsidR="006365FC" w:rsidRPr="005E075E" w:rsidRDefault="006365FC" w:rsidP="009E35C0">
            <w:pPr>
              <w:ind w:firstLine="0"/>
              <w:rPr>
                <w:rFonts w:ascii="Times New Roman" w:hAnsi="Times New Roman" w:cs="Times New Roman"/>
                <w:sz w:val="24"/>
                <w:szCs w:val="24"/>
              </w:rPr>
            </w:pPr>
            <w:r w:rsidRPr="005E075E">
              <w:rPr>
                <w:rFonts w:ascii="Times New Roman" w:hAnsi="Times New Roman" w:cs="Times New Roman"/>
                <w:sz w:val="24"/>
                <w:szCs w:val="24"/>
              </w:rPr>
              <w:t>[6.8] - Связь</w:t>
            </w:r>
          </w:p>
        </w:tc>
        <w:tc>
          <w:tcPr>
            <w:tcW w:w="6237" w:type="dxa"/>
          </w:tcPr>
          <w:p w:rsidR="006365FC" w:rsidRPr="005E075E" w:rsidRDefault="006365FC" w:rsidP="009E35C0">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 xml:space="preserve">Минимальная/максимальная площадь земельного участка  – 10 / 100 кв. м </w:t>
            </w:r>
          </w:p>
          <w:p w:rsidR="006365FC" w:rsidRPr="005E075E" w:rsidRDefault="006365FC" w:rsidP="009E35C0">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Максимальная высота сооружений - 50 м </w:t>
            </w:r>
          </w:p>
          <w:p w:rsidR="006365FC" w:rsidRPr="005E075E" w:rsidRDefault="006365FC" w:rsidP="009E35C0">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Максимальный процент застройки участка - 80% </w:t>
            </w:r>
          </w:p>
          <w:p w:rsidR="006365FC" w:rsidRPr="005E075E" w:rsidRDefault="006365FC" w:rsidP="009E35C0">
            <w:pPr>
              <w:autoSpaceDE w:val="0"/>
              <w:ind w:firstLine="0"/>
              <w:rPr>
                <w:rFonts w:ascii="Times New Roman" w:hAnsi="Times New Roman" w:cs="Times New Roman"/>
                <w:sz w:val="24"/>
                <w:szCs w:val="24"/>
              </w:rPr>
            </w:pPr>
            <w:r w:rsidRPr="005E075E">
              <w:rPr>
                <w:rFonts w:ascii="Times New Roman" w:hAnsi="Times New Roman" w:cs="Times New Roman"/>
                <w:sz w:val="24"/>
                <w:szCs w:val="24"/>
              </w:rPr>
              <w:t>Минимальный отступ от красной линии (если не установлены красные линии - от фасадной границы участка) - 5 м Минимальный отступ строений до границ соседнего земельного участка - в соответствии с размером охранной зоны, но не менее 3м</w:t>
            </w:r>
          </w:p>
        </w:tc>
      </w:tr>
      <w:tr w:rsidR="006365FC" w:rsidRPr="005E075E">
        <w:trPr>
          <w:trHeight w:val="20"/>
        </w:trPr>
        <w:tc>
          <w:tcPr>
            <w:tcW w:w="3544" w:type="dxa"/>
            <w:vAlign w:val="center"/>
          </w:tcPr>
          <w:p w:rsidR="006365FC" w:rsidRPr="005E075E" w:rsidRDefault="006365FC" w:rsidP="0072024E">
            <w:pPr>
              <w:tabs>
                <w:tab w:val="left" w:pos="2520"/>
              </w:tabs>
              <w:ind w:firstLine="0"/>
              <w:rPr>
                <w:rFonts w:ascii="Times New Roman" w:hAnsi="Times New Roman" w:cs="Times New Roman"/>
                <w:sz w:val="24"/>
                <w:szCs w:val="24"/>
              </w:rPr>
            </w:pPr>
            <w:r w:rsidRPr="005E075E">
              <w:rPr>
                <w:rFonts w:ascii="Times New Roman" w:hAnsi="Times New Roman" w:cs="Times New Roman"/>
                <w:sz w:val="24"/>
                <w:szCs w:val="24"/>
              </w:rPr>
              <w:t>[1.19] - Сенокошение*</w:t>
            </w:r>
          </w:p>
          <w:p w:rsidR="006365FC" w:rsidRPr="005E075E" w:rsidRDefault="006365FC" w:rsidP="0072024E">
            <w:pPr>
              <w:tabs>
                <w:tab w:val="left" w:pos="2520"/>
              </w:tabs>
              <w:ind w:firstLine="0"/>
              <w:rPr>
                <w:rFonts w:ascii="Times New Roman" w:hAnsi="Times New Roman" w:cs="Times New Roman"/>
                <w:sz w:val="24"/>
                <w:szCs w:val="24"/>
              </w:rPr>
            </w:pPr>
          </w:p>
        </w:tc>
        <w:tc>
          <w:tcPr>
            <w:tcW w:w="6237" w:type="dxa"/>
            <w:vAlign w:val="center"/>
          </w:tcPr>
          <w:p w:rsidR="006365FC" w:rsidRPr="005E075E" w:rsidRDefault="006365FC" w:rsidP="0072024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площадь земельного участка  – 1000 кв. м/50000 кв. м</w:t>
            </w:r>
          </w:p>
          <w:p w:rsidR="006365FC" w:rsidRPr="005E075E" w:rsidRDefault="006365FC" w:rsidP="0072024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 /максимальная ширина земельного участка вдоль фронта улиц, проездов - 12 м/ не регламентируется</w:t>
            </w:r>
          </w:p>
          <w:p w:rsidR="006365FC" w:rsidRPr="005E075E" w:rsidRDefault="006365FC" w:rsidP="0072024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Строительство запрещено.</w:t>
            </w:r>
          </w:p>
        </w:tc>
      </w:tr>
      <w:tr w:rsidR="006365FC" w:rsidRPr="005E075E">
        <w:trPr>
          <w:trHeight w:val="20"/>
        </w:trPr>
        <w:tc>
          <w:tcPr>
            <w:tcW w:w="9781" w:type="dxa"/>
            <w:gridSpan w:val="2"/>
            <w:vAlign w:val="center"/>
          </w:tcPr>
          <w:p w:rsidR="006365FC" w:rsidRPr="005E075E" w:rsidRDefault="006365FC" w:rsidP="005432A0">
            <w:pPr>
              <w:keepLines/>
              <w:suppressAutoHyphens/>
              <w:overflowPunct w:val="0"/>
              <w:autoSpaceDE w:val="0"/>
              <w:textAlignment w:val="baseline"/>
              <w:rPr>
                <w:rFonts w:ascii="Times New Roman" w:hAnsi="Times New Roman" w:cs="Times New Roman"/>
                <w:i/>
                <w:iCs/>
                <w:sz w:val="24"/>
                <w:szCs w:val="24"/>
              </w:rPr>
            </w:pPr>
            <w:r w:rsidRPr="005E075E">
              <w:rPr>
                <w:rFonts w:ascii="Times New Roman" w:hAnsi="Times New Roman" w:cs="Times New Roman"/>
                <w:i/>
                <w:iCs/>
                <w:sz w:val="24"/>
                <w:szCs w:val="24"/>
              </w:rPr>
              <w:t>* формирование земельных участков с данным видом использования запрещено в границах ст.Стародеревянковской</w:t>
            </w:r>
          </w:p>
        </w:tc>
      </w:tr>
    </w:tbl>
    <w:p w:rsidR="006365FC" w:rsidRPr="0050584D" w:rsidRDefault="006365FC" w:rsidP="00D34C51">
      <w:pPr>
        <w:tabs>
          <w:tab w:val="left" w:pos="2520"/>
        </w:tabs>
        <w:outlineLvl w:val="0"/>
        <w:rPr>
          <w:rFonts w:ascii="Times New Roman" w:hAnsi="Times New Roman" w:cs="Times New Roman"/>
          <w:b/>
          <w:bCs/>
          <w:sz w:val="24"/>
          <w:szCs w:val="24"/>
        </w:rPr>
      </w:pPr>
    </w:p>
    <w:p w:rsidR="006365FC" w:rsidRPr="0050584D" w:rsidRDefault="006365FC" w:rsidP="00D34C51">
      <w:pPr>
        <w:tabs>
          <w:tab w:val="left" w:pos="2520"/>
        </w:tabs>
        <w:outlineLvl w:val="0"/>
        <w:rPr>
          <w:rFonts w:ascii="Times New Roman" w:hAnsi="Times New Roman" w:cs="Times New Roman"/>
          <w:sz w:val="24"/>
          <w:szCs w:val="24"/>
        </w:rPr>
      </w:pPr>
      <w:bookmarkStart w:id="785" w:name="_Toc3399235"/>
      <w:r w:rsidRPr="0050584D">
        <w:rPr>
          <w:rFonts w:ascii="Times New Roman" w:hAnsi="Times New Roman" w:cs="Times New Roman"/>
          <w:sz w:val="24"/>
          <w:szCs w:val="24"/>
        </w:rPr>
        <w:t>1.3) Вспомогательные виды и параметры разрешенного использования земельных участков и объектов капитального строительства</w:t>
      </w:r>
      <w:bookmarkEnd w:id="776"/>
      <w:bookmarkEnd w:id="777"/>
      <w:bookmarkEnd w:id="778"/>
      <w:bookmarkEnd w:id="779"/>
      <w:bookmarkEnd w:id="780"/>
      <w:bookmarkEnd w:id="781"/>
      <w:bookmarkEnd w:id="782"/>
      <w:bookmarkEnd w:id="783"/>
      <w:bookmarkEnd w:id="784"/>
      <w:bookmarkEnd w:id="785"/>
    </w:p>
    <w:tbl>
      <w:tblPr>
        <w:tblW w:w="978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53"/>
        <w:gridCol w:w="5528"/>
      </w:tblGrid>
      <w:tr w:rsidR="006365FC" w:rsidRPr="005E075E">
        <w:trPr>
          <w:trHeight w:val="552"/>
          <w:tblHeader/>
        </w:trPr>
        <w:tc>
          <w:tcPr>
            <w:tcW w:w="4253" w:type="dxa"/>
            <w:vAlign w:val="center"/>
          </w:tcPr>
          <w:p w:rsidR="006365FC" w:rsidRPr="0050584D" w:rsidRDefault="006365FC" w:rsidP="009C17C0">
            <w:pPr>
              <w:ind w:firstLine="425"/>
              <w:jc w:val="center"/>
              <w:rPr>
                <w:rFonts w:ascii="Times New Roman" w:eastAsia="SimSun" w:hAnsi="Times New Roman" w:cs="Times New Roman"/>
                <w:b/>
                <w:bCs/>
                <w:sz w:val="24"/>
                <w:szCs w:val="24"/>
                <w:lang w:eastAsia="zh-CN"/>
              </w:rPr>
            </w:pPr>
            <w:r w:rsidRPr="0050584D">
              <w:rPr>
                <w:rFonts w:ascii="Times New Roman" w:eastAsia="SimSun" w:hAnsi="Times New Roman" w:cs="Times New Roman"/>
                <w:b/>
                <w:bCs/>
                <w:sz w:val="24"/>
                <w:szCs w:val="24"/>
                <w:lang w:eastAsia="zh-CN"/>
              </w:rPr>
              <w:t>Виды использования</w:t>
            </w:r>
          </w:p>
        </w:tc>
        <w:tc>
          <w:tcPr>
            <w:tcW w:w="5528" w:type="dxa"/>
            <w:vAlign w:val="center"/>
          </w:tcPr>
          <w:p w:rsidR="006365FC" w:rsidRPr="0050584D" w:rsidRDefault="006365FC" w:rsidP="009C17C0">
            <w:pPr>
              <w:tabs>
                <w:tab w:val="left" w:pos="2520"/>
              </w:tabs>
              <w:ind w:firstLine="425"/>
              <w:jc w:val="center"/>
              <w:rPr>
                <w:rFonts w:ascii="Times New Roman" w:eastAsia="SimSun" w:hAnsi="Times New Roman" w:cs="Times New Roman"/>
                <w:b/>
                <w:bCs/>
                <w:sz w:val="24"/>
                <w:szCs w:val="24"/>
                <w:lang w:eastAsia="zh-CN"/>
              </w:rPr>
            </w:pPr>
            <w:r w:rsidRPr="0050584D">
              <w:rPr>
                <w:rFonts w:ascii="Times New Roman" w:eastAsia="SimSun" w:hAnsi="Times New Roman" w:cs="Times New Roman"/>
                <w:b/>
                <w:bCs/>
                <w:sz w:val="24"/>
                <w:szCs w:val="24"/>
                <w:lang w:eastAsia="zh-CN"/>
              </w:rPr>
              <w:t>Предельные параметры разрешенного строительства, реконструкции объектов</w:t>
            </w:r>
          </w:p>
        </w:tc>
      </w:tr>
      <w:tr w:rsidR="006365FC" w:rsidRPr="005E075E">
        <w:tc>
          <w:tcPr>
            <w:tcW w:w="4253" w:type="dxa"/>
            <w:vAlign w:val="center"/>
          </w:tcPr>
          <w:p w:rsidR="006365FC" w:rsidRPr="005E075E" w:rsidRDefault="006365FC" w:rsidP="0072024E">
            <w:pPr>
              <w:ind w:firstLine="0"/>
              <w:rPr>
                <w:rFonts w:ascii="Times New Roman" w:hAnsi="Times New Roman" w:cs="Times New Roman"/>
                <w:sz w:val="24"/>
                <w:szCs w:val="24"/>
              </w:rPr>
            </w:pPr>
            <w:r w:rsidRPr="005E075E">
              <w:rPr>
                <w:rFonts w:ascii="Times New Roman" w:hAnsi="Times New Roman" w:cs="Times New Roman"/>
                <w:sz w:val="24"/>
                <w:szCs w:val="24"/>
              </w:rPr>
              <w:t>Сооружения, необходимые для хранения и ремонта инвентаря, прокатной техники</w:t>
            </w:r>
          </w:p>
          <w:p w:rsidR="006365FC" w:rsidRPr="005E075E" w:rsidRDefault="006365FC" w:rsidP="0072024E">
            <w:pPr>
              <w:widowControl w:val="0"/>
              <w:ind w:firstLine="0"/>
              <w:rPr>
                <w:rFonts w:ascii="Times New Roman" w:hAnsi="Times New Roman" w:cs="Times New Roman"/>
                <w:sz w:val="24"/>
                <w:szCs w:val="24"/>
                <w:lang w:eastAsia="ar-SA"/>
              </w:rPr>
            </w:pPr>
            <w:r w:rsidRPr="005E075E">
              <w:rPr>
                <w:rFonts w:ascii="Times New Roman" w:hAnsi="Times New Roman" w:cs="Times New Roman"/>
                <w:sz w:val="24"/>
                <w:szCs w:val="24"/>
                <w:lang w:eastAsia="ar-SA"/>
              </w:rPr>
              <w:t>Открытые стоянки краткосрочного хранения автомобилей</w:t>
            </w:r>
          </w:p>
          <w:p w:rsidR="006365FC" w:rsidRPr="005E075E" w:rsidRDefault="006365FC" w:rsidP="0072024E">
            <w:pPr>
              <w:widowControl w:val="0"/>
              <w:ind w:firstLine="0"/>
              <w:rPr>
                <w:rFonts w:ascii="Times New Roman" w:hAnsi="Times New Roman" w:cs="Times New Roman"/>
                <w:sz w:val="24"/>
                <w:szCs w:val="24"/>
                <w:lang w:eastAsia="ar-SA"/>
              </w:rPr>
            </w:pPr>
            <w:r w:rsidRPr="005E075E">
              <w:rPr>
                <w:rFonts w:ascii="Times New Roman" w:hAnsi="Times New Roman" w:cs="Times New Roman"/>
                <w:sz w:val="24"/>
                <w:szCs w:val="24"/>
                <w:lang w:eastAsia="ar-SA"/>
              </w:rPr>
              <w:t>Места для пикников</w:t>
            </w:r>
          </w:p>
          <w:p w:rsidR="006365FC" w:rsidRPr="005E075E" w:rsidRDefault="006365FC" w:rsidP="0072024E">
            <w:pPr>
              <w:widowControl w:val="0"/>
              <w:ind w:firstLine="0"/>
              <w:rPr>
                <w:rFonts w:ascii="Times New Roman" w:hAnsi="Times New Roman" w:cs="Times New Roman"/>
                <w:sz w:val="24"/>
                <w:szCs w:val="24"/>
                <w:lang w:eastAsia="ar-SA"/>
              </w:rPr>
            </w:pPr>
            <w:r w:rsidRPr="005E075E">
              <w:rPr>
                <w:rFonts w:ascii="Times New Roman" w:hAnsi="Times New Roman" w:cs="Times New Roman"/>
                <w:sz w:val="24"/>
                <w:szCs w:val="24"/>
                <w:lang w:eastAsia="ar-SA"/>
              </w:rPr>
              <w:t>Площадки для детей, отдыха, спорта</w:t>
            </w:r>
          </w:p>
          <w:p w:rsidR="006365FC" w:rsidRPr="005E075E" w:rsidRDefault="006365FC" w:rsidP="0072024E">
            <w:pPr>
              <w:widowControl w:val="0"/>
              <w:ind w:firstLine="0"/>
              <w:rPr>
                <w:rFonts w:ascii="Times New Roman" w:hAnsi="Times New Roman" w:cs="Times New Roman"/>
                <w:sz w:val="24"/>
                <w:szCs w:val="24"/>
                <w:lang w:eastAsia="ar-SA"/>
              </w:rPr>
            </w:pPr>
            <w:r w:rsidRPr="005E075E">
              <w:rPr>
                <w:rFonts w:ascii="Times New Roman" w:hAnsi="Times New Roman" w:cs="Times New Roman"/>
                <w:sz w:val="24"/>
                <w:szCs w:val="24"/>
                <w:lang w:eastAsia="ar-SA"/>
              </w:rPr>
              <w:t>Велосипедные дорожки, пешеходные дорожки</w:t>
            </w:r>
          </w:p>
          <w:p w:rsidR="006365FC" w:rsidRPr="005E075E" w:rsidRDefault="006365FC" w:rsidP="0072024E">
            <w:pPr>
              <w:widowControl w:val="0"/>
              <w:ind w:firstLine="0"/>
              <w:rPr>
                <w:rFonts w:ascii="Times New Roman" w:hAnsi="Times New Roman" w:cs="Times New Roman"/>
                <w:sz w:val="24"/>
                <w:szCs w:val="24"/>
                <w:lang w:eastAsia="ar-SA"/>
              </w:rPr>
            </w:pPr>
            <w:r w:rsidRPr="005E075E">
              <w:rPr>
                <w:rFonts w:ascii="Times New Roman" w:hAnsi="Times New Roman" w:cs="Times New Roman"/>
                <w:sz w:val="24"/>
                <w:szCs w:val="24"/>
                <w:lang w:eastAsia="ar-SA"/>
              </w:rPr>
              <w:t>Аттракционы</w:t>
            </w:r>
          </w:p>
          <w:p w:rsidR="006365FC" w:rsidRPr="005E075E" w:rsidRDefault="006365FC" w:rsidP="0072024E">
            <w:pPr>
              <w:widowControl w:val="0"/>
              <w:ind w:firstLine="0"/>
              <w:rPr>
                <w:rFonts w:ascii="Times New Roman" w:hAnsi="Times New Roman" w:cs="Times New Roman"/>
                <w:sz w:val="24"/>
                <w:szCs w:val="24"/>
                <w:lang w:eastAsia="ar-SA"/>
              </w:rPr>
            </w:pPr>
            <w:r w:rsidRPr="005E075E">
              <w:rPr>
                <w:rFonts w:ascii="Times New Roman" w:hAnsi="Times New Roman" w:cs="Times New Roman"/>
                <w:sz w:val="24"/>
                <w:szCs w:val="24"/>
                <w:lang w:eastAsia="ar-SA"/>
              </w:rPr>
              <w:t>Беседки, ротонды, солярии, аэрарии, раздевалки, душевые</w:t>
            </w:r>
          </w:p>
          <w:p w:rsidR="006365FC" w:rsidRPr="005E075E" w:rsidRDefault="006365FC" w:rsidP="0072024E">
            <w:pPr>
              <w:widowControl w:val="0"/>
              <w:ind w:firstLine="0"/>
              <w:rPr>
                <w:rFonts w:ascii="Times New Roman" w:hAnsi="Times New Roman" w:cs="Times New Roman"/>
                <w:sz w:val="24"/>
                <w:szCs w:val="24"/>
                <w:lang w:eastAsia="ar-SA"/>
              </w:rPr>
            </w:pPr>
            <w:r w:rsidRPr="005E075E">
              <w:rPr>
                <w:rFonts w:ascii="Times New Roman" w:hAnsi="Times New Roman" w:cs="Times New Roman"/>
                <w:sz w:val="24"/>
                <w:szCs w:val="24"/>
                <w:lang w:eastAsia="ar-SA"/>
              </w:rPr>
              <w:t>Пункты проката игрового и спортивного инвентаря</w:t>
            </w:r>
          </w:p>
          <w:p w:rsidR="006365FC" w:rsidRPr="005E075E" w:rsidRDefault="006365FC" w:rsidP="0072024E">
            <w:pPr>
              <w:ind w:firstLine="0"/>
              <w:rPr>
                <w:rFonts w:ascii="Times New Roman" w:hAnsi="Times New Roman" w:cs="Times New Roman"/>
                <w:sz w:val="24"/>
                <w:szCs w:val="24"/>
                <w:lang w:eastAsia="ar-SA"/>
              </w:rPr>
            </w:pPr>
            <w:r w:rsidRPr="005E075E">
              <w:rPr>
                <w:rFonts w:ascii="Times New Roman" w:hAnsi="Times New Roman" w:cs="Times New Roman"/>
                <w:sz w:val="24"/>
                <w:szCs w:val="24"/>
                <w:lang w:eastAsia="ar-SA"/>
              </w:rPr>
              <w:t>Объекты пожарной охраны (гидранты, резервуары);</w:t>
            </w:r>
          </w:p>
          <w:p w:rsidR="006365FC" w:rsidRPr="005E075E" w:rsidRDefault="006365FC" w:rsidP="0072024E">
            <w:pPr>
              <w:widowControl w:val="0"/>
              <w:ind w:firstLine="0"/>
              <w:rPr>
                <w:rFonts w:ascii="Times New Roman" w:hAnsi="Times New Roman" w:cs="Times New Roman"/>
                <w:sz w:val="24"/>
                <w:szCs w:val="24"/>
                <w:lang w:eastAsia="ar-SA"/>
              </w:rPr>
            </w:pPr>
            <w:r w:rsidRPr="005E075E">
              <w:rPr>
                <w:rFonts w:ascii="Times New Roman" w:hAnsi="Times New Roman" w:cs="Times New Roman"/>
                <w:sz w:val="24"/>
                <w:szCs w:val="24"/>
                <w:lang w:eastAsia="ar-SA"/>
              </w:rPr>
              <w:t>Площадки для мусоросборников</w:t>
            </w:r>
          </w:p>
          <w:p w:rsidR="006365FC" w:rsidRPr="005E075E" w:rsidRDefault="006365FC" w:rsidP="0072024E">
            <w:pPr>
              <w:ind w:firstLine="0"/>
              <w:rPr>
                <w:rFonts w:ascii="Times New Roman" w:hAnsi="Times New Roman" w:cs="Times New Roman"/>
                <w:sz w:val="24"/>
                <w:szCs w:val="24"/>
              </w:rPr>
            </w:pPr>
            <w:r w:rsidRPr="005E075E">
              <w:rPr>
                <w:rFonts w:ascii="Times New Roman" w:hAnsi="Times New Roman" w:cs="Times New Roman"/>
                <w:sz w:val="24"/>
                <w:szCs w:val="24"/>
              </w:rPr>
              <w:t xml:space="preserve">Сопутствующие объекты инженерной инфраструктуры </w:t>
            </w:r>
          </w:p>
          <w:p w:rsidR="006365FC" w:rsidRPr="0050584D" w:rsidRDefault="006365FC" w:rsidP="0072024E">
            <w:pPr>
              <w:ind w:firstLine="0"/>
              <w:rPr>
                <w:rFonts w:ascii="Times New Roman" w:eastAsia="SimSun" w:hAnsi="Times New Roman"/>
                <w:sz w:val="24"/>
                <w:szCs w:val="24"/>
                <w:lang w:eastAsia="zh-CN"/>
              </w:rPr>
            </w:pPr>
          </w:p>
        </w:tc>
        <w:tc>
          <w:tcPr>
            <w:tcW w:w="5528" w:type="dxa"/>
            <w:vAlign w:val="center"/>
          </w:tcPr>
          <w:p w:rsidR="006365FC" w:rsidRPr="0050584D" w:rsidRDefault="006365FC" w:rsidP="0072024E">
            <w:pPr>
              <w:ind w:firstLine="0"/>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Максимальное количество надземных этажей  – 1 этаж</w:t>
            </w:r>
          </w:p>
          <w:p w:rsidR="006365FC" w:rsidRPr="0050584D" w:rsidRDefault="006365FC" w:rsidP="0072024E">
            <w:pPr>
              <w:ind w:firstLine="0"/>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Максимальная высота строений - 5 м</w:t>
            </w:r>
          </w:p>
          <w:p w:rsidR="006365FC" w:rsidRPr="0050584D" w:rsidRDefault="006365FC" w:rsidP="0072024E">
            <w:pPr>
              <w:ind w:firstLine="0"/>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Минимальные расстояния от строений до границ соседнего участка - 3 м</w:t>
            </w:r>
          </w:p>
          <w:p w:rsidR="006365FC" w:rsidRPr="0050584D" w:rsidRDefault="006365FC" w:rsidP="0072024E">
            <w:pPr>
              <w:ind w:firstLine="0"/>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Расстояние строений до красных линий улиц и проездов не менее - 5 м.</w:t>
            </w:r>
          </w:p>
          <w:p w:rsidR="006365FC" w:rsidRPr="0050584D" w:rsidRDefault="006365FC" w:rsidP="0072024E">
            <w:pPr>
              <w:ind w:firstLine="0"/>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Автостоянки открытого и закрытого (наземные) типа необходимо размещать при условии соблюдения расстояний до объектов, указанных в табл.77 Нормативов Градостроительного проектирования Краснодарского края</w:t>
            </w:r>
          </w:p>
          <w:p w:rsidR="006365FC" w:rsidRPr="0050584D" w:rsidRDefault="006365FC" w:rsidP="0072024E">
            <w:pPr>
              <w:tabs>
                <w:tab w:val="left" w:pos="-9323"/>
              </w:tabs>
              <w:ind w:firstLine="0"/>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w:t>
            </w:r>
          </w:p>
          <w:p w:rsidR="006365FC" w:rsidRPr="0050584D" w:rsidRDefault="006365FC" w:rsidP="0072024E">
            <w:pPr>
              <w:tabs>
                <w:tab w:val="left" w:pos="-9323"/>
              </w:tabs>
              <w:ind w:firstLine="0"/>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 м.</w:t>
            </w:r>
          </w:p>
          <w:p w:rsidR="006365FC" w:rsidRPr="0050584D" w:rsidRDefault="006365FC" w:rsidP="0072024E">
            <w:pPr>
              <w:ind w:firstLine="0"/>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Вспомогательные строения размещать со стороны улиц не допускается.</w:t>
            </w:r>
          </w:p>
        </w:tc>
      </w:tr>
      <w:tr w:rsidR="006365FC" w:rsidRPr="005E075E">
        <w:tc>
          <w:tcPr>
            <w:tcW w:w="4253" w:type="dxa"/>
          </w:tcPr>
          <w:p w:rsidR="006365FC" w:rsidRPr="0050584D" w:rsidRDefault="006365FC" w:rsidP="0072024E">
            <w:pPr>
              <w:ind w:firstLine="0"/>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Общественные туалеты, гидронепроницаемые выгребы, септики.</w:t>
            </w:r>
          </w:p>
        </w:tc>
        <w:tc>
          <w:tcPr>
            <w:tcW w:w="5528" w:type="dxa"/>
          </w:tcPr>
          <w:p w:rsidR="006365FC" w:rsidRPr="0050584D" w:rsidRDefault="006365FC" w:rsidP="0072024E">
            <w:pPr>
              <w:ind w:firstLine="0"/>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Максимальная высота строений - 3 м</w:t>
            </w:r>
          </w:p>
          <w:p w:rsidR="006365FC" w:rsidRPr="0050584D" w:rsidRDefault="006365FC" w:rsidP="0072024E">
            <w:pPr>
              <w:ind w:firstLine="0"/>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Расстояние от соседнего жилого дома не менее - 12 м.</w:t>
            </w:r>
          </w:p>
          <w:p w:rsidR="006365FC" w:rsidRPr="0050584D" w:rsidRDefault="006365FC" w:rsidP="0072024E">
            <w:pPr>
              <w:ind w:firstLine="0"/>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Расстояние от мест массового скопления отдыхающих - не менее 50 м</w:t>
            </w:r>
          </w:p>
          <w:p w:rsidR="006365FC" w:rsidRPr="0050584D" w:rsidRDefault="006365FC" w:rsidP="0072024E">
            <w:pPr>
              <w:ind w:firstLine="0"/>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xml:space="preserve">Расстояние от красной линии не менее - 10 м. </w:t>
            </w:r>
          </w:p>
          <w:p w:rsidR="006365FC" w:rsidRPr="0050584D" w:rsidRDefault="006365FC" w:rsidP="0072024E">
            <w:pPr>
              <w:ind w:firstLine="0"/>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Расстояние от границы смежного земельного участка не менее - 3 м.</w:t>
            </w:r>
          </w:p>
        </w:tc>
      </w:tr>
      <w:tr w:rsidR="006365FC" w:rsidRPr="005E075E">
        <w:tc>
          <w:tcPr>
            <w:tcW w:w="4253" w:type="dxa"/>
          </w:tcPr>
          <w:p w:rsidR="006365FC" w:rsidRPr="0050584D" w:rsidRDefault="006365FC" w:rsidP="0072024E">
            <w:pPr>
              <w:ind w:firstLine="0"/>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Площадки для сбора твердых бытовых отходов.</w:t>
            </w:r>
          </w:p>
        </w:tc>
        <w:tc>
          <w:tcPr>
            <w:tcW w:w="5528" w:type="dxa"/>
          </w:tcPr>
          <w:p w:rsidR="006365FC" w:rsidRPr="0050584D" w:rsidRDefault="006365FC" w:rsidP="0072024E">
            <w:pPr>
              <w:ind w:firstLine="0"/>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Хозяйственная зона с участками, выделенными для установки сменных мусоросборников, должна быть расположена не ближе 50 м от мест массового скопления отдыхающих (танцплощадки, эстрады, фонтаны, главные аллеи, зрелищные павильоны и другие)</w:t>
            </w:r>
          </w:p>
          <w:p w:rsidR="006365FC" w:rsidRPr="0050584D" w:rsidRDefault="006365FC" w:rsidP="0072024E">
            <w:pPr>
              <w:ind w:firstLine="0"/>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6365FC" w:rsidRPr="0050584D" w:rsidRDefault="006365FC" w:rsidP="0072024E">
            <w:pPr>
              <w:ind w:firstLine="0"/>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Общее количество контейнеров не более 5 шт.</w:t>
            </w:r>
          </w:p>
        </w:tc>
      </w:tr>
    </w:tbl>
    <w:p w:rsidR="006365FC" w:rsidRPr="0050584D" w:rsidRDefault="006365FC" w:rsidP="00380D5B">
      <w:pPr>
        <w:rPr>
          <w:rFonts w:ascii="Times New Roman" w:eastAsia="SimSun" w:hAnsi="Times New Roman"/>
          <w:sz w:val="24"/>
          <w:szCs w:val="24"/>
          <w:lang w:eastAsia="zh-CN"/>
        </w:rPr>
      </w:pPr>
    </w:p>
    <w:p w:rsidR="006365FC" w:rsidRPr="0050584D" w:rsidRDefault="006365FC" w:rsidP="005432A0">
      <w:pPr>
        <w:ind w:firstLine="851"/>
        <w:outlineLvl w:val="0"/>
        <w:rPr>
          <w:rFonts w:ascii="Times New Roman" w:hAnsi="Times New Roman" w:cs="Times New Roman"/>
          <w:b/>
          <w:bCs/>
          <w:sz w:val="24"/>
          <w:szCs w:val="24"/>
          <w:u w:val="single"/>
        </w:rPr>
      </w:pPr>
      <w:bookmarkStart w:id="786" w:name="_Toc486964674"/>
      <w:bookmarkStart w:id="787" w:name="_Toc3399236"/>
      <w:r w:rsidRPr="0050584D">
        <w:rPr>
          <w:rFonts w:ascii="Times New Roman" w:hAnsi="Times New Roman" w:cs="Times New Roman"/>
          <w:b/>
          <w:bCs/>
          <w:sz w:val="24"/>
          <w:szCs w:val="24"/>
          <w:u w:val="single"/>
        </w:rPr>
        <w:t xml:space="preserve">2) Р -2. Зона </w:t>
      </w:r>
      <w:bookmarkEnd w:id="786"/>
      <w:bookmarkEnd w:id="787"/>
      <w:r>
        <w:rPr>
          <w:rFonts w:ascii="Times New Roman" w:hAnsi="Times New Roman" w:cs="Times New Roman"/>
          <w:b/>
          <w:bCs/>
          <w:sz w:val="24"/>
          <w:szCs w:val="24"/>
          <w:u w:val="single"/>
        </w:rPr>
        <w:t>отдыха</w:t>
      </w:r>
    </w:p>
    <w:p w:rsidR="006365FC" w:rsidRPr="0050584D" w:rsidRDefault="006365FC" w:rsidP="007A2E41">
      <w:pPr>
        <w:tabs>
          <w:tab w:val="left" w:pos="2520"/>
        </w:tabs>
        <w:outlineLvl w:val="0"/>
        <w:rPr>
          <w:rFonts w:ascii="Times New Roman" w:hAnsi="Times New Roman" w:cs="Times New Roman"/>
          <w:sz w:val="24"/>
          <w:szCs w:val="24"/>
        </w:rPr>
      </w:pPr>
      <w:bookmarkStart w:id="788" w:name="_Toc470251938"/>
      <w:bookmarkStart w:id="789" w:name="_Toc479729836"/>
      <w:bookmarkStart w:id="790" w:name="_Toc485899839"/>
      <w:bookmarkStart w:id="791" w:name="_Toc485902079"/>
      <w:bookmarkStart w:id="792" w:name="_Toc486964675"/>
      <w:bookmarkStart w:id="793" w:name="_Toc3399237"/>
      <w:r w:rsidRPr="0050584D">
        <w:rPr>
          <w:rFonts w:ascii="Times New Roman" w:hAnsi="Times New Roman" w:cs="Times New Roman"/>
          <w:sz w:val="24"/>
          <w:szCs w:val="24"/>
        </w:rPr>
        <w:t>2.1) Основные виды и параметры разрешенного использования земельных участков и объектов капитального строительства</w:t>
      </w:r>
      <w:bookmarkEnd w:id="788"/>
      <w:bookmarkEnd w:id="789"/>
      <w:bookmarkEnd w:id="790"/>
      <w:bookmarkEnd w:id="791"/>
      <w:bookmarkEnd w:id="792"/>
      <w:bookmarkEnd w:id="793"/>
    </w:p>
    <w:tbl>
      <w:tblPr>
        <w:tblW w:w="1020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02"/>
        <w:gridCol w:w="6805"/>
      </w:tblGrid>
      <w:tr w:rsidR="006365FC" w:rsidRPr="005E075E">
        <w:trPr>
          <w:trHeight w:val="1020"/>
        </w:trPr>
        <w:tc>
          <w:tcPr>
            <w:tcW w:w="3402" w:type="dxa"/>
            <w:vAlign w:val="center"/>
          </w:tcPr>
          <w:p w:rsidR="006365FC" w:rsidRPr="005E075E" w:rsidRDefault="006365FC" w:rsidP="009C17C0">
            <w:pPr>
              <w:tabs>
                <w:tab w:val="left" w:pos="2520"/>
              </w:tabs>
              <w:jc w:val="center"/>
              <w:rPr>
                <w:rFonts w:ascii="Times New Roman" w:hAnsi="Times New Roman" w:cs="Times New Roman"/>
                <w:b/>
                <w:bCs/>
                <w:sz w:val="24"/>
                <w:szCs w:val="24"/>
              </w:rPr>
            </w:pPr>
            <w:r w:rsidRPr="005E075E">
              <w:rPr>
                <w:rFonts w:ascii="Times New Roman" w:hAnsi="Times New Roman" w:cs="Times New Roman"/>
                <w:b/>
                <w:bCs/>
                <w:sz w:val="24"/>
                <w:szCs w:val="24"/>
              </w:rPr>
              <w:t>Виды разрешенного использования земельных участков и объектов капитального строительства</w:t>
            </w:r>
          </w:p>
        </w:tc>
        <w:tc>
          <w:tcPr>
            <w:tcW w:w="6805" w:type="dxa"/>
            <w:vAlign w:val="center"/>
          </w:tcPr>
          <w:p w:rsidR="006365FC" w:rsidRPr="005E075E" w:rsidRDefault="006365FC" w:rsidP="009C17C0">
            <w:pPr>
              <w:tabs>
                <w:tab w:val="left" w:pos="2520"/>
              </w:tabs>
              <w:jc w:val="center"/>
              <w:rPr>
                <w:rFonts w:ascii="Times New Roman" w:hAnsi="Times New Roman" w:cs="Times New Roman"/>
                <w:b/>
                <w:bCs/>
                <w:sz w:val="24"/>
                <w:szCs w:val="24"/>
              </w:rPr>
            </w:pPr>
            <w:r w:rsidRPr="005E075E">
              <w:rPr>
                <w:rFonts w:ascii="Times New Roman" w:hAnsi="Times New Roman" w:cs="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365FC" w:rsidRPr="005E075E">
        <w:trPr>
          <w:trHeight w:val="982"/>
        </w:trPr>
        <w:tc>
          <w:tcPr>
            <w:tcW w:w="3402" w:type="dxa"/>
            <w:vAlign w:val="center"/>
          </w:tcPr>
          <w:p w:rsidR="006365FC" w:rsidRPr="005E075E" w:rsidRDefault="006365FC" w:rsidP="0072024E">
            <w:pPr>
              <w:ind w:firstLine="0"/>
              <w:rPr>
                <w:rFonts w:ascii="Times New Roman" w:hAnsi="Times New Roman" w:cs="Times New Roman"/>
                <w:sz w:val="24"/>
                <w:szCs w:val="24"/>
              </w:rPr>
            </w:pPr>
            <w:r w:rsidRPr="005E075E">
              <w:rPr>
                <w:rFonts w:ascii="Times New Roman" w:hAnsi="Times New Roman" w:cs="Times New Roman"/>
                <w:sz w:val="24"/>
                <w:szCs w:val="24"/>
              </w:rPr>
              <w:t xml:space="preserve">[3.6.2] - Парки культуры и отдыха </w:t>
            </w:r>
          </w:p>
          <w:p w:rsidR="006365FC" w:rsidRPr="005E075E" w:rsidRDefault="006365FC" w:rsidP="0072024E">
            <w:pPr>
              <w:ind w:firstLine="0"/>
              <w:rPr>
                <w:rFonts w:ascii="Times New Roman" w:hAnsi="Times New Roman" w:cs="Times New Roman"/>
                <w:sz w:val="24"/>
                <w:szCs w:val="24"/>
              </w:rPr>
            </w:pPr>
            <w:r w:rsidRPr="005E075E">
              <w:rPr>
                <w:rFonts w:ascii="Times New Roman" w:hAnsi="Times New Roman" w:cs="Times New Roman"/>
                <w:sz w:val="24"/>
                <w:szCs w:val="24"/>
              </w:rPr>
              <w:t xml:space="preserve"> [5.1.3] - Площадки для занятий спортом</w:t>
            </w:r>
          </w:p>
          <w:p w:rsidR="006365FC" w:rsidRPr="005E075E" w:rsidRDefault="006365FC" w:rsidP="0072024E">
            <w:pPr>
              <w:tabs>
                <w:tab w:val="left" w:pos="34"/>
              </w:tabs>
              <w:ind w:left="34" w:firstLine="0"/>
              <w:rPr>
                <w:rFonts w:ascii="Times New Roman" w:hAnsi="Times New Roman" w:cs="Times New Roman"/>
                <w:sz w:val="24"/>
                <w:szCs w:val="24"/>
              </w:rPr>
            </w:pPr>
            <w:r w:rsidRPr="005E075E">
              <w:rPr>
                <w:rFonts w:ascii="Times New Roman" w:hAnsi="Times New Roman" w:cs="Times New Roman"/>
                <w:sz w:val="24"/>
                <w:szCs w:val="24"/>
              </w:rPr>
              <w:t>[5.2] - Природно-познавательный туризм</w:t>
            </w:r>
          </w:p>
          <w:p w:rsidR="006365FC" w:rsidRPr="005E075E" w:rsidRDefault="006365FC" w:rsidP="0072024E">
            <w:pPr>
              <w:tabs>
                <w:tab w:val="left" w:pos="34"/>
              </w:tabs>
              <w:ind w:left="34" w:firstLine="0"/>
              <w:rPr>
                <w:rFonts w:ascii="Times New Roman" w:hAnsi="Times New Roman" w:cs="Times New Roman"/>
                <w:sz w:val="24"/>
                <w:szCs w:val="24"/>
              </w:rPr>
            </w:pPr>
            <w:r w:rsidRPr="005E075E">
              <w:rPr>
                <w:rFonts w:ascii="Times New Roman" w:hAnsi="Times New Roman" w:cs="Times New Roman"/>
                <w:sz w:val="24"/>
                <w:szCs w:val="24"/>
              </w:rPr>
              <w:t>[5.2.1] - Туристическое обслуживание</w:t>
            </w:r>
          </w:p>
          <w:p w:rsidR="006365FC" w:rsidRPr="005E075E" w:rsidRDefault="006365FC" w:rsidP="0072024E">
            <w:pPr>
              <w:tabs>
                <w:tab w:val="left" w:pos="34"/>
              </w:tabs>
              <w:ind w:left="34" w:firstLine="0"/>
              <w:rPr>
                <w:rFonts w:ascii="Times New Roman" w:hAnsi="Times New Roman" w:cs="Times New Roman"/>
                <w:sz w:val="24"/>
                <w:szCs w:val="24"/>
              </w:rPr>
            </w:pPr>
            <w:r w:rsidRPr="005E075E">
              <w:rPr>
                <w:rFonts w:ascii="Times New Roman" w:hAnsi="Times New Roman" w:cs="Times New Roman"/>
                <w:sz w:val="24"/>
                <w:szCs w:val="24"/>
              </w:rPr>
              <w:t>[5.3] - Охота и рыбалка</w:t>
            </w:r>
          </w:p>
          <w:p w:rsidR="006365FC" w:rsidRPr="005E075E" w:rsidRDefault="006365FC" w:rsidP="0072024E">
            <w:pPr>
              <w:tabs>
                <w:tab w:val="left" w:pos="34"/>
              </w:tabs>
              <w:ind w:firstLine="0"/>
              <w:rPr>
                <w:rFonts w:ascii="Times New Roman" w:hAnsi="Times New Roman" w:cs="Times New Roman"/>
                <w:sz w:val="24"/>
                <w:szCs w:val="24"/>
              </w:rPr>
            </w:pPr>
            <w:r w:rsidRPr="005E075E">
              <w:rPr>
                <w:rFonts w:ascii="Times New Roman" w:hAnsi="Times New Roman" w:cs="Times New Roman"/>
                <w:sz w:val="24"/>
                <w:szCs w:val="24"/>
              </w:rPr>
              <w:t>[5.4] - Поля для гольфа или конных прогулок</w:t>
            </w:r>
          </w:p>
        </w:tc>
        <w:tc>
          <w:tcPr>
            <w:tcW w:w="6805" w:type="dxa"/>
            <w:vAlign w:val="center"/>
          </w:tcPr>
          <w:p w:rsidR="006365FC" w:rsidRPr="005E075E" w:rsidRDefault="006365FC" w:rsidP="007567AA">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площадь земельного участка  – 300 кв. м / 50000 кв. м</w:t>
            </w:r>
          </w:p>
          <w:p w:rsidR="006365FC" w:rsidRPr="005E075E" w:rsidRDefault="006365FC" w:rsidP="007567AA">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ширина земельного участка вдоль фронта улицы (проезда) – 12 м / не нормируется</w:t>
            </w:r>
          </w:p>
          <w:p w:rsidR="006365FC" w:rsidRPr="005E075E" w:rsidRDefault="006365FC" w:rsidP="007567AA">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 xml:space="preserve">Максимальное количество этажей - 2 </w:t>
            </w:r>
          </w:p>
          <w:p w:rsidR="006365FC" w:rsidRPr="005E075E" w:rsidRDefault="006365FC" w:rsidP="007567AA">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Максимальная высота зданий и сооружений - 12 м</w:t>
            </w:r>
          </w:p>
          <w:p w:rsidR="006365FC" w:rsidRPr="005E075E" w:rsidRDefault="006365FC" w:rsidP="007567AA">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и сооружений от красной линии (фасадной границы земельного участка) - 5 м.</w:t>
            </w:r>
          </w:p>
          <w:p w:rsidR="006365FC" w:rsidRPr="005E075E" w:rsidRDefault="006365FC" w:rsidP="007567AA">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и сооружений от границ участка - 3 м</w:t>
            </w:r>
          </w:p>
          <w:p w:rsidR="006365FC" w:rsidRPr="005E075E" w:rsidRDefault="006365FC" w:rsidP="007567AA">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- 40 %</w:t>
            </w:r>
          </w:p>
          <w:p w:rsidR="006365FC" w:rsidRPr="005E075E" w:rsidRDefault="006365FC" w:rsidP="007567AA">
            <w:pPr>
              <w:keepLines/>
              <w:suppressAutoHyphens/>
              <w:overflowPunct w:val="0"/>
              <w:autoSpaceDE w:val="0"/>
              <w:ind w:firstLine="0"/>
              <w:textAlignment w:val="baseline"/>
              <w:rPr>
                <w:rFonts w:ascii="Times New Roman" w:hAnsi="Times New Roman" w:cs="Times New Roman"/>
                <w:b/>
                <w:bCs/>
                <w:sz w:val="24"/>
                <w:szCs w:val="24"/>
              </w:rPr>
            </w:pPr>
            <w:r w:rsidRPr="005E075E">
              <w:rPr>
                <w:rFonts w:ascii="Times New Roman" w:hAnsi="Times New Roman" w:cs="Times New Roman"/>
                <w:sz w:val="24"/>
                <w:szCs w:val="24"/>
              </w:rPr>
              <w:t>Минимальный процент озеленения земельного участка – 30%</w:t>
            </w:r>
          </w:p>
        </w:tc>
      </w:tr>
      <w:tr w:rsidR="006365FC" w:rsidRPr="005E075E">
        <w:trPr>
          <w:trHeight w:val="132"/>
        </w:trPr>
        <w:tc>
          <w:tcPr>
            <w:tcW w:w="3402" w:type="dxa"/>
          </w:tcPr>
          <w:p w:rsidR="006365FC" w:rsidRPr="005E075E" w:rsidRDefault="006365FC" w:rsidP="007567AA">
            <w:pPr>
              <w:tabs>
                <w:tab w:val="left" w:pos="318"/>
              </w:tabs>
              <w:ind w:left="90" w:firstLine="0"/>
              <w:rPr>
                <w:rFonts w:ascii="Times New Roman" w:hAnsi="Times New Roman" w:cs="Times New Roman"/>
                <w:sz w:val="24"/>
                <w:szCs w:val="24"/>
              </w:rPr>
            </w:pPr>
            <w:r w:rsidRPr="005E075E">
              <w:rPr>
                <w:rFonts w:ascii="Times New Roman" w:hAnsi="Times New Roman" w:cs="Times New Roman"/>
                <w:sz w:val="24"/>
                <w:szCs w:val="24"/>
              </w:rPr>
              <w:t>[12.0.2] - Благоустройство территории</w:t>
            </w:r>
          </w:p>
        </w:tc>
        <w:tc>
          <w:tcPr>
            <w:tcW w:w="6805" w:type="dxa"/>
          </w:tcPr>
          <w:p w:rsidR="006365FC" w:rsidRPr="005E075E" w:rsidRDefault="006365FC" w:rsidP="007567AA">
            <w:pPr>
              <w:ind w:left="219" w:firstLine="0"/>
              <w:rPr>
                <w:rFonts w:ascii="Times New Roman" w:hAnsi="Times New Roman" w:cs="Times New Roman"/>
                <w:sz w:val="24"/>
                <w:szCs w:val="24"/>
              </w:rPr>
            </w:pPr>
            <w:r w:rsidRPr="005E075E">
              <w:rPr>
                <w:rFonts w:ascii="Times New Roman" w:hAnsi="Times New Roman" w:cs="Times New Roman"/>
                <w:sz w:val="24"/>
                <w:szCs w:val="24"/>
              </w:rPr>
              <w:t>Регламенты не устанавливаются</w:t>
            </w:r>
          </w:p>
          <w:p w:rsidR="006365FC" w:rsidRPr="005E075E" w:rsidRDefault="006365FC" w:rsidP="007567AA">
            <w:pPr>
              <w:ind w:firstLine="0"/>
              <w:rPr>
                <w:rFonts w:ascii="Times New Roman" w:hAnsi="Times New Roman" w:cs="Times New Roman"/>
                <w:sz w:val="24"/>
                <w:szCs w:val="24"/>
              </w:rPr>
            </w:pPr>
          </w:p>
        </w:tc>
      </w:tr>
    </w:tbl>
    <w:p w:rsidR="006365FC" w:rsidRPr="0050584D" w:rsidRDefault="006365FC" w:rsidP="00380D5B">
      <w:pPr>
        <w:rPr>
          <w:rFonts w:ascii="Times New Roman" w:eastAsia="SimSun" w:hAnsi="Times New Roman"/>
          <w:sz w:val="24"/>
          <w:szCs w:val="24"/>
          <w:lang w:eastAsia="zh-CN"/>
        </w:rPr>
      </w:pPr>
    </w:p>
    <w:p w:rsidR="006365FC" w:rsidRDefault="006365FC" w:rsidP="007A2E41">
      <w:pPr>
        <w:tabs>
          <w:tab w:val="left" w:pos="2520"/>
        </w:tabs>
        <w:outlineLvl w:val="0"/>
        <w:rPr>
          <w:rFonts w:ascii="Times New Roman" w:hAnsi="Times New Roman" w:cs="Times New Roman"/>
          <w:sz w:val="24"/>
          <w:szCs w:val="24"/>
        </w:rPr>
      </w:pPr>
      <w:bookmarkStart w:id="794" w:name="_Toc470251939"/>
      <w:bookmarkStart w:id="795" w:name="_Toc479729837"/>
      <w:bookmarkStart w:id="796" w:name="_Toc485899840"/>
      <w:bookmarkStart w:id="797" w:name="_Toc485902080"/>
      <w:bookmarkStart w:id="798" w:name="_Toc486964676"/>
      <w:bookmarkStart w:id="799" w:name="_Toc3399238"/>
      <w:r w:rsidRPr="0050584D">
        <w:rPr>
          <w:rFonts w:ascii="Times New Roman" w:hAnsi="Times New Roman" w:cs="Times New Roman"/>
          <w:sz w:val="24"/>
          <w:szCs w:val="24"/>
        </w:rPr>
        <w:t>2.2)  Условно разрешенные виды и параметры разрешенного использования земельных участков и объектов капитального строительства - не</w:t>
      </w:r>
      <w:bookmarkEnd w:id="794"/>
      <w:bookmarkEnd w:id="795"/>
      <w:bookmarkEnd w:id="796"/>
      <w:bookmarkEnd w:id="797"/>
      <w:bookmarkEnd w:id="798"/>
      <w:r w:rsidRPr="0050584D">
        <w:rPr>
          <w:rFonts w:ascii="Times New Roman" w:hAnsi="Times New Roman" w:cs="Times New Roman"/>
          <w:sz w:val="24"/>
          <w:szCs w:val="24"/>
        </w:rPr>
        <w:t xml:space="preserve"> установлены</w:t>
      </w:r>
      <w:bookmarkEnd w:id="799"/>
    </w:p>
    <w:tbl>
      <w:tblPr>
        <w:tblW w:w="1020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02"/>
        <w:gridCol w:w="6805"/>
      </w:tblGrid>
      <w:tr w:rsidR="006365FC" w:rsidRPr="005E075E">
        <w:trPr>
          <w:trHeight w:val="1020"/>
        </w:trPr>
        <w:tc>
          <w:tcPr>
            <w:tcW w:w="3402" w:type="dxa"/>
            <w:vAlign w:val="center"/>
          </w:tcPr>
          <w:p w:rsidR="006365FC" w:rsidRPr="005E075E" w:rsidRDefault="006365FC" w:rsidP="00E32185">
            <w:pPr>
              <w:tabs>
                <w:tab w:val="left" w:pos="2520"/>
              </w:tabs>
              <w:jc w:val="center"/>
              <w:rPr>
                <w:rFonts w:ascii="Times New Roman" w:hAnsi="Times New Roman" w:cs="Times New Roman"/>
                <w:b/>
                <w:bCs/>
                <w:sz w:val="24"/>
                <w:szCs w:val="24"/>
              </w:rPr>
            </w:pPr>
            <w:r w:rsidRPr="005E075E">
              <w:rPr>
                <w:rFonts w:ascii="Times New Roman" w:hAnsi="Times New Roman" w:cs="Times New Roman"/>
                <w:b/>
                <w:bCs/>
                <w:sz w:val="24"/>
                <w:szCs w:val="24"/>
              </w:rPr>
              <w:t>Виды разрешенного использования земельных участков и объектов капитального строительства</w:t>
            </w:r>
          </w:p>
        </w:tc>
        <w:tc>
          <w:tcPr>
            <w:tcW w:w="6805" w:type="dxa"/>
            <w:vAlign w:val="center"/>
          </w:tcPr>
          <w:p w:rsidR="006365FC" w:rsidRPr="005E075E" w:rsidRDefault="006365FC" w:rsidP="00E32185">
            <w:pPr>
              <w:tabs>
                <w:tab w:val="left" w:pos="2520"/>
              </w:tabs>
              <w:jc w:val="center"/>
              <w:rPr>
                <w:rFonts w:ascii="Times New Roman" w:hAnsi="Times New Roman" w:cs="Times New Roman"/>
                <w:b/>
                <w:bCs/>
                <w:sz w:val="24"/>
                <w:szCs w:val="24"/>
              </w:rPr>
            </w:pPr>
            <w:r w:rsidRPr="005E075E">
              <w:rPr>
                <w:rFonts w:ascii="Times New Roman" w:hAnsi="Times New Roman" w:cs="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365FC" w:rsidRPr="005E075E">
        <w:trPr>
          <w:trHeight w:val="698"/>
        </w:trPr>
        <w:tc>
          <w:tcPr>
            <w:tcW w:w="3402" w:type="dxa"/>
            <w:vAlign w:val="center"/>
          </w:tcPr>
          <w:p w:rsidR="006365FC" w:rsidRPr="005E075E" w:rsidRDefault="006365FC" w:rsidP="00E32185">
            <w:pPr>
              <w:tabs>
                <w:tab w:val="left" w:pos="318"/>
              </w:tabs>
              <w:ind w:left="90" w:firstLine="0"/>
              <w:rPr>
                <w:rFonts w:ascii="Times New Roman" w:hAnsi="Times New Roman" w:cs="Times New Roman"/>
                <w:sz w:val="24"/>
                <w:szCs w:val="24"/>
              </w:rPr>
            </w:pPr>
            <w:r w:rsidRPr="005E075E">
              <w:rPr>
                <w:rFonts w:ascii="Times New Roman" w:hAnsi="Times New Roman" w:cs="Times New Roman"/>
                <w:sz w:val="24"/>
                <w:szCs w:val="24"/>
              </w:rPr>
              <w:t xml:space="preserve"> [5.1.4] - Оборудованные площадки для занятий спортом</w:t>
            </w:r>
          </w:p>
          <w:p w:rsidR="006365FC" w:rsidRPr="005E075E" w:rsidRDefault="006365FC" w:rsidP="00E32185">
            <w:pPr>
              <w:tabs>
                <w:tab w:val="left" w:pos="318"/>
              </w:tabs>
              <w:ind w:left="90" w:firstLine="0"/>
              <w:rPr>
                <w:rFonts w:ascii="Times New Roman" w:hAnsi="Times New Roman" w:cs="Times New Roman"/>
                <w:sz w:val="24"/>
                <w:szCs w:val="24"/>
              </w:rPr>
            </w:pPr>
            <w:r w:rsidRPr="005E075E">
              <w:rPr>
                <w:rFonts w:ascii="Times New Roman" w:hAnsi="Times New Roman" w:cs="Times New Roman"/>
                <w:sz w:val="24"/>
                <w:szCs w:val="24"/>
              </w:rPr>
              <w:t>[5.1.7] - Спортивные базы</w:t>
            </w:r>
          </w:p>
          <w:p w:rsidR="006365FC" w:rsidRPr="005E075E" w:rsidRDefault="006365FC" w:rsidP="00E32185">
            <w:pPr>
              <w:tabs>
                <w:tab w:val="left" w:pos="34"/>
              </w:tabs>
              <w:ind w:firstLine="0"/>
              <w:rPr>
                <w:rFonts w:ascii="Times New Roman" w:hAnsi="Times New Roman" w:cs="Times New Roman"/>
                <w:sz w:val="24"/>
                <w:szCs w:val="24"/>
              </w:rPr>
            </w:pPr>
          </w:p>
        </w:tc>
        <w:tc>
          <w:tcPr>
            <w:tcW w:w="6805" w:type="dxa"/>
            <w:vAlign w:val="center"/>
          </w:tcPr>
          <w:p w:rsidR="006365FC" w:rsidRPr="005E075E" w:rsidRDefault="006365FC" w:rsidP="007567AA">
            <w:pPr>
              <w:keepLines/>
              <w:suppressAutoHyphens/>
              <w:overflowPunct w:val="0"/>
              <w:autoSpaceDE w:val="0"/>
              <w:ind w:firstLine="37"/>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площадь земельного участка  – 300 кв. м / 50000 кв. м</w:t>
            </w:r>
          </w:p>
          <w:p w:rsidR="006365FC" w:rsidRPr="005E075E" w:rsidRDefault="006365FC" w:rsidP="007567AA">
            <w:pPr>
              <w:keepLines/>
              <w:suppressAutoHyphens/>
              <w:overflowPunct w:val="0"/>
              <w:autoSpaceDE w:val="0"/>
              <w:ind w:firstLine="37"/>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ширина земельного участка вдоль фронта улицы (проезда) – 12 м / не нормируется</w:t>
            </w:r>
          </w:p>
          <w:p w:rsidR="006365FC" w:rsidRPr="005E075E" w:rsidRDefault="006365FC" w:rsidP="007567AA">
            <w:pPr>
              <w:keepLines/>
              <w:suppressAutoHyphens/>
              <w:overflowPunct w:val="0"/>
              <w:autoSpaceDE w:val="0"/>
              <w:ind w:firstLine="37"/>
              <w:textAlignment w:val="baseline"/>
              <w:rPr>
                <w:rFonts w:ascii="Times New Roman" w:hAnsi="Times New Roman" w:cs="Times New Roman"/>
                <w:sz w:val="24"/>
                <w:szCs w:val="24"/>
              </w:rPr>
            </w:pPr>
            <w:r w:rsidRPr="005E075E">
              <w:rPr>
                <w:rFonts w:ascii="Times New Roman" w:hAnsi="Times New Roman" w:cs="Times New Roman"/>
                <w:sz w:val="24"/>
                <w:szCs w:val="24"/>
              </w:rPr>
              <w:t xml:space="preserve">Максимальное количество этажей - 2 </w:t>
            </w:r>
          </w:p>
          <w:p w:rsidR="006365FC" w:rsidRPr="005E075E" w:rsidRDefault="006365FC" w:rsidP="007567AA">
            <w:pPr>
              <w:keepLines/>
              <w:suppressAutoHyphens/>
              <w:overflowPunct w:val="0"/>
              <w:autoSpaceDE w:val="0"/>
              <w:ind w:firstLine="37"/>
              <w:textAlignment w:val="baseline"/>
              <w:rPr>
                <w:rFonts w:ascii="Times New Roman" w:hAnsi="Times New Roman" w:cs="Times New Roman"/>
                <w:sz w:val="24"/>
                <w:szCs w:val="24"/>
              </w:rPr>
            </w:pPr>
            <w:r w:rsidRPr="005E075E">
              <w:rPr>
                <w:rFonts w:ascii="Times New Roman" w:hAnsi="Times New Roman" w:cs="Times New Roman"/>
                <w:sz w:val="24"/>
                <w:szCs w:val="24"/>
              </w:rPr>
              <w:t>Максимальная высота зданий и сооружений - 12 м</w:t>
            </w:r>
          </w:p>
          <w:p w:rsidR="006365FC" w:rsidRPr="005E075E" w:rsidRDefault="006365FC" w:rsidP="007567AA">
            <w:pPr>
              <w:keepLines/>
              <w:suppressAutoHyphens/>
              <w:overflowPunct w:val="0"/>
              <w:autoSpaceDE w:val="0"/>
              <w:ind w:firstLine="37"/>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и сооружений от красной линии (фасадной границы земельного участка) - 5 м.</w:t>
            </w:r>
          </w:p>
          <w:p w:rsidR="006365FC" w:rsidRPr="005E075E" w:rsidRDefault="006365FC" w:rsidP="007567AA">
            <w:pPr>
              <w:keepLines/>
              <w:suppressAutoHyphens/>
              <w:overflowPunct w:val="0"/>
              <w:autoSpaceDE w:val="0"/>
              <w:ind w:firstLine="37"/>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и сооружений от границ участка - 3 м</w:t>
            </w:r>
          </w:p>
          <w:p w:rsidR="006365FC" w:rsidRPr="005E075E" w:rsidRDefault="006365FC" w:rsidP="007567AA">
            <w:pPr>
              <w:keepLines/>
              <w:suppressAutoHyphens/>
              <w:overflowPunct w:val="0"/>
              <w:autoSpaceDE w:val="0"/>
              <w:ind w:firstLine="37"/>
              <w:textAlignment w:val="baseline"/>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- 40 %</w:t>
            </w:r>
          </w:p>
          <w:p w:rsidR="006365FC" w:rsidRPr="005E075E" w:rsidRDefault="006365FC" w:rsidP="007567AA">
            <w:pPr>
              <w:keepLines/>
              <w:suppressAutoHyphens/>
              <w:overflowPunct w:val="0"/>
              <w:autoSpaceDE w:val="0"/>
              <w:ind w:firstLine="37"/>
              <w:textAlignment w:val="baseline"/>
              <w:rPr>
                <w:rFonts w:ascii="Times New Roman" w:hAnsi="Times New Roman" w:cs="Times New Roman"/>
                <w:b/>
                <w:bCs/>
                <w:sz w:val="24"/>
                <w:szCs w:val="24"/>
              </w:rPr>
            </w:pPr>
            <w:r w:rsidRPr="005E075E">
              <w:rPr>
                <w:rFonts w:ascii="Times New Roman" w:hAnsi="Times New Roman" w:cs="Times New Roman"/>
                <w:sz w:val="24"/>
                <w:szCs w:val="24"/>
              </w:rPr>
              <w:t>Минимальный процент озеленения земельного участка – 30%</w:t>
            </w:r>
          </w:p>
        </w:tc>
      </w:tr>
      <w:tr w:rsidR="006365FC" w:rsidRPr="005E075E">
        <w:trPr>
          <w:trHeight w:val="698"/>
        </w:trPr>
        <w:tc>
          <w:tcPr>
            <w:tcW w:w="3402" w:type="dxa"/>
          </w:tcPr>
          <w:p w:rsidR="006365FC" w:rsidRPr="005E075E" w:rsidRDefault="006365FC" w:rsidP="007567AA">
            <w:pPr>
              <w:shd w:val="clear" w:color="auto" w:fill="FFFFFF"/>
              <w:ind w:left="90" w:firstLine="0"/>
              <w:rPr>
                <w:rFonts w:ascii="Times New Roman" w:hAnsi="Times New Roman" w:cs="Times New Roman"/>
                <w:sz w:val="24"/>
                <w:szCs w:val="24"/>
              </w:rPr>
            </w:pPr>
            <w:r w:rsidRPr="005E075E">
              <w:rPr>
                <w:rFonts w:ascii="Times New Roman" w:hAnsi="Times New Roman" w:cs="Times New Roman"/>
                <w:sz w:val="24"/>
                <w:szCs w:val="24"/>
              </w:rPr>
              <w:t>[3.1.1] - Предоставление коммунальных услуг</w:t>
            </w:r>
          </w:p>
          <w:p w:rsidR="006365FC" w:rsidRPr="005E075E" w:rsidRDefault="006365FC" w:rsidP="007567AA">
            <w:pPr>
              <w:tabs>
                <w:tab w:val="left" w:pos="318"/>
              </w:tabs>
              <w:ind w:left="90" w:firstLine="0"/>
              <w:rPr>
                <w:rFonts w:ascii="Times New Roman" w:hAnsi="Times New Roman" w:cs="Times New Roman"/>
                <w:sz w:val="24"/>
                <w:szCs w:val="24"/>
              </w:rPr>
            </w:pPr>
          </w:p>
        </w:tc>
        <w:tc>
          <w:tcPr>
            <w:tcW w:w="6805" w:type="dxa"/>
          </w:tcPr>
          <w:p w:rsidR="006365FC" w:rsidRPr="005E075E" w:rsidRDefault="006365FC" w:rsidP="007567AA">
            <w:pPr>
              <w:keepLines/>
              <w:suppressAutoHyphens/>
              <w:overflowPunct w:val="0"/>
              <w:autoSpaceDE w:val="0"/>
              <w:ind w:firstLine="37"/>
              <w:textAlignment w:val="baseline"/>
              <w:rPr>
                <w:rFonts w:ascii="Times New Roman" w:hAnsi="Times New Roman" w:cs="Times New Roman"/>
                <w:sz w:val="24"/>
                <w:szCs w:val="24"/>
              </w:rPr>
            </w:pPr>
            <w:r w:rsidRPr="005E075E">
              <w:rPr>
                <w:rFonts w:ascii="Times New Roman" w:hAnsi="Times New Roman" w:cs="Times New Roman"/>
                <w:sz w:val="24"/>
                <w:szCs w:val="24"/>
              </w:rPr>
              <w:t xml:space="preserve">Минимальная площадь земельного участка  – 10 кв. м </w:t>
            </w:r>
          </w:p>
          <w:p w:rsidR="006365FC" w:rsidRPr="005E075E" w:rsidRDefault="006365FC" w:rsidP="007567AA">
            <w:pPr>
              <w:keepLines/>
              <w:suppressAutoHyphens/>
              <w:overflowPunct w:val="0"/>
              <w:autoSpaceDE w:val="0"/>
              <w:ind w:firstLine="37"/>
              <w:textAlignment w:val="baseline"/>
              <w:rPr>
                <w:rFonts w:ascii="Times New Roman" w:hAnsi="Times New Roman" w:cs="Times New Roman"/>
                <w:sz w:val="24"/>
                <w:szCs w:val="24"/>
              </w:rPr>
            </w:pPr>
            <w:r w:rsidRPr="005E075E">
              <w:rPr>
                <w:rFonts w:ascii="Times New Roman" w:hAnsi="Times New Roman" w:cs="Times New Roman"/>
                <w:sz w:val="24"/>
                <w:szCs w:val="24"/>
              </w:rPr>
              <w:t>Максимальная площадь земельного участка  – 1000 кв.</w:t>
            </w:r>
          </w:p>
          <w:p w:rsidR="006365FC" w:rsidRPr="005E075E" w:rsidRDefault="006365FC" w:rsidP="007567AA">
            <w:pPr>
              <w:keepLines/>
              <w:suppressAutoHyphens/>
              <w:overflowPunct w:val="0"/>
              <w:autoSpaceDE w:val="0"/>
              <w:ind w:firstLine="37"/>
              <w:textAlignment w:val="baseline"/>
              <w:rPr>
                <w:rFonts w:ascii="Times New Roman" w:hAnsi="Times New Roman" w:cs="Times New Roman"/>
                <w:sz w:val="24"/>
                <w:szCs w:val="24"/>
              </w:rPr>
            </w:pPr>
            <w:r w:rsidRPr="005E075E">
              <w:rPr>
                <w:rFonts w:ascii="Times New Roman" w:hAnsi="Times New Roman" w:cs="Times New Roman"/>
                <w:sz w:val="24"/>
                <w:szCs w:val="24"/>
              </w:rPr>
              <w:t>Площадь земельного участка для объектов инженерного обеспечения и вспомогательного инженерного назначения определяется в соответствии с Нормами отвода земельных участков.</w:t>
            </w:r>
          </w:p>
          <w:p w:rsidR="006365FC" w:rsidRPr="005E075E" w:rsidRDefault="006365FC" w:rsidP="007567AA">
            <w:pPr>
              <w:ind w:firstLine="37"/>
              <w:rPr>
                <w:rFonts w:ascii="Times New Roman" w:hAnsi="Times New Roman" w:cs="Times New Roman"/>
                <w:sz w:val="24"/>
                <w:szCs w:val="24"/>
              </w:rPr>
            </w:pPr>
            <w:r w:rsidRPr="005E075E">
              <w:rPr>
                <w:rFonts w:ascii="Times New Roman" w:hAnsi="Times New Roman" w:cs="Times New Roman"/>
                <w:sz w:val="24"/>
                <w:szCs w:val="24"/>
              </w:rPr>
              <w:t>Максимальное количество надземных этажей зданий – 1 этажа</w:t>
            </w:r>
          </w:p>
          <w:p w:rsidR="006365FC" w:rsidRPr="005E075E" w:rsidRDefault="006365FC" w:rsidP="007567AA">
            <w:pPr>
              <w:ind w:firstLine="37"/>
              <w:rPr>
                <w:rFonts w:ascii="Times New Roman" w:hAnsi="Times New Roman" w:cs="Times New Roman"/>
                <w:sz w:val="24"/>
                <w:szCs w:val="24"/>
              </w:rPr>
            </w:pPr>
            <w:r w:rsidRPr="005E075E">
              <w:rPr>
                <w:rFonts w:ascii="Times New Roman" w:hAnsi="Times New Roman" w:cs="Times New Roman"/>
                <w:sz w:val="24"/>
                <w:szCs w:val="24"/>
              </w:rPr>
              <w:t>Максимальная высота зданий и сооружений - в соответствии с техническими и технологическими характеристиками объектов</w:t>
            </w:r>
          </w:p>
          <w:p w:rsidR="006365FC" w:rsidRPr="005E075E" w:rsidRDefault="006365FC" w:rsidP="007567AA">
            <w:pPr>
              <w:keepLines/>
              <w:suppressAutoHyphens/>
              <w:overflowPunct w:val="0"/>
              <w:autoSpaceDE w:val="0"/>
              <w:ind w:firstLine="37"/>
              <w:textAlignment w:val="baseline"/>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участка - 60% (для инженерных объектов - не нормируется, определяется по нормам отвода земель)</w:t>
            </w:r>
          </w:p>
          <w:p w:rsidR="006365FC" w:rsidRPr="005E075E" w:rsidRDefault="006365FC" w:rsidP="007567AA">
            <w:pPr>
              <w:ind w:firstLine="37"/>
              <w:rPr>
                <w:rFonts w:ascii="Times New Roman" w:hAnsi="Times New Roman" w:cs="Times New Roman"/>
                <w:sz w:val="24"/>
                <w:szCs w:val="24"/>
              </w:rPr>
            </w:pPr>
            <w:r w:rsidRPr="005E075E">
              <w:rPr>
                <w:rFonts w:ascii="Times New Roman" w:hAnsi="Times New Roman" w:cs="Times New Roman"/>
                <w:sz w:val="24"/>
                <w:szCs w:val="24"/>
              </w:rPr>
              <w:t>Минимальный отступ от соседних участков - 3 м, а также с учетом охранной зоны объекта.</w:t>
            </w:r>
          </w:p>
        </w:tc>
      </w:tr>
    </w:tbl>
    <w:p w:rsidR="006365FC" w:rsidRPr="0050584D" w:rsidRDefault="006365FC" w:rsidP="007A2E41">
      <w:pPr>
        <w:tabs>
          <w:tab w:val="left" w:pos="2520"/>
        </w:tabs>
        <w:outlineLvl w:val="0"/>
        <w:rPr>
          <w:rFonts w:ascii="Times New Roman" w:hAnsi="Times New Roman" w:cs="Times New Roman"/>
          <w:sz w:val="24"/>
          <w:szCs w:val="24"/>
        </w:rPr>
      </w:pPr>
      <w:bookmarkStart w:id="800" w:name="_Toc470251940"/>
      <w:bookmarkStart w:id="801" w:name="_Toc479729838"/>
      <w:bookmarkStart w:id="802" w:name="_Toc485899841"/>
      <w:bookmarkStart w:id="803" w:name="_Toc485902081"/>
      <w:bookmarkStart w:id="804" w:name="_Toc486964677"/>
      <w:bookmarkStart w:id="805" w:name="_Toc3399239"/>
      <w:r w:rsidRPr="0050584D">
        <w:rPr>
          <w:rFonts w:ascii="Times New Roman" w:hAnsi="Times New Roman" w:cs="Times New Roman"/>
          <w:sz w:val="24"/>
          <w:szCs w:val="24"/>
        </w:rPr>
        <w:t>2.3) Вспомогательные виды и параметры разрешенного использования земельных участков и объектов капитального строительства</w:t>
      </w:r>
      <w:bookmarkEnd w:id="800"/>
      <w:bookmarkEnd w:id="801"/>
      <w:bookmarkEnd w:id="802"/>
      <w:bookmarkEnd w:id="803"/>
      <w:bookmarkEnd w:id="804"/>
      <w:bookmarkEnd w:id="805"/>
    </w:p>
    <w:p w:rsidR="006365FC" w:rsidRPr="0050584D" w:rsidRDefault="006365FC" w:rsidP="007A2E41">
      <w:pPr>
        <w:tabs>
          <w:tab w:val="left" w:pos="2520"/>
        </w:tabs>
        <w:rPr>
          <w:rFonts w:ascii="Times New Roman" w:hAnsi="Times New Roman" w:cs="Times New Roman"/>
          <w:b/>
          <w:bCs/>
          <w:sz w:val="24"/>
          <w:szCs w:val="24"/>
        </w:rPr>
      </w:pPr>
    </w:p>
    <w:tbl>
      <w:tblPr>
        <w:tblW w:w="10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34"/>
        <w:gridCol w:w="4752"/>
      </w:tblGrid>
      <w:tr w:rsidR="006365FC" w:rsidRPr="005E075E">
        <w:trPr>
          <w:trHeight w:val="552"/>
          <w:jc w:val="center"/>
        </w:trPr>
        <w:tc>
          <w:tcPr>
            <w:tcW w:w="5434" w:type="dxa"/>
            <w:vAlign w:val="center"/>
          </w:tcPr>
          <w:p w:rsidR="006365FC" w:rsidRPr="005E075E" w:rsidRDefault="006365FC" w:rsidP="009C17C0">
            <w:pPr>
              <w:tabs>
                <w:tab w:val="left" w:pos="2520"/>
              </w:tabs>
              <w:jc w:val="center"/>
              <w:rPr>
                <w:rFonts w:ascii="Times New Roman" w:hAnsi="Times New Roman" w:cs="Times New Roman"/>
                <w:b/>
                <w:bCs/>
                <w:sz w:val="24"/>
                <w:szCs w:val="24"/>
              </w:rPr>
            </w:pPr>
            <w:r w:rsidRPr="005E075E">
              <w:rPr>
                <w:rFonts w:ascii="Times New Roman" w:hAnsi="Times New Roman" w:cs="Times New Roman"/>
                <w:b/>
                <w:bCs/>
                <w:sz w:val="24"/>
                <w:szCs w:val="24"/>
              </w:rPr>
              <w:t xml:space="preserve">Виды разрешенного использования </w:t>
            </w:r>
          </w:p>
        </w:tc>
        <w:tc>
          <w:tcPr>
            <w:tcW w:w="4752" w:type="dxa"/>
            <w:vAlign w:val="center"/>
          </w:tcPr>
          <w:p w:rsidR="006365FC" w:rsidRPr="005E075E" w:rsidRDefault="006365FC" w:rsidP="007A2E41">
            <w:pPr>
              <w:tabs>
                <w:tab w:val="left" w:pos="2520"/>
              </w:tabs>
              <w:rPr>
                <w:rFonts w:ascii="Times New Roman" w:hAnsi="Times New Roman" w:cs="Times New Roman"/>
                <w:b/>
                <w:bCs/>
                <w:sz w:val="24"/>
                <w:szCs w:val="24"/>
              </w:rPr>
            </w:pPr>
            <w:r w:rsidRPr="005E075E">
              <w:rPr>
                <w:rFonts w:ascii="Times New Roman" w:hAnsi="Times New Roman" w:cs="Times New Roman"/>
                <w:b/>
                <w:bCs/>
                <w:sz w:val="24"/>
                <w:szCs w:val="24"/>
              </w:rPr>
              <w:t xml:space="preserve">Предельные параметры разрешенного строительства, реконструкции объектов </w:t>
            </w:r>
          </w:p>
        </w:tc>
      </w:tr>
      <w:tr w:rsidR="006365FC" w:rsidRPr="005E075E">
        <w:trPr>
          <w:trHeight w:val="841"/>
          <w:jc w:val="center"/>
        </w:trPr>
        <w:tc>
          <w:tcPr>
            <w:tcW w:w="5434" w:type="dxa"/>
            <w:vAlign w:val="center"/>
          </w:tcPr>
          <w:p w:rsidR="006365FC" w:rsidRPr="005E075E" w:rsidRDefault="006365FC" w:rsidP="00B217B9">
            <w:pPr>
              <w:ind w:firstLine="0"/>
              <w:rPr>
                <w:rFonts w:ascii="Times New Roman" w:hAnsi="Times New Roman" w:cs="Times New Roman"/>
                <w:sz w:val="24"/>
                <w:szCs w:val="24"/>
              </w:rPr>
            </w:pPr>
            <w:r w:rsidRPr="005E075E">
              <w:rPr>
                <w:rFonts w:ascii="Times New Roman" w:hAnsi="Times New Roman" w:cs="Times New Roman"/>
                <w:sz w:val="24"/>
                <w:szCs w:val="24"/>
              </w:rPr>
              <w:t>Сооружения, необходимые для хранения и ремонта инвентаря, прокатной техники</w:t>
            </w:r>
          </w:p>
          <w:p w:rsidR="006365FC" w:rsidRPr="005E075E" w:rsidRDefault="006365FC" w:rsidP="00B217B9">
            <w:pPr>
              <w:widowControl w:val="0"/>
              <w:ind w:firstLine="0"/>
              <w:rPr>
                <w:rFonts w:ascii="Times New Roman" w:hAnsi="Times New Roman" w:cs="Times New Roman"/>
                <w:sz w:val="24"/>
                <w:szCs w:val="24"/>
                <w:lang w:eastAsia="ar-SA"/>
              </w:rPr>
            </w:pPr>
            <w:r w:rsidRPr="005E075E">
              <w:rPr>
                <w:rFonts w:ascii="Times New Roman" w:hAnsi="Times New Roman" w:cs="Times New Roman"/>
                <w:sz w:val="24"/>
                <w:szCs w:val="24"/>
                <w:lang w:eastAsia="ar-SA"/>
              </w:rPr>
              <w:t>Открытые стоянки краткосрочного хранения автомобилей</w:t>
            </w:r>
          </w:p>
          <w:p w:rsidR="006365FC" w:rsidRPr="005E075E" w:rsidRDefault="006365FC" w:rsidP="00B217B9">
            <w:pPr>
              <w:widowControl w:val="0"/>
              <w:ind w:firstLine="0"/>
              <w:rPr>
                <w:rFonts w:ascii="Times New Roman" w:hAnsi="Times New Roman" w:cs="Times New Roman"/>
                <w:sz w:val="24"/>
                <w:szCs w:val="24"/>
                <w:lang w:eastAsia="ar-SA"/>
              </w:rPr>
            </w:pPr>
            <w:r w:rsidRPr="005E075E">
              <w:rPr>
                <w:rFonts w:ascii="Times New Roman" w:hAnsi="Times New Roman" w:cs="Times New Roman"/>
                <w:sz w:val="24"/>
                <w:szCs w:val="24"/>
                <w:lang w:eastAsia="ar-SA"/>
              </w:rPr>
              <w:t xml:space="preserve">Хозяйственные постройки </w:t>
            </w:r>
          </w:p>
          <w:p w:rsidR="006365FC" w:rsidRPr="005E075E" w:rsidRDefault="006365FC" w:rsidP="00B217B9">
            <w:pPr>
              <w:widowControl w:val="0"/>
              <w:ind w:firstLine="0"/>
              <w:rPr>
                <w:rFonts w:ascii="Times New Roman" w:hAnsi="Times New Roman" w:cs="Times New Roman"/>
                <w:sz w:val="24"/>
                <w:szCs w:val="24"/>
                <w:lang w:eastAsia="ar-SA"/>
              </w:rPr>
            </w:pPr>
            <w:r w:rsidRPr="005E075E">
              <w:rPr>
                <w:rFonts w:ascii="Times New Roman" w:hAnsi="Times New Roman" w:cs="Times New Roman"/>
                <w:sz w:val="24"/>
                <w:szCs w:val="24"/>
                <w:lang w:eastAsia="ar-SA"/>
              </w:rPr>
              <w:t>Места для пикников</w:t>
            </w:r>
          </w:p>
          <w:p w:rsidR="006365FC" w:rsidRPr="005E075E" w:rsidRDefault="006365FC" w:rsidP="00B217B9">
            <w:pPr>
              <w:widowControl w:val="0"/>
              <w:ind w:firstLine="0"/>
              <w:rPr>
                <w:rFonts w:ascii="Times New Roman" w:hAnsi="Times New Roman" w:cs="Times New Roman"/>
                <w:sz w:val="24"/>
                <w:szCs w:val="24"/>
                <w:lang w:eastAsia="ar-SA"/>
              </w:rPr>
            </w:pPr>
            <w:r w:rsidRPr="005E075E">
              <w:rPr>
                <w:rFonts w:ascii="Times New Roman" w:hAnsi="Times New Roman" w:cs="Times New Roman"/>
                <w:sz w:val="24"/>
                <w:szCs w:val="24"/>
                <w:lang w:eastAsia="ar-SA"/>
              </w:rPr>
              <w:t>Площадки для детей, отдыха, спорта</w:t>
            </w:r>
          </w:p>
          <w:p w:rsidR="006365FC" w:rsidRPr="005E075E" w:rsidRDefault="006365FC" w:rsidP="00B217B9">
            <w:pPr>
              <w:widowControl w:val="0"/>
              <w:ind w:firstLine="0"/>
              <w:rPr>
                <w:rFonts w:ascii="Times New Roman" w:hAnsi="Times New Roman" w:cs="Times New Roman"/>
                <w:sz w:val="24"/>
                <w:szCs w:val="24"/>
                <w:lang w:eastAsia="ar-SA"/>
              </w:rPr>
            </w:pPr>
            <w:r w:rsidRPr="005E075E">
              <w:rPr>
                <w:rFonts w:ascii="Times New Roman" w:hAnsi="Times New Roman" w:cs="Times New Roman"/>
                <w:sz w:val="24"/>
                <w:szCs w:val="24"/>
                <w:lang w:eastAsia="ar-SA"/>
              </w:rPr>
              <w:t>Велосипедные дорожки, пешеходные дорожки</w:t>
            </w:r>
          </w:p>
          <w:p w:rsidR="006365FC" w:rsidRPr="005E075E" w:rsidRDefault="006365FC" w:rsidP="00B217B9">
            <w:pPr>
              <w:widowControl w:val="0"/>
              <w:ind w:firstLine="0"/>
              <w:rPr>
                <w:rFonts w:ascii="Times New Roman" w:hAnsi="Times New Roman" w:cs="Times New Roman"/>
                <w:sz w:val="24"/>
                <w:szCs w:val="24"/>
                <w:lang w:eastAsia="ar-SA"/>
              </w:rPr>
            </w:pPr>
            <w:r w:rsidRPr="005E075E">
              <w:rPr>
                <w:rFonts w:ascii="Times New Roman" w:hAnsi="Times New Roman" w:cs="Times New Roman"/>
                <w:sz w:val="24"/>
                <w:szCs w:val="24"/>
                <w:lang w:eastAsia="ar-SA"/>
              </w:rPr>
              <w:t>Беседки, ротонды, солярии, аэрарии, раздевалки, душевые</w:t>
            </w:r>
          </w:p>
          <w:p w:rsidR="006365FC" w:rsidRPr="005E075E" w:rsidRDefault="006365FC" w:rsidP="00B217B9">
            <w:pPr>
              <w:widowControl w:val="0"/>
              <w:ind w:firstLine="0"/>
              <w:rPr>
                <w:rFonts w:ascii="Times New Roman" w:hAnsi="Times New Roman" w:cs="Times New Roman"/>
                <w:sz w:val="24"/>
                <w:szCs w:val="24"/>
                <w:lang w:eastAsia="ar-SA"/>
              </w:rPr>
            </w:pPr>
            <w:r w:rsidRPr="005E075E">
              <w:rPr>
                <w:rFonts w:ascii="Times New Roman" w:hAnsi="Times New Roman" w:cs="Times New Roman"/>
                <w:sz w:val="24"/>
                <w:szCs w:val="24"/>
                <w:lang w:eastAsia="ar-SA"/>
              </w:rPr>
              <w:t>Пункты проката игрового и спортивного инвентаря</w:t>
            </w:r>
          </w:p>
          <w:p w:rsidR="006365FC" w:rsidRPr="005E075E" w:rsidRDefault="006365FC" w:rsidP="00B217B9">
            <w:pPr>
              <w:ind w:firstLine="0"/>
              <w:rPr>
                <w:rFonts w:ascii="Times New Roman" w:hAnsi="Times New Roman" w:cs="Times New Roman"/>
                <w:sz w:val="24"/>
                <w:szCs w:val="24"/>
                <w:lang w:eastAsia="ar-SA"/>
              </w:rPr>
            </w:pPr>
            <w:r w:rsidRPr="005E075E">
              <w:rPr>
                <w:rFonts w:ascii="Times New Roman" w:hAnsi="Times New Roman" w:cs="Times New Roman"/>
                <w:sz w:val="24"/>
                <w:szCs w:val="24"/>
                <w:lang w:eastAsia="ar-SA"/>
              </w:rPr>
              <w:t>Объекты пожарной охраны (гидранты, резервуары);</w:t>
            </w:r>
          </w:p>
          <w:p w:rsidR="006365FC" w:rsidRPr="005E075E" w:rsidRDefault="006365FC" w:rsidP="00B217B9">
            <w:pPr>
              <w:widowControl w:val="0"/>
              <w:ind w:firstLine="0"/>
              <w:rPr>
                <w:rFonts w:ascii="Times New Roman" w:hAnsi="Times New Roman" w:cs="Times New Roman"/>
                <w:sz w:val="24"/>
                <w:szCs w:val="24"/>
                <w:lang w:eastAsia="ar-SA"/>
              </w:rPr>
            </w:pPr>
            <w:r w:rsidRPr="005E075E">
              <w:rPr>
                <w:rFonts w:ascii="Times New Roman" w:hAnsi="Times New Roman" w:cs="Times New Roman"/>
                <w:sz w:val="24"/>
                <w:szCs w:val="24"/>
                <w:lang w:eastAsia="ar-SA"/>
              </w:rPr>
              <w:t>Площадки для мусоросборников</w:t>
            </w:r>
          </w:p>
          <w:p w:rsidR="006365FC" w:rsidRPr="005E075E" w:rsidRDefault="006365FC" w:rsidP="00B217B9">
            <w:pPr>
              <w:ind w:firstLine="0"/>
              <w:rPr>
                <w:rFonts w:ascii="Times New Roman" w:hAnsi="Times New Roman" w:cs="Times New Roman"/>
                <w:sz w:val="24"/>
                <w:szCs w:val="24"/>
              </w:rPr>
            </w:pPr>
            <w:r w:rsidRPr="005E075E">
              <w:rPr>
                <w:rFonts w:ascii="Times New Roman" w:hAnsi="Times New Roman" w:cs="Times New Roman"/>
                <w:sz w:val="24"/>
                <w:szCs w:val="24"/>
              </w:rPr>
              <w:t xml:space="preserve">Сопутствующие объекты инженерной инфраструктуры </w:t>
            </w:r>
          </w:p>
          <w:p w:rsidR="006365FC" w:rsidRPr="005E075E" w:rsidRDefault="006365FC" w:rsidP="00B217B9">
            <w:pPr>
              <w:ind w:firstLine="0"/>
              <w:rPr>
                <w:rFonts w:ascii="Times New Roman" w:hAnsi="Times New Roman" w:cs="Times New Roman"/>
                <w:sz w:val="24"/>
                <w:szCs w:val="24"/>
              </w:rPr>
            </w:pPr>
            <w:r w:rsidRPr="005E075E">
              <w:rPr>
                <w:rFonts w:ascii="Times New Roman" w:hAnsi="Times New Roman" w:cs="Times New Roman"/>
                <w:sz w:val="24"/>
                <w:szCs w:val="24"/>
              </w:rPr>
              <w:t>Площадки для сбора твердых бытовых отходов Туалеты, гидронепроницаемые выгребы, септики.</w:t>
            </w:r>
          </w:p>
        </w:tc>
        <w:tc>
          <w:tcPr>
            <w:tcW w:w="4752" w:type="dxa"/>
            <w:vAlign w:val="center"/>
          </w:tcPr>
          <w:p w:rsidR="006365FC" w:rsidRPr="0050584D" w:rsidRDefault="006365FC" w:rsidP="007A2E41">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Максимальное количество надземных этажей  – 1 этаж</w:t>
            </w:r>
          </w:p>
          <w:p w:rsidR="006365FC" w:rsidRPr="0050584D" w:rsidRDefault="006365FC" w:rsidP="007A2E41">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Максимальная высота строений - 5 м</w:t>
            </w:r>
          </w:p>
          <w:p w:rsidR="006365FC" w:rsidRPr="0050584D" w:rsidRDefault="006365FC" w:rsidP="007A2E41">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Минимальные расстояния от строений до границ соседнего участка - 3 м</w:t>
            </w:r>
          </w:p>
          <w:p w:rsidR="006365FC" w:rsidRPr="0050584D" w:rsidRDefault="006365FC" w:rsidP="007A2E41">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Расстояние строений до красных линий улиц и проездов не менее - 5 м.</w:t>
            </w:r>
          </w:p>
          <w:p w:rsidR="006365FC" w:rsidRPr="005E075E" w:rsidRDefault="006365FC" w:rsidP="009C17C0">
            <w:pPr>
              <w:rPr>
                <w:rFonts w:ascii="Times New Roman" w:hAnsi="Times New Roman" w:cs="Times New Roman"/>
                <w:sz w:val="24"/>
                <w:szCs w:val="24"/>
              </w:rPr>
            </w:pPr>
          </w:p>
        </w:tc>
      </w:tr>
    </w:tbl>
    <w:p w:rsidR="006365FC" w:rsidRPr="0050584D" w:rsidRDefault="006365FC" w:rsidP="00380D5B">
      <w:pPr>
        <w:rPr>
          <w:rFonts w:ascii="Times New Roman" w:eastAsia="SimSun" w:hAnsi="Times New Roman"/>
          <w:sz w:val="24"/>
          <w:szCs w:val="24"/>
          <w:lang w:eastAsia="zh-CN"/>
        </w:rPr>
      </w:pPr>
    </w:p>
    <w:p w:rsidR="006365FC" w:rsidRPr="0050584D" w:rsidRDefault="006365FC" w:rsidP="007A2E41">
      <w:pPr>
        <w:pStyle w:val="Heading2"/>
        <w:spacing w:before="0"/>
        <w:rPr>
          <w:rFonts w:ascii="Times New Roman" w:hAnsi="Times New Roman" w:cs="Times New Roman"/>
          <w:color w:val="auto"/>
          <w:sz w:val="24"/>
          <w:szCs w:val="24"/>
        </w:rPr>
      </w:pPr>
      <w:bookmarkStart w:id="806" w:name="_Toc3399240"/>
      <w:r w:rsidRPr="0050584D">
        <w:rPr>
          <w:rFonts w:ascii="Times New Roman" w:hAnsi="Times New Roman" w:cs="Times New Roman"/>
          <w:color w:val="auto"/>
          <w:sz w:val="24"/>
          <w:szCs w:val="24"/>
        </w:rPr>
        <w:t>Статья 62.1. Иные параметры разрешённого строительства, реконструкции объектов капитального строительства и ограничения использования земельных участков, расположенных в пределах зон рекреационного назначения.</w:t>
      </w:r>
      <w:bookmarkEnd w:id="806"/>
    </w:p>
    <w:p w:rsidR="006365FC" w:rsidRPr="0050584D" w:rsidRDefault="006365FC" w:rsidP="007A2E41">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1. 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6365FC" w:rsidRPr="0050584D" w:rsidRDefault="006365FC" w:rsidP="007A2E41">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2. 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 статьями 67-71 настоящих Правил.</w:t>
      </w:r>
    </w:p>
    <w:p w:rsidR="006365FC" w:rsidRPr="0050584D" w:rsidRDefault="006365FC" w:rsidP="007A2E41">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3.Устройство оград следует выполнять в соответствии со СНиП III-10-75 "Благоустройство территорий".</w:t>
      </w:r>
    </w:p>
    <w:p w:rsidR="006365FC" w:rsidRPr="0050584D" w:rsidRDefault="006365FC" w:rsidP="007A2E41">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4. 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6365FC" w:rsidRPr="0050584D" w:rsidRDefault="006365FC" w:rsidP="007A2E41">
      <w:pPr>
        <w:pStyle w:val="Heading2"/>
        <w:spacing w:after="100"/>
        <w:rPr>
          <w:rFonts w:ascii="Times New Roman" w:hAnsi="Times New Roman" w:cs="Times New Roman"/>
          <w:color w:val="auto"/>
          <w:sz w:val="24"/>
          <w:szCs w:val="24"/>
        </w:rPr>
      </w:pPr>
      <w:bookmarkStart w:id="807" w:name="_Toc470251914"/>
      <w:bookmarkStart w:id="808" w:name="_Toc487473520"/>
      <w:bookmarkStart w:id="809" w:name="_Toc2849309"/>
      <w:bookmarkStart w:id="810" w:name="_Toc3399241"/>
      <w:r w:rsidRPr="0050584D">
        <w:rPr>
          <w:rFonts w:ascii="Times New Roman" w:hAnsi="Times New Roman" w:cs="Times New Roman"/>
          <w:color w:val="auto"/>
          <w:sz w:val="24"/>
          <w:szCs w:val="24"/>
        </w:rPr>
        <w:t>Статья 63. Градостроительные регламенты в отношении земельных участков и объектов капитального строительства, расположенных в пределах зон сельскохозяйственного использования.</w:t>
      </w:r>
      <w:bookmarkEnd w:id="807"/>
      <w:bookmarkEnd w:id="808"/>
      <w:bookmarkEnd w:id="809"/>
      <w:bookmarkEnd w:id="810"/>
    </w:p>
    <w:p w:rsidR="006365FC" w:rsidRPr="0050584D" w:rsidRDefault="006365FC" w:rsidP="007A2E41">
      <w:pPr>
        <w:ind w:firstLine="851"/>
        <w:rPr>
          <w:rFonts w:ascii="Times New Roman" w:hAnsi="Times New Roman" w:cs="Times New Roman"/>
          <w:sz w:val="24"/>
          <w:szCs w:val="24"/>
        </w:rPr>
      </w:pPr>
      <w:r w:rsidRPr="0050584D">
        <w:rPr>
          <w:rFonts w:ascii="Times New Roman" w:hAnsi="Times New Roman" w:cs="Times New Roman"/>
          <w:sz w:val="24"/>
          <w:szCs w:val="24"/>
        </w:rPr>
        <w:t xml:space="preserve">В квадратных скобках […….] указан  код (числовое обозначение) вида разрешенного использования земельного участка. </w:t>
      </w:r>
    </w:p>
    <w:p w:rsidR="006365FC" w:rsidRPr="0050584D" w:rsidRDefault="006365FC" w:rsidP="007A2E41">
      <w:pPr>
        <w:ind w:firstLine="851"/>
        <w:rPr>
          <w:rFonts w:ascii="Times New Roman" w:hAnsi="Times New Roman" w:cs="Times New Roman"/>
          <w:sz w:val="24"/>
          <w:szCs w:val="24"/>
        </w:rPr>
      </w:pPr>
      <w:r w:rsidRPr="0050584D">
        <w:rPr>
          <w:rFonts w:ascii="Times New Roman" w:hAnsi="Times New Roman" w:cs="Times New Roman"/>
          <w:sz w:val="24"/>
          <w:szCs w:val="24"/>
        </w:rPr>
        <w:t xml:space="preserve">Текстовое наименование вида разрешенного использования земельного участка и его код (числовое обозначение) являются равнозначными. </w:t>
      </w:r>
    </w:p>
    <w:p w:rsidR="006365FC" w:rsidRPr="0050584D" w:rsidRDefault="006365FC" w:rsidP="007A2E41">
      <w:pPr>
        <w:ind w:firstLine="851"/>
        <w:rPr>
          <w:rFonts w:ascii="Times New Roman" w:hAnsi="Times New Roman" w:cs="Times New Roman"/>
          <w:b/>
          <w:bCs/>
          <w:sz w:val="24"/>
          <w:szCs w:val="24"/>
          <w:u w:val="single"/>
        </w:rPr>
      </w:pPr>
    </w:p>
    <w:p w:rsidR="006365FC" w:rsidRPr="0050584D" w:rsidRDefault="006365FC" w:rsidP="007A2E41">
      <w:pPr>
        <w:ind w:firstLine="851"/>
        <w:outlineLvl w:val="0"/>
        <w:rPr>
          <w:rFonts w:ascii="Times New Roman" w:hAnsi="Times New Roman" w:cs="Times New Roman"/>
          <w:b/>
          <w:bCs/>
          <w:sz w:val="24"/>
          <w:szCs w:val="24"/>
          <w:u w:val="single"/>
        </w:rPr>
      </w:pPr>
      <w:bookmarkStart w:id="811" w:name="_Toc485899843"/>
      <w:bookmarkStart w:id="812" w:name="_Toc485902083"/>
      <w:bookmarkStart w:id="813" w:name="_Toc489630330"/>
      <w:bookmarkStart w:id="814" w:name="_Toc489643420"/>
      <w:bookmarkStart w:id="815" w:name="_Toc536808536"/>
      <w:bookmarkStart w:id="816" w:name="_Toc2770885"/>
      <w:bookmarkStart w:id="817" w:name="_Toc2849310"/>
      <w:bookmarkStart w:id="818" w:name="_Toc3399242"/>
      <w:r>
        <w:rPr>
          <w:rFonts w:ascii="Times New Roman" w:hAnsi="Times New Roman" w:cs="Times New Roman"/>
          <w:b/>
          <w:bCs/>
          <w:sz w:val="24"/>
          <w:szCs w:val="24"/>
          <w:u w:val="single"/>
        </w:rPr>
        <w:t>1) СХ-1</w:t>
      </w:r>
      <w:r w:rsidRPr="0050584D">
        <w:rPr>
          <w:rFonts w:ascii="Times New Roman" w:hAnsi="Times New Roman" w:cs="Times New Roman"/>
          <w:b/>
          <w:bCs/>
          <w:sz w:val="24"/>
          <w:szCs w:val="24"/>
          <w:u w:val="single"/>
        </w:rPr>
        <w:t>. Зона сельскохозяйственных угодий</w:t>
      </w:r>
      <w:bookmarkEnd w:id="811"/>
      <w:bookmarkEnd w:id="812"/>
      <w:bookmarkEnd w:id="813"/>
      <w:bookmarkEnd w:id="814"/>
      <w:bookmarkEnd w:id="815"/>
      <w:bookmarkEnd w:id="816"/>
      <w:bookmarkEnd w:id="817"/>
      <w:bookmarkEnd w:id="818"/>
    </w:p>
    <w:p w:rsidR="006365FC" w:rsidRPr="0050584D" w:rsidRDefault="006365FC" w:rsidP="007A2E41">
      <w:pPr>
        <w:tabs>
          <w:tab w:val="left" w:pos="2520"/>
        </w:tabs>
        <w:outlineLvl w:val="0"/>
        <w:rPr>
          <w:rFonts w:ascii="Times New Roman" w:hAnsi="Times New Roman" w:cs="Times New Roman"/>
          <w:sz w:val="24"/>
          <w:szCs w:val="24"/>
        </w:rPr>
      </w:pPr>
      <w:bookmarkStart w:id="819" w:name="_Toc470251916"/>
      <w:bookmarkStart w:id="820" w:name="_Toc479729841"/>
      <w:bookmarkStart w:id="821" w:name="_Toc485899844"/>
      <w:bookmarkStart w:id="822" w:name="_Toc485902084"/>
      <w:bookmarkStart w:id="823" w:name="_Toc489630331"/>
      <w:bookmarkStart w:id="824" w:name="_Toc489643421"/>
      <w:bookmarkStart w:id="825" w:name="_Toc536808537"/>
      <w:bookmarkStart w:id="826" w:name="_Toc2770886"/>
      <w:bookmarkStart w:id="827" w:name="_Toc2849311"/>
      <w:bookmarkStart w:id="828" w:name="_Toc3399243"/>
      <w:r w:rsidRPr="0050584D">
        <w:rPr>
          <w:rFonts w:ascii="Times New Roman" w:hAnsi="Times New Roman" w:cs="Times New Roman"/>
          <w:sz w:val="24"/>
          <w:szCs w:val="24"/>
        </w:rPr>
        <w:t>1.1) Основные виды и параметры разрешенного использования земельных участков и объектов капитального строительства</w:t>
      </w:r>
      <w:bookmarkEnd w:id="819"/>
      <w:bookmarkEnd w:id="820"/>
      <w:bookmarkEnd w:id="821"/>
      <w:bookmarkEnd w:id="822"/>
      <w:bookmarkEnd w:id="823"/>
      <w:bookmarkEnd w:id="824"/>
      <w:bookmarkEnd w:id="825"/>
      <w:bookmarkEnd w:id="826"/>
      <w:bookmarkEnd w:id="827"/>
      <w:bookmarkEnd w:id="828"/>
    </w:p>
    <w:tbl>
      <w:tblPr>
        <w:tblW w:w="992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02"/>
        <w:gridCol w:w="6521"/>
      </w:tblGrid>
      <w:tr w:rsidR="006365FC" w:rsidRPr="005E075E">
        <w:trPr>
          <w:trHeight w:val="20"/>
          <w:tblHeader/>
        </w:trPr>
        <w:tc>
          <w:tcPr>
            <w:tcW w:w="3402" w:type="dxa"/>
            <w:vAlign w:val="center"/>
          </w:tcPr>
          <w:p w:rsidR="006365FC" w:rsidRPr="005E075E" w:rsidRDefault="006365FC" w:rsidP="009C17C0">
            <w:pPr>
              <w:tabs>
                <w:tab w:val="left" w:pos="2520"/>
              </w:tabs>
              <w:jc w:val="center"/>
              <w:rPr>
                <w:rFonts w:ascii="Times New Roman" w:hAnsi="Times New Roman" w:cs="Times New Roman"/>
                <w:b/>
                <w:bCs/>
                <w:sz w:val="24"/>
                <w:szCs w:val="24"/>
              </w:rPr>
            </w:pPr>
            <w:r w:rsidRPr="005E075E">
              <w:rPr>
                <w:rFonts w:ascii="Times New Roman" w:hAnsi="Times New Roman" w:cs="Times New Roman"/>
                <w:b/>
                <w:bCs/>
                <w:sz w:val="24"/>
                <w:szCs w:val="24"/>
              </w:rPr>
              <w:t>Виды разрешенного использования земельных участков и объектов капитального строительства</w:t>
            </w:r>
          </w:p>
        </w:tc>
        <w:tc>
          <w:tcPr>
            <w:tcW w:w="6521" w:type="dxa"/>
            <w:vAlign w:val="center"/>
          </w:tcPr>
          <w:p w:rsidR="006365FC" w:rsidRPr="005E075E" w:rsidRDefault="006365FC" w:rsidP="009C17C0">
            <w:pPr>
              <w:tabs>
                <w:tab w:val="left" w:pos="2520"/>
              </w:tabs>
              <w:jc w:val="center"/>
              <w:rPr>
                <w:rFonts w:ascii="Times New Roman" w:hAnsi="Times New Roman" w:cs="Times New Roman"/>
                <w:b/>
                <w:bCs/>
                <w:sz w:val="24"/>
                <w:szCs w:val="24"/>
              </w:rPr>
            </w:pPr>
            <w:r w:rsidRPr="005E075E">
              <w:rPr>
                <w:rFonts w:ascii="Times New Roman" w:hAnsi="Times New Roman" w:cs="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365FC" w:rsidRPr="005E075E">
        <w:trPr>
          <w:trHeight w:val="20"/>
        </w:trPr>
        <w:tc>
          <w:tcPr>
            <w:tcW w:w="3402" w:type="dxa"/>
            <w:vAlign w:val="center"/>
          </w:tcPr>
          <w:p w:rsidR="006365FC" w:rsidRPr="005E075E" w:rsidRDefault="006365FC" w:rsidP="0072024E">
            <w:pPr>
              <w:tabs>
                <w:tab w:val="left" w:pos="2520"/>
              </w:tabs>
              <w:ind w:firstLine="0"/>
              <w:rPr>
                <w:rFonts w:ascii="Times New Roman" w:hAnsi="Times New Roman" w:cs="Times New Roman"/>
                <w:sz w:val="24"/>
                <w:szCs w:val="24"/>
              </w:rPr>
            </w:pPr>
            <w:r w:rsidRPr="005E075E">
              <w:rPr>
                <w:rFonts w:ascii="Times New Roman" w:hAnsi="Times New Roman" w:cs="Times New Roman"/>
                <w:sz w:val="24"/>
                <w:szCs w:val="24"/>
              </w:rPr>
              <w:t>[1.1] - Растениеводство</w:t>
            </w:r>
          </w:p>
          <w:p w:rsidR="006365FC" w:rsidRPr="005E075E" w:rsidRDefault="006365FC" w:rsidP="0072024E">
            <w:pPr>
              <w:tabs>
                <w:tab w:val="left" w:pos="2520"/>
              </w:tabs>
              <w:ind w:firstLine="0"/>
              <w:rPr>
                <w:rFonts w:ascii="Times New Roman" w:hAnsi="Times New Roman" w:cs="Times New Roman"/>
                <w:sz w:val="24"/>
                <w:szCs w:val="24"/>
              </w:rPr>
            </w:pPr>
            <w:r w:rsidRPr="005E075E">
              <w:rPr>
                <w:rFonts w:ascii="Times New Roman" w:hAnsi="Times New Roman" w:cs="Times New Roman"/>
                <w:sz w:val="24"/>
                <w:szCs w:val="24"/>
              </w:rPr>
              <w:t>[1.2] - Выращивание зерновых и иных сельскохозяйственных культур</w:t>
            </w:r>
          </w:p>
          <w:p w:rsidR="006365FC" w:rsidRPr="005E075E" w:rsidRDefault="006365FC" w:rsidP="0072024E">
            <w:pPr>
              <w:tabs>
                <w:tab w:val="left" w:pos="2520"/>
              </w:tabs>
              <w:ind w:firstLine="0"/>
              <w:rPr>
                <w:rFonts w:ascii="Times New Roman" w:hAnsi="Times New Roman" w:cs="Times New Roman"/>
                <w:sz w:val="24"/>
                <w:szCs w:val="24"/>
              </w:rPr>
            </w:pPr>
            <w:r w:rsidRPr="005E075E">
              <w:rPr>
                <w:rFonts w:ascii="Times New Roman" w:hAnsi="Times New Roman" w:cs="Times New Roman"/>
                <w:sz w:val="24"/>
                <w:szCs w:val="24"/>
              </w:rPr>
              <w:t>[1.4] - Выращивание тонизирующих, лекарственных, цветочных культур</w:t>
            </w:r>
          </w:p>
          <w:p w:rsidR="006365FC" w:rsidRPr="005E075E" w:rsidRDefault="006365FC" w:rsidP="0072024E">
            <w:pPr>
              <w:tabs>
                <w:tab w:val="left" w:pos="2520"/>
              </w:tabs>
              <w:ind w:firstLine="0"/>
              <w:rPr>
                <w:rFonts w:ascii="Times New Roman" w:hAnsi="Times New Roman" w:cs="Times New Roman"/>
                <w:sz w:val="24"/>
                <w:szCs w:val="24"/>
              </w:rPr>
            </w:pPr>
            <w:r w:rsidRPr="005E075E">
              <w:rPr>
                <w:rFonts w:ascii="Times New Roman" w:hAnsi="Times New Roman" w:cs="Times New Roman"/>
                <w:sz w:val="24"/>
                <w:szCs w:val="24"/>
              </w:rPr>
              <w:t>[1.5] - Садоводство</w:t>
            </w:r>
          </w:p>
          <w:p w:rsidR="006365FC" w:rsidRPr="005E075E" w:rsidRDefault="006365FC" w:rsidP="0072024E">
            <w:pPr>
              <w:tabs>
                <w:tab w:val="left" w:pos="2520"/>
              </w:tabs>
              <w:ind w:firstLine="0"/>
              <w:rPr>
                <w:rFonts w:ascii="Times New Roman" w:hAnsi="Times New Roman" w:cs="Times New Roman"/>
                <w:sz w:val="24"/>
                <w:szCs w:val="24"/>
              </w:rPr>
            </w:pPr>
            <w:r w:rsidRPr="005E075E">
              <w:rPr>
                <w:rFonts w:ascii="Times New Roman" w:hAnsi="Times New Roman" w:cs="Times New Roman"/>
                <w:sz w:val="24"/>
                <w:szCs w:val="24"/>
              </w:rPr>
              <w:t>[1.6] - Выращивание льна и конопли</w:t>
            </w:r>
          </w:p>
          <w:p w:rsidR="006365FC" w:rsidRPr="005E075E" w:rsidRDefault="006365FC" w:rsidP="0072024E">
            <w:pPr>
              <w:tabs>
                <w:tab w:val="left" w:pos="2520"/>
              </w:tabs>
              <w:ind w:firstLine="0"/>
              <w:rPr>
                <w:rFonts w:ascii="Times New Roman" w:hAnsi="Times New Roman" w:cs="Times New Roman"/>
                <w:sz w:val="24"/>
                <w:szCs w:val="24"/>
              </w:rPr>
            </w:pPr>
            <w:r w:rsidRPr="005E075E">
              <w:rPr>
                <w:rFonts w:ascii="Times New Roman" w:hAnsi="Times New Roman" w:cs="Times New Roman"/>
                <w:sz w:val="24"/>
                <w:szCs w:val="24"/>
              </w:rPr>
              <w:t>[1.17] - Питомники</w:t>
            </w:r>
          </w:p>
          <w:p w:rsidR="006365FC" w:rsidRPr="005E075E" w:rsidRDefault="006365FC" w:rsidP="0072024E">
            <w:pPr>
              <w:tabs>
                <w:tab w:val="left" w:pos="2520"/>
              </w:tabs>
              <w:ind w:firstLine="0"/>
              <w:rPr>
                <w:rFonts w:ascii="Times New Roman" w:hAnsi="Times New Roman" w:cs="Times New Roman"/>
                <w:sz w:val="24"/>
                <w:szCs w:val="24"/>
              </w:rPr>
            </w:pPr>
            <w:r w:rsidRPr="005E075E">
              <w:rPr>
                <w:rFonts w:ascii="Times New Roman" w:hAnsi="Times New Roman" w:cs="Times New Roman"/>
                <w:sz w:val="24"/>
                <w:szCs w:val="24"/>
              </w:rPr>
              <w:t>[1.19] - Сенокошение</w:t>
            </w:r>
          </w:p>
          <w:p w:rsidR="006365FC" w:rsidRPr="005E075E" w:rsidRDefault="006365FC" w:rsidP="0072024E">
            <w:pPr>
              <w:tabs>
                <w:tab w:val="left" w:pos="2520"/>
              </w:tabs>
              <w:ind w:firstLine="0"/>
              <w:rPr>
                <w:rFonts w:ascii="Times New Roman" w:hAnsi="Times New Roman" w:cs="Times New Roman"/>
                <w:sz w:val="24"/>
                <w:szCs w:val="24"/>
              </w:rPr>
            </w:pPr>
            <w:r w:rsidRPr="005E075E">
              <w:rPr>
                <w:rFonts w:ascii="Times New Roman" w:hAnsi="Times New Roman" w:cs="Times New Roman"/>
                <w:sz w:val="24"/>
                <w:szCs w:val="24"/>
              </w:rPr>
              <w:t>[1.20] - Выпас сельскохозяйственных животных</w:t>
            </w:r>
          </w:p>
          <w:p w:rsidR="006365FC" w:rsidRPr="005E075E" w:rsidRDefault="006365FC" w:rsidP="0072024E">
            <w:pPr>
              <w:tabs>
                <w:tab w:val="left" w:pos="2520"/>
              </w:tabs>
              <w:ind w:firstLine="0"/>
              <w:rPr>
                <w:rFonts w:ascii="Times New Roman" w:hAnsi="Times New Roman" w:cs="Times New Roman"/>
                <w:sz w:val="24"/>
                <w:szCs w:val="24"/>
              </w:rPr>
            </w:pPr>
          </w:p>
        </w:tc>
        <w:tc>
          <w:tcPr>
            <w:tcW w:w="6521" w:type="dxa"/>
            <w:vAlign w:val="center"/>
          </w:tcPr>
          <w:p w:rsidR="006365FC" w:rsidRPr="005E075E" w:rsidRDefault="006365FC" w:rsidP="0072024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lang w:eastAsia="ru-RU"/>
              </w:rPr>
              <w:t>Без права возведения объектов капитального строительства.</w:t>
            </w:r>
            <w:r w:rsidRPr="005E075E">
              <w:rPr>
                <w:rFonts w:ascii="Times New Roman" w:hAnsi="Times New Roman" w:cs="Times New Roman"/>
                <w:sz w:val="24"/>
                <w:szCs w:val="24"/>
              </w:rPr>
              <w:t xml:space="preserve"> </w:t>
            </w:r>
          </w:p>
          <w:p w:rsidR="006365FC" w:rsidRPr="005E075E" w:rsidRDefault="006365FC" w:rsidP="0072024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площадь земельного участка  – 600 кв. м/2500000 кв. м</w:t>
            </w:r>
          </w:p>
          <w:p w:rsidR="006365FC" w:rsidRPr="005E075E" w:rsidRDefault="006365FC" w:rsidP="0072024E">
            <w:pPr>
              <w:keepLines/>
              <w:suppressAutoHyphens/>
              <w:overflowPunct w:val="0"/>
              <w:autoSpaceDE w:val="0"/>
              <w:ind w:firstLine="0"/>
              <w:textAlignment w:val="baseline"/>
              <w:rPr>
                <w:rFonts w:ascii="Times New Roman" w:hAnsi="Times New Roman" w:cs="Times New Roman"/>
                <w:sz w:val="24"/>
                <w:szCs w:val="24"/>
                <w:lang w:eastAsia="ru-RU"/>
              </w:rPr>
            </w:pPr>
            <w:r w:rsidRPr="005E075E">
              <w:rPr>
                <w:rFonts w:ascii="Times New Roman" w:hAnsi="Times New Roman" w:cs="Times New Roman"/>
                <w:sz w:val="24"/>
                <w:szCs w:val="24"/>
                <w:lang w:eastAsia="ru-RU"/>
              </w:rPr>
              <w:t>Обработка сельскохозяйственных угодий пестицидами с применением тракторов (от границ поля до населенного пункта) - 300 м.</w:t>
            </w:r>
          </w:p>
          <w:p w:rsidR="006365FC" w:rsidRPr="005E075E" w:rsidRDefault="006365FC" w:rsidP="0072024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ширина земельного участка вдоль фронта улицы (проезда) – 12м / не регламентируется</w:t>
            </w:r>
          </w:p>
          <w:p w:rsidR="006365FC" w:rsidRPr="005E075E" w:rsidRDefault="006365FC" w:rsidP="0072024E">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Минимальные отступы строений от красной линии - 5 м (если не установлены красные линии - от фасадной границы участка)</w:t>
            </w:r>
          </w:p>
          <w:p w:rsidR="006365FC" w:rsidRPr="005E075E" w:rsidRDefault="006365FC" w:rsidP="0072024E">
            <w:pPr>
              <w:ind w:firstLine="0"/>
              <w:rPr>
                <w:rFonts w:ascii="Times New Roman" w:hAnsi="Times New Roman" w:cs="Times New Roman"/>
                <w:sz w:val="24"/>
                <w:szCs w:val="24"/>
                <w:lang w:eastAsia="ar-SA"/>
              </w:rPr>
            </w:pPr>
            <w:r w:rsidRPr="005E075E">
              <w:rPr>
                <w:rFonts w:ascii="Times New Roman" w:hAnsi="Times New Roman" w:cs="Times New Roman"/>
                <w:sz w:val="24"/>
                <w:szCs w:val="24"/>
              </w:rPr>
              <w:t>Минимальные отступы строений от границ смежных участков - 3 м</w:t>
            </w:r>
          </w:p>
          <w:p w:rsidR="006365FC" w:rsidRPr="005E075E" w:rsidRDefault="006365FC" w:rsidP="0072024E">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Максимальное количество надземных этажей– 1 эт. </w:t>
            </w:r>
          </w:p>
          <w:p w:rsidR="006365FC" w:rsidRPr="005E075E" w:rsidRDefault="006365FC" w:rsidP="0072024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Максимальная высота строений и сооружений - 6 м</w:t>
            </w:r>
          </w:p>
          <w:p w:rsidR="006365FC" w:rsidRPr="005E075E" w:rsidRDefault="006365FC" w:rsidP="0072024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в границах земельного участка – 10%.</w:t>
            </w:r>
          </w:p>
        </w:tc>
      </w:tr>
      <w:tr w:rsidR="006365FC" w:rsidRPr="005E075E">
        <w:trPr>
          <w:trHeight w:val="20"/>
        </w:trPr>
        <w:tc>
          <w:tcPr>
            <w:tcW w:w="3402" w:type="dxa"/>
            <w:vAlign w:val="center"/>
          </w:tcPr>
          <w:p w:rsidR="006365FC" w:rsidRPr="005E075E" w:rsidRDefault="006365FC" w:rsidP="0072024E">
            <w:pPr>
              <w:tabs>
                <w:tab w:val="left" w:pos="2520"/>
              </w:tabs>
              <w:ind w:firstLine="0"/>
              <w:rPr>
                <w:rFonts w:ascii="Times New Roman" w:hAnsi="Times New Roman" w:cs="Times New Roman"/>
                <w:sz w:val="24"/>
                <w:szCs w:val="24"/>
              </w:rPr>
            </w:pPr>
            <w:r w:rsidRPr="005E075E">
              <w:rPr>
                <w:rFonts w:ascii="Times New Roman" w:hAnsi="Times New Roman" w:cs="Times New Roman"/>
                <w:sz w:val="24"/>
                <w:szCs w:val="24"/>
              </w:rPr>
              <w:t>[1.3] - Овощеводство</w:t>
            </w:r>
          </w:p>
          <w:p w:rsidR="006365FC" w:rsidRPr="005E075E" w:rsidRDefault="006365FC" w:rsidP="0072024E">
            <w:pPr>
              <w:ind w:firstLine="0"/>
              <w:rPr>
                <w:rFonts w:ascii="Times New Roman" w:hAnsi="Times New Roman" w:cs="Times New Roman"/>
                <w:sz w:val="24"/>
                <w:szCs w:val="24"/>
              </w:rPr>
            </w:pPr>
          </w:p>
          <w:p w:rsidR="006365FC" w:rsidRPr="005E075E" w:rsidRDefault="006365FC" w:rsidP="0072024E">
            <w:pPr>
              <w:tabs>
                <w:tab w:val="left" w:pos="2520"/>
              </w:tabs>
              <w:ind w:firstLine="0"/>
              <w:rPr>
                <w:rFonts w:ascii="Times New Roman" w:hAnsi="Times New Roman" w:cs="Times New Roman"/>
                <w:sz w:val="24"/>
                <w:szCs w:val="24"/>
              </w:rPr>
            </w:pPr>
          </w:p>
        </w:tc>
        <w:tc>
          <w:tcPr>
            <w:tcW w:w="6521" w:type="dxa"/>
            <w:vAlign w:val="center"/>
          </w:tcPr>
          <w:p w:rsidR="006365FC" w:rsidRPr="005E075E" w:rsidRDefault="006365FC" w:rsidP="0072024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 / максимальная площадь земельного участка  – 1000 кв. м / 2500000 кв. м</w:t>
            </w:r>
          </w:p>
          <w:p w:rsidR="006365FC" w:rsidRPr="005E075E" w:rsidRDefault="006365FC" w:rsidP="0072024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ширина земельного участка вдоль фронта улицы (проезда) – 12м/ не регламентируется</w:t>
            </w:r>
          </w:p>
          <w:p w:rsidR="006365FC" w:rsidRPr="005E075E" w:rsidRDefault="006365FC" w:rsidP="0072024E">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Минимальные отступы строений от красной линии - 5 м (если не установлены красные линии - от фасадной границы участка)</w:t>
            </w:r>
          </w:p>
          <w:p w:rsidR="006365FC" w:rsidRPr="005E075E" w:rsidRDefault="006365FC" w:rsidP="0072024E">
            <w:pPr>
              <w:ind w:firstLine="0"/>
              <w:rPr>
                <w:rFonts w:ascii="Times New Roman" w:hAnsi="Times New Roman" w:cs="Times New Roman"/>
                <w:sz w:val="24"/>
                <w:szCs w:val="24"/>
                <w:lang w:eastAsia="ar-SA"/>
              </w:rPr>
            </w:pPr>
            <w:r w:rsidRPr="005E075E">
              <w:rPr>
                <w:rFonts w:ascii="Times New Roman" w:hAnsi="Times New Roman" w:cs="Times New Roman"/>
                <w:sz w:val="24"/>
                <w:szCs w:val="24"/>
              </w:rPr>
              <w:t>Минимальные отступы строений от границ смежных участков - 3 м</w:t>
            </w:r>
          </w:p>
          <w:p w:rsidR="006365FC" w:rsidRPr="005E075E" w:rsidRDefault="006365FC" w:rsidP="0072024E">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Максимальное количество надземных этажей – 1 эт. </w:t>
            </w:r>
          </w:p>
          <w:p w:rsidR="006365FC" w:rsidRPr="005E075E" w:rsidRDefault="006365FC" w:rsidP="0072024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Максимальная высота зданий, строений и сооружений - 20 м</w:t>
            </w:r>
          </w:p>
          <w:p w:rsidR="006365FC" w:rsidRPr="005E075E" w:rsidRDefault="006365FC" w:rsidP="0072024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в границах земельного участка – 70%.</w:t>
            </w:r>
          </w:p>
          <w:p w:rsidR="006365FC" w:rsidRPr="005E075E" w:rsidRDefault="006365FC" w:rsidP="0072024E">
            <w:pPr>
              <w:keepLines/>
              <w:suppressAutoHyphens/>
              <w:overflowPunct w:val="0"/>
              <w:autoSpaceDE w:val="0"/>
              <w:ind w:firstLine="0"/>
              <w:textAlignment w:val="baseline"/>
              <w:rPr>
                <w:rFonts w:ascii="Times New Roman" w:hAnsi="Times New Roman" w:cs="Times New Roman"/>
                <w:sz w:val="24"/>
                <w:szCs w:val="24"/>
                <w:lang w:eastAsia="ru-RU"/>
              </w:rPr>
            </w:pPr>
            <w:r w:rsidRPr="005E075E">
              <w:rPr>
                <w:rFonts w:ascii="Times New Roman" w:hAnsi="Times New Roman" w:cs="Times New Roman"/>
                <w:sz w:val="24"/>
                <w:szCs w:val="24"/>
              </w:rPr>
              <w:t>Размещение объектов возможно только при соблюдении санитарно-защитных зон (разрывов) до селитебных территорий.</w:t>
            </w:r>
          </w:p>
        </w:tc>
      </w:tr>
      <w:tr w:rsidR="006365FC" w:rsidRPr="005E075E">
        <w:trPr>
          <w:trHeight w:val="20"/>
        </w:trPr>
        <w:tc>
          <w:tcPr>
            <w:tcW w:w="3402" w:type="dxa"/>
            <w:vAlign w:val="center"/>
          </w:tcPr>
          <w:p w:rsidR="006365FC" w:rsidRPr="005E075E" w:rsidRDefault="006365FC" w:rsidP="0072024E">
            <w:pPr>
              <w:ind w:left="34" w:firstLine="0"/>
              <w:rPr>
                <w:rFonts w:ascii="Times New Roman" w:hAnsi="Times New Roman" w:cs="Times New Roman"/>
                <w:sz w:val="24"/>
                <w:szCs w:val="24"/>
              </w:rPr>
            </w:pPr>
            <w:r w:rsidRPr="005E075E">
              <w:rPr>
                <w:rFonts w:ascii="Times New Roman" w:hAnsi="Times New Roman" w:cs="Times New Roman"/>
                <w:sz w:val="24"/>
                <w:szCs w:val="24"/>
              </w:rPr>
              <w:t xml:space="preserve">[1.16] - Ведение личного подсобного хозяйства на полевых участках </w:t>
            </w:r>
          </w:p>
          <w:p w:rsidR="006365FC" w:rsidRPr="005E075E" w:rsidRDefault="006365FC" w:rsidP="0072024E">
            <w:pPr>
              <w:ind w:left="34" w:firstLine="0"/>
              <w:rPr>
                <w:rFonts w:ascii="Times New Roman" w:hAnsi="Times New Roman" w:cs="Times New Roman"/>
                <w:sz w:val="24"/>
                <w:szCs w:val="24"/>
              </w:rPr>
            </w:pPr>
            <w:r w:rsidRPr="005E075E">
              <w:rPr>
                <w:rFonts w:ascii="Times New Roman" w:hAnsi="Times New Roman" w:cs="Times New Roman"/>
                <w:sz w:val="24"/>
                <w:szCs w:val="24"/>
              </w:rPr>
              <w:t>[13.1] - Ведение огородничества</w:t>
            </w:r>
          </w:p>
        </w:tc>
        <w:tc>
          <w:tcPr>
            <w:tcW w:w="6521" w:type="dxa"/>
            <w:vAlign w:val="center"/>
          </w:tcPr>
          <w:p w:rsidR="006365FC" w:rsidRPr="005E075E" w:rsidRDefault="006365FC" w:rsidP="0072024E">
            <w:pPr>
              <w:ind w:firstLine="0"/>
              <w:rPr>
                <w:rFonts w:ascii="Times New Roman" w:hAnsi="Times New Roman" w:cs="Times New Roman"/>
                <w:sz w:val="24"/>
                <w:szCs w:val="24"/>
              </w:rPr>
            </w:pPr>
            <w:r w:rsidRPr="005E075E">
              <w:rPr>
                <w:rFonts w:ascii="Times New Roman" w:hAnsi="Times New Roman" w:cs="Times New Roman"/>
                <w:sz w:val="24"/>
                <w:szCs w:val="24"/>
              </w:rPr>
              <w:t xml:space="preserve">Без права возведения объектов капитального строительства. </w:t>
            </w:r>
          </w:p>
          <w:p w:rsidR="006365FC" w:rsidRPr="005E075E" w:rsidRDefault="006365FC" w:rsidP="0072024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площадь земельного участка  – 1500 кв. м/ 25000 кв.м</w:t>
            </w:r>
          </w:p>
          <w:p w:rsidR="006365FC" w:rsidRPr="005E075E" w:rsidRDefault="006365FC" w:rsidP="0072024E">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Максимальный размер общей площади земельных участков (приусадебных и полевых), которые могут находиться одновременно на праве собственности и (или) ином праве у граждан, ведущих личное подсобное хозяйство, составляет 1,5 гектара, занимающихся виноградарством, садоводством, молочным животноводством и откормом крупного рогатого скота, - 2,5 гектара</w:t>
            </w:r>
          </w:p>
          <w:p w:rsidR="006365FC" w:rsidRPr="005E075E" w:rsidRDefault="006365FC" w:rsidP="0072024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ширина земельного участка вдоль фронта улицы (проезда) – 12м/ не регламентируется</w:t>
            </w:r>
          </w:p>
          <w:p w:rsidR="006365FC" w:rsidRPr="005E075E" w:rsidRDefault="006365FC" w:rsidP="0072024E">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Минимальные отступы строений от красной линии - 5 м (если не установлены красные линии - от фасадной границы участка)</w:t>
            </w:r>
          </w:p>
          <w:p w:rsidR="006365FC" w:rsidRPr="005E075E" w:rsidRDefault="006365FC" w:rsidP="0072024E">
            <w:pPr>
              <w:ind w:firstLine="0"/>
              <w:rPr>
                <w:rFonts w:ascii="Times New Roman" w:hAnsi="Times New Roman" w:cs="Times New Roman"/>
                <w:sz w:val="24"/>
                <w:szCs w:val="24"/>
                <w:lang w:eastAsia="ar-SA"/>
              </w:rPr>
            </w:pPr>
            <w:r w:rsidRPr="005E075E">
              <w:rPr>
                <w:rFonts w:ascii="Times New Roman" w:hAnsi="Times New Roman" w:cs="Times New Roman"/>
                <w:sz w:val="24"/>
                <w:szCs w:val="24"/>
              </w:rPr>
              <w:t>Минимальные отступы строений от границ смежных участков - 3 м</w:t>
            </w:r>
          </w:p>
          <w:p w:rsidR="006365FC" w:rsidRPr="005E075E" w:rsidRDefault="006365FC" w:rsidP="0072024E">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Максимальное количество надземных этажей – 1 эт. </w:t>
            </w:r>
          </w:p>
          <w:p w:rsidR="006365FC" w:rsidRPr="005E075E" w:rsidRDefault="006365FC" w:rsidP="0072024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Максимальная высота зданий, строений и сооружений - 6 м</w:t>
            </w:r>
          </w:p>
          <w:p w:rsidR="006365FC" w:rsidRPr="005E075E" w:rsidRDefault="006365FC" w:rsidP="0072024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в границах земельного участка – 20%.</w:t>
            </w:r>
          </w:p>
        </w:tc>
      </w:tr>
    </w:tbl>
    <w:p w:rsidR="006365FC" w:rsidRPr="0050584D" w:rsidRDefault="006365FC" w:rsidP="007A2E41">
      <w:pPr>
        <w:tabs>
          <w:tab w:val="left" w:pos="2520"/>
        </w:tabs>
        <w:outlineLvl w:val="0"/>
        <w:rPr>
          <w:rFonts w:ascii="Times New Roman" w:hAnsi="Times New Roman" w:cs="Times New Roman"/>
          <w:b/>
          <w:bCs/>
          <w:sz w:val="24"/>
          <w:szCs w:val="24"/>
        </w:rPr>
      </w:pPr>
      <w:bookmarkStart w:id="829" w:name="_Toc470251917"/>
      <w:bookmarkStart w:id="830" w:name="_Toc479729842"/>
    </w:p>
    <w:p w:rsidR="006365FC" w:rsidRPr="0050584D" w:rsidRDefault="006365FC" w:rsidP="007A2E41">
      <w:pPr>
        <w:tabs>
          <w:tab w:val="left" w:pos="2520"/>
        </w:tabs>
        <w:outlineLvl w:val="0"/>
        <w:rPr>
          <w:rFonts w:ascii="Times New Roman" w:hAnsi="Times New Roman" w:cs="Times New Roman"/>
          <w:sz w:val="24"/>
          <w:szCs w:val="24"/>
        </w:rPr>
      </w:pPr>
      <w:bookmarkStart w:id="831" w:name="_Toc485899845"/>
      <w:bookmarkStart w:id="832" w:name="_Toc485902085"/>
      <w:bookmarkStart w:id="833" w:name="_Toc489630332"/>
      <w:bookmarkStart w:id="834" w:name="_Toc489643422"/>
      <w:bookmarkStart w:id="835" w:name="_Toc536808538"/>
      <w:bookmarkStart w:id="836" w:name="_Toc2770887"/>
      <w:bookmarkStart w:id="837" w:name="_Toc2849312"/>
      <w:bookmarkStart w:id="838" w:name="_Toc3399244"/>
      <w:r w:rsidRPr="0050584D">
        <w:rPr>
          <w:rFonts w:ascii="Times New Roman" w:hAnsi="Times New Roman" w:cs="Times New Roman"/>
          <w:sz w:val="24"/>
          <w:szCs w:val="24"/>
        </w:rPr>
        <w:t>1.2)  Условно разрешенные виды и параметры разрешенного использования земельных участков и объектов капитального строительства</w:t>
      </w:r>
      <w:bookmarkEnd w:id="829"/>
      <w:bookmarkEnd w:id="830"/>
      <w:bookmarkEnd w:id="831"/>
      <w:bookmarkEnd w:id="832"/>
      <w:bookmarkEnd w:id="833"/>
      <w:bookmarkEnd w:id="834"/>
      <w:bookmarkEnd w:id="835"/>
      <w:bookmarkEnd w:id="836"/>
      <w:bookmarkEnd w:id="837"/>
      <w:bookmarkEnd w:id="838"/>
    </w:p>
    <w:tbl>
      <w:tblPr>
        <w:tblW w:w="9923" w:type="dxa"/>
        <w:tblInd w:w="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3402"/>
        <w:gridCol w:w="6521"/>
      </w:tblGrid>
      <w:tr w:rsidR="006365FC" w:rsidRPr="005E075E">
        <w:trPr>
          <w:trHeight w:val="552"/>
        </w:trPr>
        <w:tc>
          <w:tcPr>
            <w:tcW w:w="3402" w:type="dxa"/>
            <w:vAlign w:val="center"/>
          </w:tcPr>
          <w:p w:rsidR="006365FC" w:rsidRPr="005E075E" w:rsidRDefault="006365FC" w:rsidP="009C17C0">
            <w:pPr>
              <w:tabs>
                <w:tab w:val="left" w:pos="2520"/>
              </w:tabs>
              <w:jc w:val="center"/>
              <w:rPr>
                <w:rFonts w:ascii="Times New Roman" w:hAnsi="Times New Roman" w:cs="Times New Roman"/>
                <w:b/>
                <w:bCs/>
                <w:sz w:val="24"/>
                <w:szCs w:val="24"/>
              </w:rPr>
            </w:pPr>
            <w:r w:rsidRPr="005E075E">
              <w:rPr>
                <w:rFonts w:ascii="Times New Roman" w:hAnsi="Times New Roman" w:cs="Times New Roman"/>
                <w:b/>
                <w:bCs/>
                <w:sz w:val="24"/>
                <w:szCs w:val="24"/>
              </w:rPr>
              <w:t>Виды разрешенного использования земельных участков и объектов капитального строительства</w:t>
            </w:r>
          </w:p>
        </w:tc>
        <w:tc>
          <w:tcPr>
            <w:tcW w:w="6521" w:type="dxa"/>
            <w:vAlign w:val="center"/>
          </w:tcPr>
          <w:p w:rsidR="006365FC" w:rsidRPr="005E075E" w:rsidRDefault="006365FC" w:rsidP="009C17C0">
            <w:pPr>
              <w:tabs>
                <w:tab w:val="left" w:pos="2520"/>
              </w:tabs>
              <w:ind w:firstLine="33"/>
              <w:jc w:val="center"/>
              <w:rPr>
                <w:rFonts w:ascii="Times New Roman" w:hAnsi="Times New Roman" w:cs="Times New Roman"/>
                <w:b/>
                <w:bCs/>
                <w:sz w:val="24"/>
                <w:szCs w:val="24"/>
              </w:rPr>
            </w:pPr>
            <w:r w:rsidRPr="005E075E">
              <w:rPr>
                <w:rFonts w:ascii="Times New Roman" w:hAnsi="Times New Roman" w:cs="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365FC" w:rsidRPr="005E075E">
        <w:trPr>
          <w:trHeight w:val="1965"/>
        </w:trPr>
        <w:tc>
          <w:tcPr>
            <w:tcW w:w="3402" w:type="dxa"/>
            <w:vAlign w:val="center"/>
          </w:tcPr>
          <w:p w:rsidR="006365FC" w:rsidRPr="005E075E" w:rsidRDefault="006365FC" w:rsidP="0072024E">
            <w:pPr>
              <w:ind w:left="34" w:firstLine="0"/>
              <w:rPr>
                <w:rFonts w:ascii="Times New Roman" w:hAnsi="Times New Roman" w:cs="Times New Roman"/>
                <w:sz w:val="24"/>
                <w:szCs w:val="24"/>
              </w:rPr>
            </w:pPr>
            <w:r w:rsidRPr="005E075E">
              <w:rPr>
                <w:rFonts w:ascii="Times New Roman" w:hAnsi="Times New Roman" w:cs="Times New Roman"/>
                <w:sz w:val="24"/>
                <w:szCs w:val="24"/>
              </w:rPr>
              <w:t xml:space="preserve">[3.9.1] - Обеспечение деятельности в области гидрометеорологии и смежных с ней областях </w:t>
            </w:r>
          </w:p>
          <w:p w:rsidR="006365FC" w:rsidRPr="005E075E" w:rsidRDefault="006365FC" w:rsidP="0072024E">
            <w:pPr>
              <w:ind w:left="34" w:firstLine="0"/>
              <w:rPr>
                <w:rFonts w:ascii="Times New Roman" w:hAnsi="Times New Roman" w:cs="Times New Roman"/>
                <w:sz w:val="24"/>
                <w:szCs w:val="24"/>
              </w:rPr>
            </w:pPr>
            <w:r w:rsidRPr="005E075E">
              <w:rPr>
                <w:rFonts w:ascii="Times New Roman" w:hAnsi="Times New Roman" w:cs="Times New Roman"/>
                <w:sz w:val="24"/>
                <w:szCs w:val="24"/>
              </w:rPr>
              <w:t xml:space="preserve">[7.5] - Трубопроводный транспорт </w:t>
            </w:r>
          </w:p>
        </w:tc>
        <w:tc>
          <w:tcPr>
            <w:tcW w:w="6521" w:type="dxa"/>
            <w:vAlign w:val="center"/>
          </w:tcPr>
          <w:p w:rsidR="006365FC" w:rsidRPr="005E075E" w:rsidRDefault="006365FC" w:rsidP="009C17C0">
            <w:pPr>
              <w:keepLines/>
              <w:suppressAutoHyphens/>
              <w:overflowPunct w:val="0"/>
              <w:autoSpaceDE w:val="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площадь земельного участка  – 10 кв. м/ не регламентируется</w:t>
            </w:r>
          </w:p>
          <w:p w:rsidR="006365FC" w:rsidRPr="005E075E" w:rsidRDefault="006365FC" w:rsidP="00024BDB">
            <w:pPr>
              <w:rPr>
                <w:rFonts w:ascii="Times New Roman" w:hAnsi="Times New Roman" w:cs="Times New Roman"/>
                <w:sz w:val="24"/>
                <w:szCs w:val="24"/>
              </w:rPr>
            </w:pPr>
            <w:r w:rsidRPr="005E075E">
              <w:rPr>
                <w:rFonts w:ascii="Times New Roman" w:hAnsi="Times New Roman" w:cs="Times New Roman"/>
                <w:sz w:val="24"/>
                <w:szCs w:val="24"/>
              </w:rPr>
              <w:t xml:space="preserve">Максимальное количество надземных этажей – 1 эт. </w:t>
            </w:r>
          </w:p>
          <w:p w:rsidR="006365FC" w:rsidRPr="005E075E" w:rsidRDefault="006365FC" w:rsidP="009C17C0">
            <w:pPr>
              <w:keepLines/>
              <w:suppressAutoHyphens/>
              <w:overflowPunct w:val="0"/>
              <w:autoSpaceDE w:val="0"/>
              <w:textAlignment w:val="baseline"/>
              <w:rPr>
                <w:rFonts w:ascii="Times New Roman" w:hAnsi="Times New Roman" w:cs="Times New Roman"/>
                <w:sz w:val="24"/>
                <w:szCs w:val="24"/>
              </w:rPr>
            </w:pPr>
            <w:r w:rsidRPr="005E075E">
              <w:rPr>
                <w:rFonts w:ascii="Times New Roman" w:hAnsi="Times New Roman" w:cs="Times New Roman"/>
                <w:sz w:val="24"/>
                <w:szCs w:val="24"/>
              </w:rPr>
              <w:t>Максимальная высота зданий, строений и сооружений - 6 м</w:t>
            </w:r>
          </w:p>
          <w:p w:rsidR="006365FC" w:rsidRPr="005E075E" w:rsidRDefault="006365FC" w:rsidP="009C17C0">
            <w:pPr>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участка - 80%</w:t>
            </w:r>
          </w:p>
          <w:p w:rsidR="006365FC" w:rsidRPr="005E075E" w:rsidRDefault="006365FC" w:rsidP="009C17C0">
            <w:pPr>
              <w:rPr>
                <w:rFonts w:ascii="Times New Roman" w:hAnsi="Times New Roman" w:cs="Times New Roman"/>
                <w:sz w:val="24"/>
                <w:szCs w:val="24"/>
              </w:rPr>
            </w:pPr>
            <w:r w:rsidRPr="005E075E">
              <w:rPr>
                <w:rFonts w:ascii="Times New Roman" w:hAnsi="Times New Roman" w:cs="Times New Roman"/>
                <w:sz w:val="24"/>
                <w:szCs w:val="24"/>
              </w:rPr>
              <w:t>Минимальные отступы строений от красной линии - 5 м (если не установлены красные линии - от фасадной границы участка)</w:t>
            </w:r>
          </w:p>
          <w:p w:rsidR="006365FC" w:rsidRPr="005E075E" w:rsidRDefault="006365FC" w:rsidP="009C17C0">
            <w:pPr>
              <w:rPr>
                <w:rFonts w:ascii="Times New Roman" w:hAnsi="Times New Roman" w:cs="Times New Roman"/>
                <w:sz w:val="24"/>
                <w:szCs w:val="24"/>
              </w:rPr>
            </w:pPr>
            <w:r w:rsidRPr="005E075E">
              <w:rPr>
                <w:rFonts w:ascii="Times New Roman" w:hAnsi="Times New Roman" w:cs="Times New Roman"/>
                <w:sz w:val="24"/>
                <w:szCs w:val="24"/>
              </w:rPr>
              <w:t>Минимальный отступ от соседних участков - 3 м, а также с учетом охранной зоны объекта.</w:t>
            </w:r>
          </w:p>
        </w:tc>
      </w:tr>
      <w:tr w:rsidR="006365FC" w:rsidRPr="005E075E">
        <w:trPr>
          <w:trHeight w:val="1696"/>
        </w:trPr>
        <w:tc>
          <w:tcPr>
            <w:tcW w:w="3402" w:type="dxa"/>
          </w:tcPr>
          <w:p w:rsidR="006365FC" w:rsidRPr="005E075E" w:rsidRDefault="006365FC" w:rsidP="008D264C">
            <w:pPr>
              <w:tabs>
                <w:tab w:val="left" w:pos="318"/>
              </w:tabs>
              <w:ind w:left="34" w:firstLine="0"/>
              <w:rPr>
                <w:rFonts w:ascii="Times New Roman" w:hAnsi="Times New Roman" w:cs="Times New Roman"/>
                <w:sz w:val="24"/>
                <w:szCs w:val="24"/>
              </w:rPr>
            </w:pPr>
            <w:r w:rsidRPr="005E075E">
              <w:rPr>
                <w:rFonts w:ascii="Times New Roman" w:hAnsi="Times New Roman" w:cs="Times New Roman"/>
                <w:sz w:val="24"/>
                <w:szCs w:val="24"/>
              </w:rPr>
              <w:t>[7.2.1] - Размещение автомобильных дорог</w:t>
            </w:r>
          </w:p>
          <w:p w:rsidR="006365FC" w:rsidRPr="005E075E" w:rsidRDefault="006365FC" w:rsidP="008D264C">
            <w:pPr>
              <w:tabs>
                <w:tab w:val="left" w:pos="318"/>
              </w:tabs>
              <w:ind w:left="34" w:firstLine="0"/>
              <w:rPr>
                <w:rFonts w:ascii="Times New Roman" w:hAnsi="Times New Roman" w:cs="Times New Roman"/>
                <w:sz w:val="24"/>
                <w:szCs w:val="24"/>
              </w:rPr>
            </w:pPr>
            <w:r w:rsidRPr="005E075E">
              <w:rPr>
                <w:rFonts w:ascii="Times New Roman" w:hAnsi="Times New Roman" w:cs="Times New Roman"/>
                <w:sz w:val="24"/>
                <w:szCs w:val="24"/>
              </w:rPr>
              <w:t>[7.5] - Трубопроводный транспорт</w:t>
            </w:r>
          </w:p>
          <w:p w:rsidR="006365FC" w:rsidRPr="005E075E" w:rsidRDefault="006365FC" w:rsidP="008D264C">
            <w:pPr>
              <w:tabs>
                <w:tab w:val="left" w:pos="318"/>
              </w:tabs>
              <w:ind w:left="34" w:firstLine="0"/>
              <w:rPr>
                <w:rFonts w:ascii="Times New Roman" w:hAnsi="Times New Roman" w:cs="Times New Roman"/>
                <w:sz w:val="24"/>
                <w:szCs w:val="24"/>
              </w:rPr>
            </w:pPr>
            <w:r w:rsidRPr="005E075E">
              <w:rPr>
                <w:rFonts w:ascii="Times New Roman" w:hAnsi="Times New Roman" w:cs="Times New Roman"/>
                <w:sz w:val="24"/>
                <w:szCs w:val="24"/>
              </w:rPr>
              <w:t>[9.3] - Историко-культурная деятельность</w:t>
            </w:r>
          </w:p>
        </w:tc>
        <w:tc>
          <w:tcPr>
            <w:tcW w:w="6521" w:type="dxa"/>
          </w:tcPr>
          <w:p w:rsidR="006365FC" w:rsidRPr="005E075E" w:rsidRDefault="006365FC" w:rsidP="008D264C">
            <w:pPr>
              <w:ind w:left="219" w:hanging="219"/>
              <w:rPr>
                <w:rFonts w:ascii="Times New Roman" w:hAnsi="Times New Roman" w:cs="Times New Roman"/>
                <w:sz w:val="24"/>
                <w:szCs w:val="24"/>
              </w:rPr>
            </w:pPr>
            <w:r w:rsidRPr="005E075E">
              <w:rPr>
                <w:rFonts w:ascii="Times New Roman" w:hAnsi="Times New Roman" w:cs="Times New Roman"/>
                <w:sz w:val="24"/>
                <w:szCs w:val="24"/>
              </w:rPr>
              <w:t>Регламенты не устанавливаются</w:t>
            </w:r>
          </w:p>
          <w:p w:rsidR="006365FC" w:rsidRPr="005E075E" w:rsidRDefault="006365FC" w:rsidP="008D264C">
            <w:pPr>
              <w:keepLines/>
              <w:suppressAutoHyphens/>
              <w:overflowPunct w:val="0"/>
              <w:autoSpaceDE w:val="0"/>
              <w:ind w:firstLine="0"/>
              <w:textAlignment w:val="baseline"/>
              <w:rPr>
                <w:rFonts w:ascii="Times New Roman" w:hAnsi="Times New Roman" w:cs="Times New Roman"/>
                <w:b/>
                <w:bCs/>
                <w:sz w:val="24"/>
                <w:szCs w:val="24"/>
              </w:rPr>
            </w:pPr>
          </w:p>
        </w:tc>
      </w:tr>
    </w:tbl>
    <w:p w:rsidR="006365FC" w:rsidRPr="0050584D" w:rsidRDefault="006365FC" w:rsidP="007A2E41">
      <w:pPr>
        <w:tabs>
          <w:tab w:val="left" w:pos="2520"/>
        </w:tabs>
        <w:outlineLvl w:val="0"/>
        <w:rPr>
          <w:rFonts w:ascii="Times New Roman" w:hAnsi="Times New Roman" w:cs="Times New Roman"/>
          <w:b/>
          <w:bCs/>
          <w:sz w:val="24"/>
          <w:szCs w:val="24"/>
        </w:rPr>
      </w:pPr>
      <w:bookmarkStart w:id="839" w:name="_Toc470251918"/>
      <w:bookmarkStart w:id="840" w:name="_Toc479729843"/>
      <w:bookmarkStart w:id="841" w:name="_Toc485899846"/>
      <w:bookmarkStart w:id="842" w:name="_Toc485902086"/>
      <w:bookmarkStart w:id="843" w:name="_Toc489630333"/>
      <w:bookmarkStart w:id="844" w:name="_Toc489643423"/>
    </w:p>
    <w:p w:rsidR="006365FC" w:rsidRPr="0050584D" w:rsidRDefault="006365FC" w:rsidP="007A2E41">
      <w:pPr>
        <w:tabs>
          <w:tab w:val="left" w:pos="2520"/>
        </w:tabs>
        <w:outlineLvl w:val="0"/>
        <w:rPr>
          <w:rFonts w:ascii="Times New Roman" w:hAnsi="Times New Roman" w:cs="Times New Roman"/>
          <w:sz w:val="24"/>
          <w:szCs w:val="24"/>
        </w:rPr>
      </w:pPr>
      <w:bookmarkStart w:id="845" w:name="_Toc536808539"/>
      <w:bookmarkStart w:id="846" w:name="_Toc2770888"/>
      <w:bookmarkStart w:id="847" w:name="_Toc2849313"/>
      <w:bookmarkStart w:id="848" w:name="_Toc3399245"/>
      <w:r w:rsidRPr="0050584D">
        <w:rPr>
          <w:rFonts w:ascii="Times New Roman" w:hAnsi="Times New Roman" w:cs="Times New Roman"/>
          <w:sz w:val="24"/>
          <w:szCs w:val="24"/>
        </w:rPr>
        <w:t>1.3) Вспомогательные виды и параметры разрешенного использования земельных участков и объектов капитального строительства</w:t>
      </w:r>
      <w:bookmarkEnd w:id="839"/>
      <w:bookmarkEnd w:id="840"/>
      <w:bookmarkEnd w:id="841"/>
      <w:bookmarkEnd w:id="842"/>
      <w:bookmarkEnd w:id="843"/>
      <w:bookmarkEnd w:id="844"/>
      <w:bookmarkEnd w:id="845"/>
      <w:bookmarkEnd w:id="846"/>
      <w:bookmarkEnd w:id="847"/>
      <w:bookmarkEnd w:id="848"/>
    </w:p>
    <w:tbl>
      <w:tblPr>
        <w:tblW w:w="992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28"/>
        <w:gridCol w:w="6095"/>
      </w:tblGrid>
      <w:tr w:rsidR="006365FC" w:rsidRPr="005E075E">
        <w:trPr>
          <w:trHeight w:val="552"/>
          <w:tblHeader/>
        </w:trPr>
        <w:tc>
          <w:tcPr>
            <w:tcW w:w="3828" w:type="dxa"/>
            <w:vAlign w:val="center"/>
          </w:tcPr>
          <w:p w:rsidR="006365FC" w:rsidRPr="0050584D" w:rsidRDefault="006365FC" w:rsidP="009C17C0">
            <w:pPr>
              <w:tabs>
                <w:tab w:val="left" w:pos="2520"/>
              </w:tabs>
              <w:ind w:firstLine="284"/>
              <w:jc w:val="center"/>
              <w:rPr>
                <w:rFonts w:ascii="Times New Roman" w:eastAsia="SimSun" w:hAnsi="Times New Roman" w:cs="Times New Roman"/>
                <w:b/>
                <w:bCs/>
                <w:sz w:val="24"/>
                <w:szCs w:val="24"/>
                <w:lang w:eastAsia="zh-CN"/>
              </w:rPr>
            </w:pPr>
            <w:r w:rsidRPr="0050584D">
              <w:rPr>
                <w:rFonts w:ascii="Times New Roman" w:eastAsia="SimSun" w:hAnsi="Times New Roman" w:cs="Times New Roman"/>
                <w:b/>
                <w:bCs/>
                <w:sz w:val="24"/>
                <w:szCs w:val="24"/>
                <w:lang w:eastAsia="zh-CN"/>
              </w:rPr>
              <w:t>Виды использования</w:t>
            </w:r>
          </w:p>
        </w:tc>
        <w:tc>
          <w:tcPr>
            <w:tcW w:w="6095" w:type="dxa"/>
            <w:vAlign w:val="center"/>
          </w:tcPr>
          <w:p w:rsidR="006365FC" w:rsidRPr="0050584D" w:rsidRDefault="006365FC" w:rsidP="009C17C0">
            <w:pPr>
              <w:tabs>
                <w:tab w:val="left" w:pos="2520"/>
              </w:tabs>
              <w:ind w:firstLine="284"/>
              <w:jc w:val="center"/>
              <w:rPr>
                <w:rFonts w:ascii="Times New Roman" w:eastAsia="SimSun" w:hAnsi="Times New Roman" w:cs="Times New Roman"/>
                <w:b/>
                <w:bCs/>
                <w:sz w:val="24"/>
                <w:szCs w:val="24"/>
                <w:lang w:eastAsia="zh-CN"/>
              </w:rPr>
            </w:pPr>
            <w:r w:rsidRPr="0050584D">
              <w:rPr>
                <w:rFonts w:ascii="Times New Roman" w:eastAsia="SimSun" w:hAnsi="Times New Roman" w:cs="Times New Roman"/>
                <w:b/>
                <w:bCs/>
                <w:sz w:val="24"/>
                <w:szCs w:val="24"/>
                <w:lang w:eastAsia="zh-CN"/>
              </w:rPr>
              <w:t>Предельные размеры земельных участков и предельные параметры разрешенного строительства</w:t>
            </w:r>
          </w:p>
        </w:tc>
      </w:tr>
      <w:tr w:rsidR="006365FC" w:rsidRPr="005E075E">
        <w:trPr>
          <w:trHeight w:val="562"/>
        </w:trPr>
        <w:tc>
          <w:tcPr>
            <w:tcW w:w="3828" w:type="dxa"/>
          </w:tcPr>
          <w:p w:rsidR="006365FC" w:rsidRPr="0050584D" w:rsidRDefault="006365FC" w:rsidP="00024BDB">
            <w:pPr>
              <w:ind w:firstLine="284"/>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Площадки для отдыха, навесы, беседки</w:t>
            </w:r>
          </w:p>
          <w:p w:rsidR="006365FC" w:rsidRPr="0050584D" w:rsidRDefault="006365FC" w:rsidP="00024BDB">
            <w:pPr>
              <w:ind w:firstLine="284"/>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xml:space="preserve">Стоянки для автомобилей наземные открытого типа </w:t>
            </w:r>
          </w:p>
          <w:p w:rsidR="006365FC" w:rsidRPr="0050584D" w:rsidRDefault="006365FC" w:rsidP="00024BDB">
            <w:pPr>
              <w:ind w:firstLine="284"/>
              <w:rPr>
                <w:rFonts w:ascii="Times New Roman" w:eastAsia="SimSun" w:hAnsi="Times New Roman"/>
                <w:sz w:val="24"/>
                <w:szCs w:val="24"/>
                <w:lang w:eastAsia="zh-CN"/>
              </w:rPr>
            </w:pPr>
            <w:r w:rsidRPr="005E075E">
              <w:rPr>
                <w:rFonts w:ascii="Times New Roman" w:hAnsi="Times New Roman" w:cs="Times New Roman"/>
                <w:sz w:val="24"/>
                <w:szCs w:val="24"/>
              </w:rPr>
              <w:t>Бытовки для жизнеобеспечения ведущих хозяйство: защиты от непогоды, приема пищи, отдыха</w:t>
            </w:r>
          </w:p>
          <w:p w:rsidR="006365FC" w:rsidRPr="0050584D" w:rsidRDefault="006365FC" w:rsidP="00024BDB">
            <w:pPr>
              <w:ind w:firstLine="284"/>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А</w:t>
            </w:r>
            <w:r w:rsidRPr="0050584D">
              <w:rPr>
                <w:rFonts w:ascii="Times New Roman" w:eastAsia="SimSun" w:hAnsi="Times New Roman" w:cs="Times New Roman"/>
                <w:sz w:val="24"/>
                <w:szCs w:val="24"/>
                <w:lang w:eastAsia="zh-CN"/>
              </w:rPr>
              <w:t>нгары для хранения оборудования, инвентаря и пр.</w:t>
            </w:r>
          </w:p>
          <w:p w:rsidR="006365FC" w:rsidRPr="0050584D" w:rsidRDefault="006365FC" w:rsidP="00024BDB">
            <w:pPr>
              <w:ind w:firstLine="284"/>
              <w:rPr>
                <w:rFonts w:ascii="Times New Roman" w:eastAsia="SimSun" w:hAnsi="Times New Roman"/>
                <w:sz w:val="24"/>
                <w:szCs w:val="24"/>
                <w:lang w:eastAsia="zh-CN"/>
              </w:rPr>
            </w:pPr>
            <w:r w:rsidRPr="005E075E">
              <w:rPr>
                <w:rFonts w:ascii="Times New Roman" w:hAnsi="Times New Roman" w:cs="Times New Roman"/>
                <w:sz w:val="24"/>
                <w:szCs w:val="24"/>
              </w:rPr>
              <w:t>Колодцы, гидротехнические и мелиоративные сооружения для осуществления искусственного орошения, пруды </w:t>
            </w:r>
          </w:p>
          <w:p w:rsidR="006365FC" w:rsidRPr="0050584D" w:rsidRDefault="006365FC" w:rsidP="00024BDB">
            <w:pPr>
              <w:ind w:firstLine="284"/>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xml:space="preserve">Объекты инженерной инфраструктуры </w:t>
            </w:r>
          </w:p>
          <w:p w:rsidR="006365FC" w:rsidRPr="0050584D" w:rsidRDefault="006365FC" w:rsidP="00024BDB">
            <w:pPr>
              <w:ind w:firstLine="284"/>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xml:space="preserve">Туалеты, гидронепроницаемые выгребы </w:t>
            </w:r>
          </w:p>
          <w:p w:rsidR="006365FC" w:rsidRPr="0050584D" w:rsidRDefault="006365FC" w:rsidP="00024BDB">
            <w:pPr>
              <w:ind w:firstLine="284"/>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Площадки для сбора твердых бытовых отходов.</w:t>
            </w:r>
          </w:p>
        </w:tc>
        <w:tc>
          <w:tcPr>
            <w:tcW w:w="6095" w:type="dxa"/>
          </w:tcPr>
          <w:p w:rsidR="006365FC" w:rsidRPr="0050584D" w:rsidRDefault="006365FC" w:rsidP="009C17C0">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Размещаются в соответствии с санитарно-эпидемиологическими нормами</w:t>
            </w:r>
          </w:p>
          <w:p w:rsidR="006365FC" w:rsidRPr="0050584D" w:rsidRDefault="006365FC" w:rsidP="009C17C0">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Максимальное количество надземных этажей  – 1 этаж</w:t>
            </w:r>
          </w:p>
          <w:p w:rsidR="006365FC" w:rsidRPr="0050584D" w:rsidRDefault="006365FC" w:rsidP="009C17C0">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Максимальная высота строений - 6 м</w:t>
            </w:r>
          </w:p>
          <w:p w:rsidR="006365FC" w:rsidRPr="0050584D" w:rsidRDefault="006365FC" w:rsidP="009C17C0">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Минимальные расстояния от строений до границ соседнего участка - 3 м, при устройстве навесов  – 1м.</w:t>
            </w:r>
          </w:p>
          <w:p w:rsidR="006365FC" w:rsidRPr="0050584D" w:rsidRDefault="006365FC" w:rsidP="009C17C0">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Расстояние строений до красных линий улиц и проездов не менее - 5 м.</w:t>
            </w:r>
          </w:p>
          <w:p w:rsidR="006365FC" w:rsidRPr="0050584D" w:rsidRDefault="006365FC" w:rsidP="009C17C0">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Автостоянки открытого и закрытого (наземные) типа необходимо размещать при условии соблюдения расстояний до объектов, указанных в табл.77 Нормативов Градостроительного проектирования Краснодарского края</w:t>
            </w:r>
          </w:p>
        </w:tc>
      </w:tr>
    </w:tbl>
    <w:p w:rsidR="006365FC" w:rsidRPr="0050584D" w:rsidRDefault="006365FC" w:rsidP="00380D5B">
      <w:pPr>
        <w:rPr>
          <w:rFonts w:ascii="Times New Roman" w:eastAsia="SimSun" w:hAnsi="Times New Roman"/>
          <w:sz w:val="24"/>
          <w:szCs w:val="24"/>
          <w:lang w:eastAsia="zh-CN"/>
        </w:rPr>
      </w:pPr>
    </w:p>
    <w:p w:rsidR="006365FC" w:rsidRPr="0050584D" w:rsidRDefault="006365FC" w:rsidP="00024BDB">
      <w:pPr>
        <w:ind w:firstLine="851"/>
        <w:outlineLvl w:val="0"/>
        <w:rPr>
          <w:rFonts w:ascii="Times New Roman" w:hAnsi="Times New Roman" w:cs="Times New Roman"/>
          <w:b/>
          <w:bCs/>
          <w:sz w:val="24"/>
          <w:szCs w:val="24"/>
          <w:u w:val="single"/>
        </w:rPr>
      </w:pPr>
      <w:bookmarkStart w:id="849" w:name="_Toc470251923"/>
      <w:bookmarkStart w:id="850" w:name="_Toc479729844"/>
      <w:bookmarkStart w:id="851" w:name="_Toc482333573"/>
      <w:bookmarkStart w:id="852" w:name="_Toc486964683"/>
      <w:bookmarkStart w:id="853" w:name="_Toc3399246"/>
      <w:r>
        <w:rPr>
          <w:rFonts w:ascii="Times New Roman" w:hAnsi="Times New Roman" w:cs="Times New Roman"/>
          <w:b/>
          <w:bCs/>
          <w:sz w:val="24"/>
          <w:szCs w:val="24"/>
          <w:u w:val="single"/>
        </w:rPr>
        <w:t>2) СХ-2</w:t>
      </w:r>
      <w:r w:rsidRPr="0050584D">
        <w:rPr>
          <w:rFonts w:ascii="Times New Roman" w:hAnsi="Times New Roman" w:cs="Times New Roman"/>
          <w:b/>
          <w:bCs/>
          <w:sz w:val="24"/>
          <w:szCs w:val="24"/>
          <w:u w:val="single"/>
        </w:rPr>
        <w:t xml:space="preserve">. </w:t>
      </w:r>
      <w:bookmarkEnd w:id="849"/>
      <w:bookmarkEnd w:id="850"/>
      <w:bookmarkEnd w:id="851"/>
      <w:bookmarkEnd w:id="852"/>
      <w:bookmarkEnd w:id="853"/>
      <w:r>
        <w:rPr>
          <w:rFonts w:ascii="Times New Roman" w:hAnsi="Times New Roman" w:cs="Times New Roman"/>
          <w:b/>
          <w:bCs/>
          <w:sz w:val="24"/>
          <w:szCs w:val="24"/>
          <w:u w:val="single"/>
        </w:rPr>
        <w:t>Производственная зона сельскохозяйственных предприятий</w:t>
      </w:r>
      <w:r w:rsidRPr="0050584D">
        <w:rPr>
          <w:rFonts w:ascii="Times New Roman" w:hAnsi="Times New Roman" w:cs="Times New Roman"/>
          <w:b/>
          <w:bCs/>
          <w:sz w:val="24"/>
          <w:szCs w:val="24"/>
          <w:u w:val="single"/>
        </w:rPr>
        <w:t xml:space="preserve"> </w:t>
      </w:r>
    </w:p>
    <w:p w:rsidR="006365FC" w:rsidRPr="0050584D" w:rsidRDefault="006365FC" w:rsidP="00024BDB">
      <w:pPr>
        <w:tabs>
          <w:tab w:val="left" w:pos="2520"/>
        </w:tabs>
        <w:outlineLvl w:val="0"/>
        <w:rPr>
          <w:rFonts w:ascii="Times New Roman" w:hAnsi="Times New Roman" w:cs="Times New Roman"/>
          <w:sz w:val="24"/>
          <w:szCs w:val="24"/>
        </w:rPr>
      </w:pPr>
      <w:bookmarkStart w:id="854" w:name="_Toc470251924"/>
      <w:bookmarkStart w:id="855" w:name="_Toc479729846"/>
      <w:bookmarkStart w:id="856" w:name="_Toc485899849"/>
      <w:bookmarkStart w:id="857" w:name="_Toc485902089"/>
      <w:bookmarkStart w:id="858" w:name="_Toc489630336"/>
      <w:bookmarkStart w:id="859" w:name="_Toc489643426"/>
      <w:bookmarkStart w:id="860" w:name="_Toc536808541"/>
      <w:bookmarkStart w:id="861" w:name="_Toc2770890"/>
      <w:bookmarkStart w:id="862" w:name="_Toc2849315"/>
      <w:bookmarkStart w:id="863" w:name="_Toc3399247"/>
      <w:r w:rsidRPr="0050584D">
        <w:rPr>
          <w:rFonts w:ascii="Times New Roman" w:hAnsi="Times New Roman" w:cs="Times New Roman"/>
          <w:sz w:val="24"/>
          <w:szCs w:val="24"/>
        </w:rPr>
        <w:t>2.1) Основные виды и параметры разрешенного использования земельных участков и объектов капитального строительства</w:t>
      </w:r>
      <w:bookmarkEnd w:id="854"/>
      <w:bookmarkEnd w:id="855"/>
      <w:bookmarkEnd w:id="856"/>
      <w:bookmarkEnd w:id="857"/>
      <w:bookmarkEnd w:id="858"/>
      <w:bookmarkEnd w:id="859"/>
      <w:bookmarkEnd w:id="860"/>
      <w:bookmarkEnd w:id="861"/>
      <w:bookmarkEnd w:id="862"/>
      <w:bookmarkEnd w:id="863"/>
    </w:p>
    <w:tbl>
      <w:tblPr>
        <w:tblW w:w="992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28"/>
        <w:gridCol w:w="6095"/>
      </w:tblGrid>
      <w:tr w:rsidR="006365FC" w:rsidRPr="005E075E">
        <w:trPr>
          <w:trHeight w:val="1020"/>
          <w:tblHeader/>
        </w:trPr>
        <w:tc>
          <w:tcPr>
            <w:tcW w:w="3828" w:type="dxa"/>
            <w:vAlign w:val="center"/>
          </w:tcPr>
          <w:p w:rsidR="006365FC" w:rsidRPr="005E075E" w:rsidRDefault="006365FC" w:rsidP="00DD1838">
            <w:pPr>
              <w:tabs>
                <w:tab w:val="left" w:pos="2520"/>
              </w:tabs>
              <w:jc w:val="center"/>
              <w:rPr>
                <w:rFonts w:ascii="Times New Roman" w:hAnsi="Times New Roman" w:cs="Times New Roman"/>
                <w:b/>
                <w:bCs/>
                <w:sz w:val="24"/>
                <w:szCs w:val="24"/>
              </w:rPr>
            </w:pPr>
            <w:r w:rsidRPr="005E075E">
              <w:rPr>
                <w:rFonts w:ascii="Times New Roman" w:hAnsi="Times New Roman" w:cs="Times New Roman"/>
                <w:b/>
                <w:bCs/>
                <w:sz w:val="24"/>
                <w:szCs w:val="24"/>
              </w:rPr>
              <w:t>Виды разрешенного использования земельных участков и объектов капитального строительства</w:t>
            </w:r>
          </w:p>
        </w:tc>
        <w:tc>
          <w:tcPr>
            <w:tcW w:w="6095" w:type="dxa"/>
            <w:vAlign w:val="center"/>
          </w:tcPr>
          <w:p w:rsidR="006365FC" w:rsidRPr="005E075E" w:rsidRDefault="006365FC" w:rsidP="00DD1838">
            <w:pPr>
              <w:tabs>
                <w:tab w:val="left" w:pos="2520"/>
              </w:tabs>
              <w:jc w:val="center"/>
              <w:rPr>
                <w:rFonts w:ascii="Times New Roman" w:hAnsi="Times New Roman" w:cs="Times New Roman"/>
                <w:b/>
                <w:bCs/>
                <w:sz w:val="24"/>
                <w:szCs w:val="24"/>
              </w:rPr>
            </w:pPr>
            <w:r w:rsidRPr="005E075E">
              <w:rPr>
                <w:rFonts w:ascii="Times New Roman" w:hAnsi="Times New Roman" w:cs="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365FC" w:rsidRPr="005E075E">
        <w:trPr>
          <w:trHeight w:val="274"/>
        </w:trPr>
        <w:tc>
          <w:tcPr>
            <w:tcW w:w="3828" w:type="dxa"/>
          </w:tcPr>
          <w:p w:rsidR="006365FC" w:rsidRPr="005E075E" w:rsidRDefault="006365FC" w:rsidP="0072024E">
            <w:pPr>
              <w:ind w:firstLine="0"/>
              <w:rPr>
                <w:rFonts w:ascii="Times New Roman" w:hAnsi="Times New Roman" w:cs="Times New Roman"/>
                <w:sz w:val="24"/>
                <w:szCs w:val="24"/>
              </w:rPr>
            </w:pPr>
            <w:r w:rsidRPr="005E075E">
              <w:rPr>
                <w:rFonts w:ascii="Times New Roman" w:hAnsi="Times New Roman" w:cs="Times New Roman"/>
                <w:sz w:val="24"/>
                <w:szCs w:val="24"/>
              </w:rPr>
              <w:t>[1.7] - Животноводство</w:t>
            </w:r>
          </w:p>
          <w:p w:rsidR="006365FC" w:rsidRPr="005E075E" w:rsidRDefault="006365FC" w:rsidP="0072024E">
            <w:pPr>
              <w:ind w:firstLine="0"/>
              <w:rPr>
                <w:rFonts w:ascii="Times New Roman" w:hAnsi="Times New Roman" w:cs="Times New Roman"/>
                <w:sz w:val="24"/>
                <w:szCs w:val="24"/>
              </w:rPr>
            </w:pPr>
            <w:r w:rsidRPr="005E075E">
              <w:rPr>
                <w:rFonts w:ascii="Times New Roman" w:hAnsi="Times New Roman" w:cs="Times New Roman"/>
                <w:sz w:val="24"/>
                <w:szCs w:val="24"/>
              </w:rPr>
              <w:t>[1.8] - Скотоводство</w:t>
            </w:r>
          </w:p>
          <w:p w:rsidR="006365FC" w:rsidRPr="005E075E" w:rsidRDefault="006365FC" w:rsidP="0072024E">
            <w:pPr>
              <w:ind w:firstLine="0"/>
              <w:rPr>
                <w:rFonts w:ascii="Times New Roman" w:hAnsi="Times New Roman" w:cs="Times New Roman"/>
                <w:sz w:val="24"/>
                <w:szCs w:val="24"/>
              </w:rPr>
            </w:pPr>
            <w:r w:rsidRPr="005E075E">
              <w:rPr>
                <w:rFonts w:ascii="Times New Roman" w:hAnsi="Times New Roman" w:cs="Times New Roman"/>
                <w:sz w:val="24"/>
                <w:szCs w:val="24"/>
              </w:rPr>
              <w:t>[1.9] - Звероводство</w:t>
            </w:r>
          </w:p>
          <w:p w:rsidR="006365FC" w:rsidRPr="005E075E" w:rsidRDefault="006365FC" w:rsidP="0072024E">
            <w:pPr>
              <w:ind w:firstLine="0"/>
              <w:rPr>
                <w:rFonts w:ascii="Times New Roman" w:hAnsi="Times New Roman" w:cs="Times New Roman"/>
                <w:sz w:val="24"/>
                <w:szCs w:val="24"/>
              </w:rPr>
            </w:pPr>
            <w:r w:rsidRPr="005E075E">
              <w:rPr>
                <w:rFonts w:ascii="Times New Roman" w:hAnsi="Times New Roman" w:cs="Times New Roman"/>
                <w:sz w:val="24"/>
                <w:szCs w:val="24"/>
              </w:rPr>
              <w:t>[1.10] - Птицеводство</w:t>
            </w:r>
          </w:p>
          <w:p w:rsidR="006365FC" w:rsidRPr="005E075E" w:rsidRDefault="006365FC" w:rsidP="0072024E">
            <w:pPr>
              <w:ind w:firstLine="0"/>
              <w:rPr>
                <w:rFonts w:ascii="Times New Roman" w:hAnsi="Times New Roman" w:cs="Times New Roman"/>
                <w:sz w:val="24"/>
                <w:szCs w:val="24"/>
              </w:rPr>
            </w:pPr>
            <w:r w:rsidRPr="005E075E">
              <w:rPr>
                <w:rFonts w:ascii="Times New Roman" w:hAnsi="Times New Roman" w:cs="Times New Roman"/>
                <w:sz w:val="24"/>
                <w:szCs w:val="24"/>
              </w:rPr>
              <w:t>[1.11] - Свиноводство</w:t>
            </w:r>
          </w:p>
          <w:p w:rsidR="006365FC" w:rsidRPr="005E075E" w:rsidRDefault="006365FC" w:rsidP="0072024E">
            <w:pPr>
              <w:ind w:firstLine="0"/>
              <w:rPr>
                <w:rFonts w:ascii="Times New Roman" w:hAnsi="Times New Roman" w:cs="Times New Roman"/>
                <w:sz w:val="24"/>
                <w:szCs w:val="24"/>
              </w:rPr>
            </w:pPr>
            <w:r w:rsidRPr="005E075E">
              <w:rPr>
                <w:rFonts w:ascii="Times New Roman" w:hAnsi="Times New Roman" w:cs="Times New Roman"/>
                <w:sz w:val="24"/>
                <w:szCs w:val="24"/>
              </w:rPr>
              <w:t>[1.12] - Пчеловодство</w:t>
            </w:r>
          </w:p>
          <w:p w:rsidR="006365FC" w:rsidRPr="005E075E" w:rsidRDefault="006365FC" w:rsidP="0072024E">
            <w:pPr>
              <w:ind w:firstLine="0"/>
              <w:rPr>
                <w:rFonts w:ascii="Times New Roman" w:hAnsi="Times New Roman" w:cs="Times New Roman"/>
                <w:sz w:val="24"/>
                <w:szCs w:val="24"/>
              </w:rPr>
            </w:pPr>
            <w:r w:rsidRPr="005E075E">
              <w:rPr>
                <w:rFonts w:ascii="Times New Roman" w:hAnsi="Times New Roman" w:cs="Times New Roman"/>
                <w:sz w:val="24"/>
                <w:szCs w:val="24"/>
              </w:rPr>
              <w:t>[1.13] - Рыбоводство</w:t>
            </w:r>
          </w:p>
          <w:p w:rsidR="006365FC" w:rsidRPr="005E075E" w:rsidRDefault="006365FC" w:rsidP="0072024E">
            <w:pPr>
              <w:ind w:firstLine="0"/>
              <w:rPr>
                <w:rFonts w:ascii="Times New Roman" w:hAnsi="Times New Roman" w:cs="Times New Roman"/>
                <w:sz w:val="24"/>
                <w:szCs w:val="24"/>
              </w:rPr>
            </w:pPr>
            <w:r w:rsidRPr="005E075E">
              <w:rPr>
                <w:rFonts w:ascii="Times New Roman" w:hAnsi="Times New Roman" w:cs="Times New Roman"/>
                <w:sz w:val="24"/>
                <w:szCs w:val="24"/>
              </w:rPr>
              <w:t>[1.3] - Овощеводство</w:t>
            </w:r>
          </w:p>
          <w:p w:rsidR="006365FC" w:rsidRPr="005E075E" w:rsidRDefault="006365FC" w:rsidP="0072024E">
            <w:pPr>
              <w:ind w:firstLine="0"/>
              <w:rPr>
                <w:rFonts w:ascii="Times New Roman" w:hAnsi="Times New Roman" w:cs="Times New Roman"/>
                <w:sz w:val="24"/>
                <w:szCs w:val="24"/>
              </w:rPr>
            </w:pPr>
            <w:r w:rsidRPr="005E075E">
              <w:rPr>
                <w:rFonts w:ascii="Times New Roman" w:hAnsi="Times New Roman" w:cs="Times New Roman"/>
                <w:sz w:val="24"/>
                <w:szCs w:val="24"/>
              </w:rPr>
              <w:t>[1.15] - Хранение и переработка сельскохозяйственной продукции</w:t>
            </w:r>
          </w:p>
          <w:p w:rsidR="006365FC" w:rsidRPr="005E075E" w:rsidRDefault="006365FC" w:rsidP="0072024E">
            <w:pPr>
              <w:ind w:firstLine="0"/>
              <w:rPr>
                <w:rFonts w:ascii="Times New Roman" w:hAnsi="Times New Roman" w:cs="Times New Roman"/>
                <w:sz w:val="24"/>
                <w:szCs w:val="24"/>
              </w:rPr>
            </w:pPr>
            <w:r w:rsidRPr="005E075E">
              <w:rPr>
                <w:rFonts w:ascii="Times New Roman" w:hAnsi="Times New Roman" w:cs="Times New Roman"/>
                <w:sz w:val="24"/>
                <w:szCs w:val="24"/>
              </w:rPr>
              <w:t xml:space="preserve">[1.18] - Обеспечение сельскохозяйственного производства </w:t>
            </w:r>
          </w:p>
          <w:p w:rsidR="006365FC" w:rsidRPr="005E075E" w:rsidRDefault="006365FC" w:rsidP="0072024E">
            <w:pPr>
              <w:tabs>
                <w:tab w:val="left" w:pos="2520"/>
              </w:tabs>
              <w:ind w:firstLine="0"/>
              <w:rPr>
                <w:rFonts w:ascii="Times New Roman" w:hAnsi="Times New Roman" w:cs="Times New Roman"/>
                <w:sz w:val="24"/>
                <w:szCs w:val="24"/>
              </w:rPr>
            </w:pPr>
            <w:r w:rsidRPr="005E075E">
              <w:rPr>
                <w:rFonts w:ascii="Times New Roman" w:hAnsi="Times New Roman" w:cs="Times New Roman"/>
                <w:sz w:val="24"/>
                <w:szCs w:val="24"/>
              </w:rPr>
              <w:t>[1.19] - Сенокошение</w:t>
            </w:r>
          </w:p>
          <w:p w:rsidR="006365FC" w:rsidRPr="005E075E" w:rsidRDefault="006365FC" w:rsidP="0072024E">
            <w:pPr>
              <w:tabs>
                <w:tab w:val="left" w:pos="2520"/>
              </w:tabs>
              <w:ind w:firstLine="0"/>
              <w:rPr>
                <w:rFonts w:ascii="Times New Roman" w:hAnsi="Times New Roman" w:cs="Times New Roman"/>
                <w:sz w:val="24"/>
                <w:szCs w:val="24"/>
              </w:rPr>
            </w:pPr>
            <w:r w:rsidRPr="005E075E">
              <w:rPr>
                <w:rFonts w:ascii="Times New Roman" w:hAnsi="Times New Roman" w:cs="Times New Roman"/>
                <w:sz w:val="24"/>
                <w:szCs w:val="24"/>
              </w:rPr>
              <w:t>[1.20] - Выпас сельскохозяйственных животных</w:t>
            </w:r>
          </w:p>
          <w:p w:rsidR="006365FC" w:rsidRPr="005E075E" w:rsidRDefault="006365FC" w:rsidP="0072024E">
            <w:pPr>
              <w:ind w:firstLine="0"/>
              <w:rPr>
                <w:rFonts w:ascii="Times New Roman" w:hAnsi="Times New Roman" w:cs="Times New Roman"/>
                <w:sz w:val="24"/>
                <w:szCs w:val="24"/>
              </w:rPr>
            </w:pPr>
            <w:r w:rsidRPr="005E075E">
              <w:rPr>
                <w:rFonts w:ascii="Times New Roman" w:hAnsi="Times New Roman" w:cs="Times New Roman"/>
                <w:sz w:val="24"/>
                <w:szCs w:val="24"/>
              </w:rPr>
              <w:t xml:space="preserve">[6.4] - Пищевая промышленность </w:t>
            </w:r>
          </w:p>
          <w:p w:rsidR="006365FC" w:rsidRPr="005E075E" w:rsidRDefault="006365FC" w:rsidP="0072024E">
            <w:pPr>
              <w:ind w:firstLine="0"/>
              <w:rPr>
                <w:rFonts w:ascii="Times New Roman" w:hAnsi="Times New Roman" w:cs="Times New Roman"/>
                <w:sz w:val="24"/>
                <w:szCs w:val="24"/>
              </w:rPr>
            </w:pPr>
            <w:r w:rsidRPr="005E075E">
              <w:rPr>
                <w:rFonts w:ascii="Times New Roman" w:hAnsi="Times New Roman" w:cs="Times New Roman"/>
                <w:sz w:val="24"/>
                <w:szCs w:val="24"/>
              </w:rPr>
              <w:t xml:space="preserve">[6.9] - Склады </w:t>
            </w:r>
          </w:p>
          <w:p w:rsidR="006365FC" w:rsidRPr="005E075E" w:rsidRDefault="006365FC" w:rsidP="0072024E">
            <w:pPr>
              <w:ind w:firstLine="0"/>
              <w:rPr>
                <w:rFonts w:ascii="Times New Roman" w:hAnsi="Times New Roman" w:cs="Times New Roman"/>
                <w:sz w:val="24"/>
                <w:szCs w:val="24"/>
              </w:rPr>
            </w:pPr>
            <w:r w:rsidRPr="005E075E">
              <w:rPr>
                <w:rFonts w:ascii="Times New Roman" w:hAnsi="Times New Roman" w:cs="Times New Roman"/>
                <w:sz w:val="24"/>
                <w:szCs w:val="24"/>
              </w:rPr>
              <w:t>[6.9.1] - Складские площадки</w:t>
            </w:r>
          </w:p>
        </w:tc>
        <w:tc>
          <w:tcPr>
            <w:tcW w:w="6095" w:type="dxa"/>
            <w:vAlign w:val="center"/>
          </w:tcPr>
          <w:p w:rsidR="006365FC" w:rsidRPr="005E075E" w:rsidRDefault="006365FC" w:rsidP="0072024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площадь земельного участка (кроме х.Шевченко) – 1000 кв. м / 250000 кв. м</w:t>
            </w:r>
          </w:p>
          <w:p w:rsidR="006365FC" w:rsidRPr="005E075E" w:rsidRDefault="006365FC" w:rsidP="003A76B1">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площадь земельного участка для х.Шевченко – 6000 кв. м / 250000 кв. м</w:t>
            </w:r>
          </w:p>
          <w:p w:rsidR="006365FC" w:rsidRPr="005E075E" w:rsidRDefault="006365FC" w:rsidP="0072024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ширина земельного участка вдоль фронта улицы (проезда) – 20 м /не регламентируется</w:t>
            </w:r>
          </w:p>
          <w:p w:rsidR="006365FC" w:rsidRPr="005E075E" w:rsidRDefault="006365FC" w:rsidP="0072024E">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Максимальное количество надземных этажей зданий – 1 этаж </w:t>
            </w:r>
          </w:p>
          <w:p w:rsidR="006365FC" w:rsidRPr="005E075E" w:rsidRDefault="006365FC" w:rsidP="0072024E">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Максимальная высота зданий от уровня земли до верха перекрытия последнего этажа (или конька кровли) - 6 м</w:t>
            </w:r>
          </w:p>
          <w:p w:rsidR="006365FC" w:rsidRPr="005E075E" w:rsidRDefault="006365FC" w:rsidP="0072024E">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Максимальная высота специализированных производственных зданий и сооружений - в соответствии с технологическими характеристиками и проектом на строительство. </w:t>
            </w:r>
          </w:p>
          <w:p w:rsidR="006365FC" w:rsidRPr="005E075E" w:rsidRDefault="006365FC" w:rsidP="0072024E">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участка - 60%</w:t>
            </w:r>
          </w:p>
          <w:p w:rsidR="006365FC" w:rsidRPr="005E075E" w:rsidRDefault="006365FC" w:rsidP="0072024E">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Минимальный отступ строений от красной линии - 5 м (если не установлены красные линии - от фасадной границы участка) </w:t>
            </w:r>
          </w:p>
          <w:p w:rsidR="006365FC" w:rsidRPr="005E075E" w:rsidRDefault="006365FC" w:rsidP="0072024E">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Минимальный отступ строений до границ соседнего участка - 3 м </w:t>
            </w:r>
          </w:p>
        </w:tc>
      </w:tr>
      <w:tr w:rsidR="006365FC" w:rsidRPr="005E075E">
        <w:trPr>
          <w:trHeight w:val="560"/>
        </w:trPr>
        <w:tc>
          <w:tcPr>
            <w:tcW w:w="3828" w:type="dxa"/>
            <w:vAlign w:val="center"/>
          </w:tcPr>
          <w:p w:rsidR="006365FC" w:rsidRPr="005E075E" w:rsidRDefault="006365FC" w:rsidP="0046767D">
            <w:pPr>
              <w:ind w:firstLine="0"/>
              <w:rPr>
                <w:rFonts w:ascii="Times New Roman" w:hAnsi="Times New Roman" w:cs="Times New Roman"/>
                <w:sz w:val="24"/>
                <w:szCs w:val="24"/>
              </w:rPr>
            </w:pPr>
            <w:r w:rsidRPr="005E075E">
              <w:rPr>
                <w:rFonts w:ascii="Times New Roman" w:hAnsi="Times New Roman" w:cs="Times New Roman"/>
                <w:sz w:val="24"/>
                <w:szCs w:val="24"/>
              </w:rPr>
              <w:t xml:space="preserve">[1.16] - Ведение личного подсобного хозяйства на полевых участках </w:t>
            </w:r>
          </w:p>
        </w:tc>
        <w:tc>
          <w:tcPr>
            <w:tcW w:w="6095" w:type="dxa"/>
            <w:vAlign w:val="center"/>
          </w:tcPr>
          <w:p w:rsidR="006365FC" w:rsidRPr="005E075E" w:rsidRDefault="006365FC" w:rsidP="0072024E">
            <w:pPr>
              <w:ind w:firstLine="0"/>
              <w:rPr>
                <w:rFonts w:ascii="Times New Roman" w:hAnsi="Times New Roman" w:cs="Times New Roman"/>
                <w:sz w:val="24"/>
                <w:szCs w:val="24"/>
              </w:rPr>
            </w:pPr>
            <w:r w:rsidRPr="005E075E">
              <w:rPr>
                <w:rFonts w:ascii="Times New Roman" w:hAnsi="Times New Roman" w:cs="Times New Roman"/>
                <w:sz w:val="24"/>
                <w:szCs w:val="24"/>
              </w:rPr>
              <w:t xml:space="preserve">Без права возведения объектов капитального строительства. </w:t>
            </w:r>
          </w:p>
          <w:p w:rsidR="006365FC" w:rsidRPr="005E075E" w:rsidRDefault="006365FC" w:rsidP="0072024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площадь земельного участка  – 1500 кв. м/ 25000 кв.м</w:t>
            </w:r>
          </w:p>
          <w:p w:rsidR="006365FC" w:rsidRPr="005E075E" w:rsidRDefault="006365FC" w:rsidP="0072024E">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Максимальный размер общей площади земельных участков (приусадебных и полевых), которые могут находиться одновременно на праве собственности и (или) ином праве у граждан, ведущих личное подсобное хозяйство, составляет 1,5 гектара, занимающихся виноградарством, садоводством, молочным животноводством и откормом крупного рогатого скота, - 2,5 гектара</w:t>
            </w:r>
          </w:p>
          <w:p w:rsidR="006365FC" w:rsidRPr="005E075E" w:rsidRDefault="006365FC" w:rsidP="0072024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ширина земельного участка вдоль фронта улицы (проезда) – 12м/ не регламентируется</w:t>
            </w:r>
          </w:p>
          <w:p w:rsidR="006365FC" w:rsidRPr="005E075E" w:rsidRDefault="006365FC" w:rsidP="0072024E">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Минимальные отступы строений от красной линии - 5 м (если не установлены красные линии - от фасадной границы участка)</w:t>
            </w:r>
          </w:p>
          <w:p w:rsidR="006365FC" w:rsidRPr="005E075E" w:rsidRDefault="006365FC" w:rsidP="0072024E">
            <w:pPr>
              <w:ind w:firstLine="0"/>
              <w:rPr>
                <w:rFonts w:ascii="Times New Roman" w:hAnsi="Times New Roman" w:cs="Times New Roman"/>
                <w:sz w:val="24"/>
                <w:szCs w:val="24"/>
                <w:lang w:eastAsia="ar-SA"/>
              </w:rPr>
            </w:pPr>
            <w:r w:rsidRPr="005E075E">
              <w:rPr>
                <w:rFonts w:ascii="Times New Roman" w:hAnsi="Times New Roman" w:cs="Times New Roman"/>
                <w:sz w:val="24"/>
                <w:szCs w:val="24"/>
              </w:rPr>
              <w:t>Минимальные отступы строений от границ смежных участков - 3 м</w:t>
            </w:r>
          </w:p>
          <w:p w:rsidR="006365FC" w:rsidRPr="005E075E" w:rsidRDefault="006365FC" w:rsidP="0072024E">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Максимальное количество надземных этажей – 1 эт. </w:t>
            </w:r>
          </w:p>
          <w:p w:rsidR="006365FC" w:rsidRPr="005E075E" w:rsidRDefault="006365FC" w:rsidP="0072024E">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Максимальная высота зданий, строений и сооружений - 6 м</w:t>
            </w:r>
          </w:p>
          <w:p w:rsidR="006365FC" w:rsidRPr="005E075E" w:rsidRDefault="006365FC" w:rsidP="0072024E">
            <w:pPr>
              <w:ind w:firstLine="0"/>
              <w:rPr>
                <w:rFonts w:ascii="Times New Roman" w:hAnsi="Times New Roman" w:cs="Times New Roman"/>
                <w:sz w:val="24"/>
                <w:szCs w:val="24"/>
                <w:shd w:val="clear" w:color="auto" w:fill="F2F2F2"/>
              </w:rPr>
            </w:pPr>
            <w:r w:rsidRPr="005E075E">
              <w:rPr>
                <w:rFonts w:ascii="Times New Roman" w:hAnsi="Times New Roman" w:cs="Times New Roman"/>
                <w:sz w:val="24"/>
                <w:szCs w:val="24"/>
              </w:rPr>
              <w:t>Максимальный процент застройки в границах земельного участка – 20%.</w:t>
            </w:r>
          </w:p>
        </w:tc>
      </w:tr>
    </w:tbl>
    <w:p w:rsidR="006365FC" w:rsidRPr="0050584D" w:rsidRDefault="006365FC" w:rsidP="00024BDB">
      <w:pPr>
        <w:tabs>
          <w:tab w:val="left" w:pos="2520"/>
        </w:tabs>
        <w:outlineLvl w:val="0"/>
        <w:rPr>
          <w:rFonts w:ascii="Times New Roman" w:hAnsi="Times New Roman" w:cs="Times New Roman"/>
          <w:sz w:val="24"/>
          <w:szCs w:val="24"/>
        </w:rPr>
      </w:pPr>
      <w:bookmarkStart w:id="864" w:name="_Toc470251925"/>
      <w:bookmarkStart w:id="865" w:name="_Toc479729847"/>
    </w:p>
    <w:p w:rsidR="006365FC" w:rsidRPr="0050584D" w:rsidRDefault="006365FC" w:rsidP="00024BDB">
      <w:pPr>
        <w:tabs>
          <w:tab w:val="left" w:pos="2520"/>
        </w:tabs>
        <w:outlineLvl w:val="0"/>
        <w:rPr>
          <w:rFonts w:ascii="Times New Roman" w:hAnsi="Times New Roman" w:cs="Times New Roman"/>
          <w:sz w:val="24"/>
          <w:szCs w:val="24"/>
        </w:rPr>
      </w:pPr>
      <w:bookmarkStart w:id="866" w:name="_Toc485899850"/>
      <w:bookmarkStart w:id="867" w:name="_Toc485902090"/>
      <w:bookmarkStart w:id="868" w:name="_Toc489630337"/>
      <w:bookmarkStart w:id="869" w:name="_Toc489643427"/>
      <w:bookmarkStart w:id="870" w:name="_Toc536808542"/>
      <w:bookmarkStart w:id="871" w:name="_Toc2770891"/>
      <w:bookmarkStart w:id="872" w:name="_Toc2849316"/>
      <w:bookmarkStart w:id="873" w:name="_Toc3399248"/>
      <w:r w:rsidRPr="0050584D">
        <w:rPr>
          <w:rFonts w:ascii="Times New Roman" w:hAnsi="Times New Roman" w:cs="Times New Roman"/>
          <w:sz w:val="24"/>
          <w:szCs w:val="24"/>
        </w:rPr>
        <w:t>2.2)  Условно разрешенные виды и параметры разрешенного использования земельных участков и объектов капитального строительства</w:t>
      </w:r>
      <w:bookmarkEnd w:id="864"/>
      <w:bookmarkEnd w:id="865"/>
      <w:bookmarkEnd w:id="866"/>
      <w:bookmarkEnd w:id="867"/>
      <w:bookmarkEnd w:id="868"/>
      <w:bookmarkEnd w:id="869"/>
      <w:bookmarkEnd w:id="870"/>
      <w:bookmarkEnd w:id="871"/>
      <w:bookmarkEnd w:id="872"/>
      <w:bookmarkEnd w:id="873"/>
    </w:p>
    <w:tbl>
      <w:tblPr>
        <w:tblW w:w="9923" w:type="dxa"/>
        <w:tblInd w:w="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3828"/>
        <w:gridCol w:w="6095"/>
      </w:tblGrid>
      <w:tr w:rsidR="006365FC" w:rsidRPr="005E075E">
        <w:trPr>
          <w:trHeight w:val="552"/>
          <w:tblHeader/>
        </w:trPr>
        <w:tc>
          <w:tcPr>
            <w:tcW w:w="3828" w:type="dxa"/>
            <w:vAlign w:val="center"/>
          </w:tcPr>
          <w:p w:rsidR="006365FC" w:rsidRPr="005E075E" w:rsidRDefault="006365FC" w:rsidP="00DD1838">
            <w:pPr>
              <w:tabs>
                <w:tab w:val="left" w:pos="2520"/>
              </w:tabs>
              <w:jc w:val="center"/>
              <w:rPr>
                <w:rFonts w:ascii="Times New Roman" w:hAnsi="Times New Roman" w:cs="Times New Roman"/>
                <w:b/>
                <w:bCs/>
                <w:sz w:val="24"/>
                <w:szCs w:val="24"/>
              </w:rPr>
            </w:pPr>
            <w:r w:rsidRPr="005E075E">
              <w:rPr>
                <w:rFonts w:ascii="Times New Roman" w:hAnsi="Times New Roman" w:cs="Times New Roman"/>
                <w:b/>
                <w:bCs/>
                <w:sz w:val="24"/>
                <w:szCs w:val="24"/>
              </w:rPr>
              <w:t>Виды разрешенного использования земельных участков и объектов капитального строительства</w:t>
            </w:r>
          </w:p>
        </w:tc>
        <w:tc>
          <w:tcPr>
            <w:tcW w:w="6095" w:type="dxa"/>
            <w:vAlign w:val="center"/>
          </w:tcPr>
          <w:p w:rsidR="006365FC" w:rsidRPr="005E075E" w:rsidRDefault="006365FC" w:rsidP="00DD1838">
            <w:pPr>
              <w:tabs>
                <w:tab w:val="left" w:pos="2520"/>
              </w:tabs>
              <w:jc w:val="center"/>
              <w:rPr>
                <w:rFonts w:ascii="Times New Roman" w:hAnsi="Times New Roman" w:cs="Times New Roman"/>
                <w:b/>
                <w:bCs/>
                <w:sz w:val="24"/>
                <w:szCs w:val="24"/>
              </w:rPr>
            </w:pPr>
            <w:r w:rsidRPr="005E075E">
              <w:rPr>
                <w:rFonts w:ascii="Times New Roman" w:hAnsi="Times New Roman" w:cs="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365FC" w:rsidRPr="005E075E">
        <w:trPr>
          <w:trHeight w:val="20"/>
        </w:trPr>
        <w:tc>
          <w:tcPr>
            <w:tcW w:w="3828" w:type="dxa"/>
          </w:tcPr>
          <w:p w:rsidR="006365FC" w:rsidRPr="005E075E" w:rsidRDefault="006365FC" w:rsidP="008D264C">
            <w:pPr>
              <w:ind w:firstLine="0"/>
              <w:rPr>
                <w:rFonts w:ascii="Times New Roman" w:hAnsi="Times New Roman" w:cs="Times New Roman"/>
                <w:sz w:val="24"/>
                <w:szCs w:val="24"/>
              </w:rPr>
            </w:pPr>
            <w:r w:rsidRPr="005E075E">
              <w:rPr>
                <w:rFonts w:ascii="Times New Roman" w:hAnsi="Times New Roman" w:cs="Times New Roman"/>
                <w:sz w:val="24"/>
                <w:szCs w:val="24"/>
              </w:rPr>
              <w:t>[7.4] - Воздушный транспорт</w:t>
            </w:r>
          </w:p>
          <w:p w:rsidR="006365FC" w:rsidRPr="005E075E" w:rsidRDefault="006365FC" w:rsidP="0072024E">
            <w:pPr>
              <w:ind w:left="34" w:hanging="34"/>
              <w:rPr>
                <w:rFonts w:ascii="Times New Roman" w:hAnsi="Times New Roman" w:cs="Times New Roman"/>
                <w:sz w:val="24"/>
                <w:szCs w:val="24"/>
              </w:rPr>
            </w:pPr>
            <w:r w:rsidRPr="005E075E">
              <w:rPr>
                <w:rFonts w:ascii="Times New Roman" w:hAnsi="Times New Roman" w:cs="Times New Roman"/>
                <w:sz w:val="24"/>
                <w:szCs w:val="24"/>
              </w:rPr>
              <w:t xml:space="preserve">[7.5] - Трубопроводный транспорт </w:t>
            </w:r>
          </w:p>
          <w:p w:rsidR="006365FC" w:rsidRPr="005E075E" w:rsidRDefault="006365FC" w:rsidP="0072024E">
            <w:pPr>
              <w:ind w:left="34" w:hanging="34"/>
              <w:rPr>
                <w:rFonts w:ascii="Times New Roman" w:hAnsi="Times New Roman" w:cs="Times New Roman"/>
                <w:sz w:val="24"/>
                <w:szCs w:val="24"/>
              </w:rPr>
            </w:pPr>
            <w:r w:rsidRPr="005E075E">
              <w:rPr>
                <w:rFonts w:ascii="Times New Roman" w:hAnsi="Times New Roman" w:cs="Times New Roman"/>
                <w:sz w:val="24"/>
                <w:szCs w:val="24"/>
              </w:rPr>
              <w:t>[3.9.1] - Обеспечение деятельности в области гидрометеорологии и смежных с ней областях</w:t>
            </w:r>
          </w:p>
          <w:p w:rsidR="006365FC" w:rsidRPr="005E075E" w:rsidRDefault="006365FC" w:rsidP="0072024E">
            <w:pPr>
              <w:ind w:left="34" w:hanging="34"/>
              <w:rPr>
                <w:rFonts w:ascii="Times New Roman" w:hAnsi="Times New Roman" w:cs="Times New Roman"/>
                <w:sz w:val="24"/>
                <w:szCs w:val="24"/>
              </w:rPr>
            </w:pPr>
            <w:r w:rsidRPr="005E075E">
              <w:rPr>
                <w:rFonts w:ascii="Times New Roman" w:hAnsi="Times New Roman" w:cs="Times New Roman"/>
                <w:sz w:val="24"/>
                <w:szCs w:val="24"/>
              </w:rPr>
              <w:t>[3.10] - Ветеринарное обслуживание</w:t>
            </w:r>
          </w:p>
          <w:p w:rsidR="006365FC" w:rsidRPr="005E075E" w:rsidRDefault="006365FC" w:rsidP="0072024E">
            <w:pPr>
              <w:ind w:left="34" w:hanging="34"/>
              <w:rPr>
                <w:rFonts w:ascii="Times New Roman" w:hAnsi="Times New Roman" w:cs="Times New Roman"/>
                <w:sz w:val="24"/>
                <w:szCs w:val="24"/>
              </w:rPr>
            </w:pPr>
            <w:r w:rsidRPr="005E075E">
              <w:rPr>
                <w:rFonts w:ascii="Times New Roman" w:hAnsi="Times New Roman" w:cs="Times New Roman"/>
                <w:sz w:val="24"/>
                <w:szCs w:val="24"/>
              </w:rPr>
              <w:t>[3.10.1] - Амбулаторное ветеринарное обслуживание</w:t>
            </w:r>
          </w:p>
          <w:p w:rsidR="006365FC" w:rsidRPr="005E075E" w:rsidRDefault="006365FC" w:rsidP="0072024E">
            <w:pPr>
              <w:ind w:left="34" w:hanging="34"/>
              <w:rPr>
                <w:rFonts w:ascii="Times New Roman" w:hAnsi="Times New Roman" w:cs="Times New Roman"/>
                <w:sz w:val="24"/>
                <w:szCs w:val="24"/>
              </w:rPr>
            </w:pPr>
            <w:r w:rsidRPr="005E075E">
              <w:rPr>
                <w:rFonts w:ascii="Times New Roman" w:hAnsi="Times New Roman" w:cs="Times New Roman"/>
                <w:sz w:val="24"/>
                <w:szCs w:val="24"/>
              </w:rPr>
              <w:t>[3.10.2] - Приюты для животных</w:t>
            </w:r>
          </w:p>
        </w:tc>
        <w:tc>
          <w:tcPr>
            <w:tcW w:w="6095" w:type="dxa"/>
          </w:tcPr>
          <w:p w:rsidR="006365FC" w:rsidRPr="005E075E" w:rsidRDefault="006365FC" w:rsidP="00DD1838">
            <w:pPr>
              <w:keepLines/>
              <w:suppressAutoHyphens/>
              <w:overflowPunct w:val="0"/>
              <w:autoSpaceDE w:val="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площадь земельного участка  – 50 кв. м / 5000 кв.м</w:t>
            </w:r>
          </w:p>
          <w:p w:rsidR="006365FC" w:rsidRPr="005E075E" w:rsidRDefault="006365FC" w:rsidP="00DD1838">
            <w:pPr>
              <w:rPr>
                <w:rFonts w:ascii="Times New Roman" w:hAnsi="Times New Roman" w:cs="Times New Roman"/>
                <w:sz w:val="24"/>
                <w:szCs w:val="24"/>
              </w:rPr>
            </w:pPr>
            <w:r w:rsidRPr="005E075E">
              <w:rPr>
                <w:rFonts w:ascii="Times New Roman" w:hAnsi="Times New Roman" w:cs="Times New Roman"/>
                <w:sz w:val="24"/>
                <w:szCs w:val="24"/>
              </w:rPr>
              <w:t>Максимальное количество надземных этажей зданий – 2 этажа</w:t>
            </w:r>
          </w:p>
          <w:p w:rsidR="006365FC" w:rsidRPr="005E075E" w:rsidRDefault="006365FC" w:rsidP="00DD1838">
            <w:pPr>
              <w:rPr>
                <w:rFonts w:ascii="Times New Roman" w:hAnsi="Times New Roman" w:cs="Times New Roman"/>
                <w:sz w:val="24"/>
                <w:szCs w:val="24"/>
              </w:rPr>
            </w:pPr>
            <w:r w:rsidRPr="005E075E">
              <w:rPr>
                <w:rFonts w:ascii="Times New Roman" w:hAnsi="Times New Roman" w:cs="Times New Roman"/>
                <w:sz w:val="24"/>
                <w:szCs w:val="24"/>
              </w:rPr>
              <w:t xml:space="preserve">Максимальная высота строений и сооружений от уровня земли – 10 м </w:t>
            </w:r>
          </w:p>
          <w:p w:rsidR="006365FC" w:rsidRPr="005E075E" w:rsidRDefault="006365FC" w:rsidP="00DD1838">
            <w:pPr>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участка - 60%</w:t>
            </w:r>
          </w:p>
          <w:p w:rsidR="006365FC" w:rsidRPr="005E075E" w:rsidRDefault="006365FC" w:rsidP="00DD1838">
            <w:pPr>
              <w:rPr>
                <w:rFonts w:ascii="Times New Roman" w:hAnsi="Times New Roman" w:cs="Times New Roman"/>
                <w:sz w:val="24"/>
                <w:szCs w:val="24"/>
              </w:rPr>
            </w:pPr>
            <w:r w:rsidRPr="005E075E">
              <w:rPr>
                <w:rFonts w:ascii="Times New Roman" w:hAnsi="Times New Roman" w:cs="Times New Roman"/>
                <w:sz w:val="24"/>
                <w:szCs w:val="24"/>
              </w:rPr>
              <w:t>Минимальный отступ от красной линии / фасадной границы участка - 5 м</w:t>
            </w:r>
          </w:p>
          <w:p w:rsidR="006365FC" w:rsidRPr="005E075E" w:rsidRDefault="006365FC" w:rsidP="00DD1838">
            <w:pPr>
              <w:rPr>
                <w:rFonts w:ascii="Times New Roman" w:hAnsi="Times New Roman" w:cs="Times New Roman"/>
                <w:sz w:val="24"/>
                <w:szCs w:val="24"/>
              </w:rPr>
            </w:pPr>
            <w:r w:rsidRPr="005E075E">
              <w:rPr>
                <w:rFonts w:ascii="Times New Roman" w:hAnsi="Times New Roman" w:cs="Times New Roman"/>
                <w:sz w:val="24"/>
                <w:szCs w:val="24"/>
              </w:rPr>
              <w:t>Минимальный отступ от соседних участков - 3 м</w:t>
            </w:r>
          </w:p>
        </w:tc>
      </w:tr>
      <w:tr w:rsidR="006365FC" w:rsidRPr="005E075E">
        <w:trPr>
          <w:trHeight w:val="20"/>
        </w:trPr>
        <w:tc>
          <w:tcPr>
            <w:tcW w:w="3828" w:type="dxa"/>
          </w:tcPr>
          <w:p w:rsidR="006365FC" w:rsidRPr="005E075E" w:rsidRDefault="006365FC" w:rsidP="008D264C">
            <w:pPr>
              <w:shd w:val="clear" w:color="auto" w:fill="FFFFFF"/>
              <w:ind w:firstLine="0"/>
              <w:rPr>
                <w:rFonts w:ascii="Times New Roman" w:hAnsi="Times New Roman" w:cs="Times New Roman"/>
                <w:sz w:val="24"/>
                <w:szCs w:val="24"/>
              </w:rPr>
            </w:pPr>
            <w:r w:rsidRPr="005E075E">
              <w:rPr>
                <w:rFonts w:ascii="Times New Roman" w:hAnsi="Times New Roman" w:cs="Times New Roman"/>
                <w:sz w:val="24"/>
                <w:szCs w:val="24"/>
              </w:rPr>
              <w:t>[3.1.1] - Предоставление коммунальных услуг</w:t>
            </w:r>
          </w:p>
          <w:p w:rsidR="006365FC" w:rsidRPr="005E075E" w:rsidRDefault="006365FC" w:rsidP="008D264C">
            <w:pPr>
              <w:ind w:firstLine="34"/>
              <w:rPr>
                <w:rFonts w:ascii="Times New Roman" w:hAnsi="Times New Roman" w:cs="Times New Roman"/>
                <w:sz w:val="24"/>
                <w:szCs w:val="24"/>
              </w:rPr>
            </w:pPr>
            <w:r w:rsidRPr="005E075E">
              <w:rPr>
                <w:rFonts w:ascii="Times New Roman" w:hAnsi="Times New Roman" w:cs="Times New Roman"/>
                <w:sz w:val="24"/>
                <w:szCs w:val="24"/>
              </w:rPr>
              <w:t>[6.8] - Связь</w:t>
            </w:r>
          </w:p>
        </w:tc>
        <w:tc>
          <w:tcPr>
            <w:tcW w:w="6095" w:type="dxa"/>
          </w:tcPr>
          <w:p w:rsidR="006365FC" w:rsidRPr="005E075E" w:rsidRDefault="006365FC" w:rsidP="008D264C">
            <w:pPr>
              <w:keepLines/>
              <w:suppressAutoHyphens/>
              <w:overflowPunct w:val="0"/>
              <w:autoSpaceDE w:val="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площадь земельного участка  – 1 кв. м / 10000 кв.</w:t>
            </w:r>
          </w:p>
          <w:p w:rsidR="006365FC" w:rsidRPr="005E075E" w:rsidRDefault="006365FC" w:rsidP="008D264C">
            <w:pPr>
              <w:keepLines/>
              <w:suppressAutoHyphens/>
              <w:overflowPunct w:val="0"/>
              <w:autoSpaceDE w:val="0"/>
              <w:textAlignment w:val="baseline"/>
              <w:rPr>
                <w:rFonts w:ascii="Times New Roman" w:hAnsi="Times New Roman" w:cs="Times New Roman"/>
                <w:sz w:val="24"/>
                <w:szCs w:val="24"/>
              </w:rPr>
            </w:pPr>
            <w:r w:rsidRPr="005E075E">
              <w:rPr>
                <w:rFonts w:ascii="Times New Roman" w:hAnsi="Times New Roman" w:cs="Times New Roman"/>
                <w:sz w:val="24"/>
                <w:szCs w:val="24"/>
              </w:rPr>
              <w:t>Площадь земельного участка для объектов инженерного обеспечения и вспомогательного инженерного назначения определяется в соответствии с Нормами отвода земельных участков.</w:t>
            </w:r>
          </w:p>
          <w:p w:rsidR="006365FC" w:rsidRPr="005E075E" w:rsidRDefault="006365FC" w:rsidP="008D264C">
            <w:pPr>
              <w:rPr>
                <w:rFonts w:ascii="Times New Roman" w:hAnsi="Times New Roman" w:cs="Times New Roman"/>
                <w:sz w:val="24"/>
                <w:szCs w:val="24"/>
              </w:rPr>
            </w:pPr>
            <w:r w:rsidRPr="005E075E">
              <w:rPr>
                <w:rFonts w:ascii="Times New Roman" w:hAnsi="Times New Roman" w:cs="Times New Roman"/>
                <w:sz w:val="24"/>
                <w:szCs w:val="24"/>
              </w:rPr>
              <w:t>Максимальное количество надземных этажей зданий – 2 этажа</w:t>
            </w:r>
          </w:p>
          <w:p w:rsidR="006365FC" w:rsidRPr="005E075E" w:rsidRDefault="006365FC" w:rsidP="008D264C">
            <w:pPr>
              <w:rPr>
                <w:rFonts w:ascii="Times New Roman" w:hAnsi="Times New Roman" w:cs="Times New Roman"/>
                <w:sz w:val="24"/>
                <w:szCs w:val="24"/>
              </w:rPr>
            </w:pPr>
            <w:r w:rsidRPr="005E075E">
              <w:rPr>
                <w:rFonts w:ascii="Times New Roman" w:hAnsi="Times New Roman" w:cs="Times New Roman"/>
                <w:sz w:val="24"/>
                <w:szCs w:val="24"/>
              </w:rPr>
              <w:t>Максимальное высота зданий – 10 м</w:t>
            </w:r>
          </w:p>
          <w:p w:rsidR="006365FC" w:rsidRPr="005E075E" w:rsidRDefault="006365FC" w:rsidP="008D264C">
            <w:pPr>
              <w:rPr>
                <w:rFonts w:ascii="Times New Roman" w:hAnsi="Times New Roman" w:cs="Times New Roman"/>
                <w:sz w:val="24"/>
                <w:szCs w:val="24"/>
              </w:rPr>
            </w:pPr>
            <w:r w:rsidRPr="005E075E">
              <w:rPr>
                <w:rFonts w:ascii="Times New Roman" w:hAnsi="Times New Roman" w:cs="Times New Roman"/>
                <w:sz w:val="24"/>
                <w:szCs w:val="24"/>
              </w:rPr>
              <w:t>Максимальная высота сооружений - в соответствии с техническими и технологическими характеристиками объектов</w:t>
            </w:r>
          </w:p>
          <w:p w:rsidR="006365FC" w:rsidRPr="005E075E" w:rsidRDefault="006365FC" w:rsidP="008D264C">
            <w:pPr>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участка - 70%</w:t>
            </w:r>
          </w:p>
          <w:p w:rsidR="006365FC" w:rsidRPr="005E075E" w:rsidRDefault="006365FC" w:rsidP="008D264C">
            <w:pPr>
              <w:rPr>
                <w:rFonts w:ascii="Times New Roman" w:hAnsi="Times New Roman" w:cs="Times New Roman"/>
                <w:sz w:val="24"/>
                <w:szCs w:val="24"/>
              </w:rPr>
            </w:pPr>
            <w:r w:rsidRPr="005E075E">
              <w:rPr>
                <w:rFonts w:ascii="Times New Roman" w:hAnsi="Times New Roman" w:cs="Times New Roman"/>
                <w:sz w:val="24"/>
                <w:szCs w:val="24"/>
              </w:rPr>
              <w:t>Минимальный отступ от красной линии / фасадной границы участка - 5 м</w:t>
            </w:r>
          </w:p>
          <w:p w:rsidR="006365FC" w:rsidRPr="005E075E" w:rsidRDefault="006365FC" w:rsidP="008D264C">
            <w:pPr>
              <w:keepLines/>
              <w:suppressAutoHyphens/>
              <w:overflowPunct w:val="0"/>
              <w:autoSpaceDE w:val="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Минимальный отступ от соседних участков - 3 м, а также с учетом охранной зоны объекта.</w:t>
            </w:r>
          </w:p>
        </w:tc>
      </w:tr>
    </w:tbl>
    <w:p w:rsidR="006365FC" w:rsidRPr="0050584D" w:rsidRDefault="006365FC" w:rsidP="00024BDB">
      <w:pPr>
        <w:tabs>
          <w:tab w:val="left" w:pos="2520"/>
        </w:tabs>
        <w:outlineLvl w:val="0"/>
        <w:rPr>
          <w:rFonts w:ascii="Times New Roman" w:hAnsi="Times New Roman" w:cs="Times New Roman"/>
          <w:b/>
          <w:bCs/>
          <w:sz w:val="24"/>
          <w:szCs w:val="24"/>
        </w:rPr>
      </w:pPr>
      <w:bookmarkStart w:id="874" w:name="_Toc470251926"/>
      <w:bookmarkStart w:id="875" w:name="_Toc479729848"/>
    </w:p>
    <w:p w:rsidR="006365FC" w:rsidRPr="0050584D" w:rsidRDefault="006365FC" w:rsidP="00024BDB">
      <w:pPr>
        <w:tabs>
          <w:tab w:val="left" w:pos="2520"/>
        </w:tabs>
        <w:outlineLvl w:val="0"/>
        <w:rPr>
          <w:rFonts w:ascii="Times New Roman" w:hAnsi="Times New Roman" w:cs="Times New Roman"/>
          <w:sz w:val="24"/>
          <w:szCs w:val="24"/>
        </w:rPr>
      </w:pPr>
      <w:bookmarkStart w:id="876" w:name="_Toc485899851"/>
      <w:bookmarkStart w:id="877" w:name="_Toc485902091"/>
      <w:bookmarkStart w:id="878" w:name="_Toc489630338"/>
      <w:bookmarkStart w:id="879" w:name="_Toc489643428"/>
      <w:bookmarkStart w:id="880" w:name="_Toc536808543"/>
      <w:bookmarkStart w:id="881" w:name="_Toc2770892"/>
      <w:bookmarkStart w:id="882" w:name="_Toc2849317"/>
      <w:bookmarkStart w:id="883" w:name="_Toc3399249"/>
      <w:r w:rsidRPr="0050584D">
        <w:rPr>
          <w:rFonts w:ascii="Times New Roman" w:hAnsi="Times New Roman" w:cs="Times New Roman"/>
          <w:sz w:val="24"/>
          <w:szCs w:val="24"/>
        </w:rPr>
        <w:t>2.3) Вспомогательные виды и параметры разрешенного использования земельных участков и объектов капитального строительства</w:t>
      </w:r>
      <w:bookmarkEnd w:id="874"/>
      <w:bookmarkEnd w:id="875"/>
      <w:bookmarkEnd w:id="876"/>
      <w:bookmarkEnd w:id="877"/>
      <w:bookmarkEnd w:id="878"/>
      <w:bookmarkEnd w:id="879"/>
      <w:bookmarkEnd w:id="880"/>
      <w:bookmarkEnd w:id="881"/>
      <w:bookmarkEnd w:id="882"/>
      <w:bookmarkEnd w:id="883"/>
    </w:p>
    <w:tbl>
      <w:tblPr>
        <w:tblW w:w="978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28"/>
        <w:gridCol w:w="5953"/>
      </w:tblGrid>
      <w:tr w:rsidR="006365FC" w:rsidRPr="005E075E">
        <w:trPr>
          <w:trHeight w:val="552"/>
          <w:tblHeader/>
        </w:trPr>
        <w:tc>
          <w:tcPr>
            <w:tcW w:w="3828" w:type="dxa"/>
            <w:vAlign w:val="center"/>
          </w:tcPr>
          <w:p w:rsidR="006365FC" w:rsidRPr="0050584D" w:rsidRDefault="006365FC" w:rsidP="00DD1838">
            <w:pPr>
              <w:ind w:firstLine="425"/>
              <w:jc w:val="center"/>
              <w:rPr>
                <w:rFonts w:ascii="Times New Roman" w:eastAsia="SimSun" w:hAnsi="Times New Roman" w:cs="Times New Roman"/>
                <w:b/>
                <w:bCs/>
                <w:sz w:val="24"/>
                <w:szCs w:val="24"/>
                <w:lang w:eastAsia="zh-CN"/>
              </w:rPr>
            </w:pPr>
            <w:r w:rsidRPr="0050584D">
              <w:rPr>
                <w:rFonts w:ascii="Times New Roman" w:eastAsia="SimSun" w:hAnsi="Times New Roman" w:cs="Times New Roman"/>
                <w:b/>
                <w:bCs/>
                <w:sz w:val="24"/>
                <w:szCs w:val="24"/>
                <w:lang w:eastAsia="zh-CN"/>
              </w:rPr>
              <w:t>Виды использования</w:t>
            </w:r>
          </w:p>
        </w:tc>
        <w:tc>
          <w:tcPr>
            <w:tcW w:w="5953" w:type="dxa"/>
            <w:vAlign w:val="center"/>
          </w:tcPr>
          <w:p w:rsidR="006365FC" w:rsidRPr="0050584D" w:rsidRDefault="006365FC" w:rsidP="00DD1838">
            <w:pPr>
              <w:tabs>
                <w:tab w:val="left" w:pos="2520"/>
              </w:tabs>
              <w:ind w:firstLine="425"/>
              <w:jc w:val="center"/>
              <w:rPr>
                <w:rFonts w:ascii="Times New Roman" w:eastAsia="SimSun" w:hAnsi="Times New Roman" w:cs="Times New Roman"/>
                <w:b/>
                <w:bCs/>
                <w:sz w:val="24"/>
                <w:szCs w:val="24"/>
                <w:lang w:eastAsia="zh-CN"/>
              </w:rPr>
            </w:pPr>
            <w:r w:rsidRPr="0050584D">
              <w:rPr>
                <w:rFonts w:ascii="Times New Roman" w:eastAsia="SimSun" w:hAnsi="Times New Roman" w:cs="Times New Roman"/>
                <w:b/>
                <w:bCs/>
                <w:sz w:val="24"/>
                <w:szCs w:val="24"/>
                <w:lang w:eastAsia="zh-CN"/>
              </w:rPr>
              <w:t>Предельные параметры разрешенного строительства</w:t>
            </w:r>
          </w:p>
        </w:tc>
      </w:tr>
      <w:tr w:rsidR="006365FC" w:rsidRPr="005E075E">
        <w:tc>
          <w:tcPr>
            <w:tcW w:w="3828" w:type="dxa"/>
            <w:vAlign w:val="center"/>
          </w:tcPr>
          <w:p w:rsidR="006365FC" w:rsidRPr="0050584D" w:rsidRDefault="006365FC" w:rsidP="0072024E">
            <w:pPr>
              <w:ind w:firstLine="0"/>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Хозяйственные постройки для содержания инвентаря  и других хозяйственных нужд, склады, ангары для хранения оборудования, инвентаря и пр.</w:t>
            </w:r>
          </w:p>
          <w:p w:rsidR="006365FC" w:rsidRPr="0050584D" w:rsidRDefault="006365FC" w:rsidP="0072024E">
            <w:pPr>
              <w:ind w:firstLine="0"/>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Навесы, беседки, площадки для отдыха</w:t>
            </w:r>
          </w:p>
          <w:p w:rsidR="006365FC" w:rsidRPr="0050584D" w:rsidRDefault="006365FC" w:rsidP="0072024E">
            <w:pPr>
              <w:ind w:firstLine="0"/>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Элементы благоустройства, малые архитектурные формы</w:t>
            </w:r>
          </w:p>
          <w:p w:rsidR="006365FC" w:rsidRPr="0050584D" w:rsidRDefault="006365FC" w:rsidP="0072024E">
            <w:pPr>
              <w:ind w:firstLine="0"/>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Стоянки для автомобилей надземные открытого и закрытого типов, открытые площадки, предназначенные для стоянки автомобилей</w:t>
            </w:r>
          </w:p>
          <w:p w:rsidR="006365FC" w:rsidRPr="0050584D" w:rsidRDefault="006365FC" w:rsidP="0072024E">
            <w:pPr>
              <w:ind w:firstLine="0"/>
              <w:rPr>
                <w:rFonts w:ascii="Times New Roman" w:eastAsia="SimSun" w:hAnsi="Times New Roman"/>
                <w:sz w:val="24"/>
                <w:szCs w:val="24"/>
                <w:lang w:eastAsia="zh-CN"/>
              </w:rPr>
            </w:pPr>
            <w:r w:rsidRPr="005E075E">
              <w:rPr>
                <w:rFonts w:ascii="Times New Roman" w:hAnsi="Times New Roman" w:cs="Times New Roman"/>
                <w:sz w:val="24"/>
                <w:szCs w:val="24"/>
              </w:rPr>
              <w:t>Загоны, навесы, ангары, кровли для скота </w:t>
            </w:r>
          </w:p>
          <w:p w:rsidR="006365FC" w:rsidRPr="0050584D" w:rsidRDefault="006365FC" w:rsidP="0072024E">
            <w:pPr>
              <w:ind w:firstLine="0"/>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Пункты охраны, контрольно-пропускные пункты, весовые</w:t>
            </w:r>
          </w:p>
          <w:p w:rsidR="006365FC" w:rsidRPr="0050584D" w:rsidRDefault="006365FC" w:rsidP="0072024E">
            <w:pPr>
              <w:ind w:firstLine="0"/>
              <w:rPr>
                <w:rFonts w:ascii="Times New Roman" w:eastAsia="SimSun" w:hAnsi="Times New Roman" w:cs="Times New Roman"/>
                <w:sz w:val="24"/>
                <w:szCs w:val="24"/>
                <w:lang w:eastAsia="zh-CN"/>
              </w:rPr>
            </w:pPr>
            <w:r w:rsidRPr="005E075E">
              <w:rPr>
                <w:rFonts w:ascii="Times New Roman" w:hAnsi="Times New Roman" w:cs="Times New Roman"/>
                <w:sz w:val="24"/>
                <w:szCs w:val="24"/>
              </w:rPr>
              <w:t>Колодцы, гидротехнические и мелиоративные сооружения для осуществления искусственного орошения, пруды </w:t>
            </w:r>
            <w:r w:rsidRPr="0050584D">
              <w:rPr>
                <w:rFonts w:ascii="Times New Roman" w:eastAsia="SimSun" w:hAnsi="Times New Roman" w:cs="Times New Roman"/>
                <w:sz w:val="24"/>
                <w:szCs w:val="24"/>
                <w:lang w:eastAsia="zh-CN"/>
              </w:rPr>
              <w:t xml:space="preserve"> </w:t>
            </w:r>
          </w:p>
          <w:p w:rsidR="006365FC" w:rsidRPr="0050584D" w:rsidRDefault="006365FC" w:rsidP="0072024E">
            <w:pPr>
              <w:ind w:firstLine="0"/>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Объекты инженерного обеспечения</w:t>
            </w:r>
          </w:p>
          <w:p w:rsidR="006365FC" w:rsidRPr="0050584D" w:rsidRDefault="006365FC" w:rsidP="0072024E">
            <w:pPr>
              <w:ind w:firstLine="0"/>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Туалеты, гидронепроницаемые выгребы, септики</w:t>
            </w:r>
          </w:p>
          <w:p w:rsidR="006365FC" w:rsidRPr="0050584D" w:rsidRDefault="006365FC" w:rsidP="0072024E">
            <w:pPr>
              <w:ind w:firstLine="0"/>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Площадки для сбора твердых бытовых отходов</w:t>
            </w:r>
          </w:p>
        </w:tc>
        <w:tc>
          <w:tcPr>
            <w:tcW w:w="5953" w:type="dxa"/>
            <w:vAlign w:val="center"/>
          </w:tcPr>
          <w:p w:rsidR="006365FC" w:rsidRPr="005E075E" w:rsidRDefault="006365FC" w:rsidP="0072024E">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Максимальное количество надземных этажей  – 1 этаж.</w:t>
            </w:r>
          </w:p>
          <w:p w:rsidR="006365FC" w:rsidRPr="005E075E" w:rsidRDefault="006365FC" w:rsidP="0072024E">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Максимальная высота строений - 6 м.</w:t>
            </w:r>
          </w:p>
          <w:p w:rsidR="006365FC" w:rsidRPr="005E075E" w:rsidRDefault="006365FC" w:rsidP="0072024E">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от красной линии - 10 м (если не установлены красные линии - от фасадной границы участка)</w:t>
            </w:r>
          </w:p>
          <w:p w:rsidR="006365FC" w:rsidRPr="005E075E" w:rsidRDefault="006365FC" w:rsidP="0072024E">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и сооружений от границ соседних участков - 3 м</w:t>
            </w:r>
          </w:p>
          <w:p w:rsidR="006365FC" w:rsidRPr="005E075E" w:rsidRDefault="006365FC" w:rsidP="0072024E">
            <w:pPr>
              <w:ind w:firstLine="0"/>
              <w:rPr>
                <w:rFonts w:ascii="Times New Roman" w:hAnsi="Times New Roman" w:cs="Times New Roman"/>
                <w:sz w:val="24"/>
                <w:szCs w:val="24"/>
              </w:rPr>
            </w:pPr>
            <w:r w:rsidRPr="005E075E">
              <w:rPr>
                <w:rFonts w:ascii="Times New Roman" w:hAnsi="Times New Roman" w:cs="Times New Roman"/>
                <w:sz w:val="24"/>
                <w:szCs w:val="24"/>
              </w:rPr>
              <w:t>Открытые склады твердого топлива и других пылящих материалов следует размещать с наветренной стороны с разрывом не менее 50 м до ближайших бытовых помещений.</w:t>
            </w:r>
          </w:p>
          <w:p w:rsidR="006365FC" w:rsidRPr="005E075E" w:rsidRDefault="006365FC" w:rsidP="0072024E">
            <w:pPr>
              <w:ind w:firstLine="0"/>
              <w:rPr>
                <w:rFonts w:ascii="Times New Roman" w:hAnsi="Times New Roman" w:cs="Times New Roman"/>
                <w:sz w:val="24"/>
                <w:szCs w:val="24"/>
              </w:rPr>
            </w:pPr>
            <w:r w:rsidRPr="005E075E">
              <w:rPr>
                <w:rFonts w:ascii="Times New Roman" w:hAnsi="Times New Roman" w:cs="Times New Roman"/>
                <w:sz w:val="24"/>
                <w:szCs w:val="24"/>
              </w:rPr>
              <w:t>Расстояние от дворовых туалетов до производственных зданий и складов должно быть не менее 30 м.</w:t>
            </w:r>
          </w:p>
          <w:p w:rsidR="006365FC" w:rsidRPr="005E075E" w:rsidRDefault="006365FC" w:rsidP="0072024E">
            <w:pPr>
              <w:ind w:firstLine="0"/>
              <w:rPr>
                <w:rFonts w:ascii="Times New Roman" w:hAnsi="Times New Roman" w:cs="Times New Roman"/>
                <w:sz w:val="24"/>
                <w:szCs w:val="24"/>
              </w:rPr>
            </w:pPr>
            <w:r w:rsidRPr="005E075E">
              <w:rPr>
                <w:rFonts w:ascii="Times New Roman" w:hAnsi="Times New Roman" w:cs="Times New Roman"/>
                <w:sz w:val="24"/>
                <w:szCs w:val="24"/>
              </w:rPr>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rsidR="006365FC" w:rsidRPr="005E075E" w:rsidRDefault="006365FC" w:rsidP="0072024E">
            <w:pPr>
              <w:ind w:firstLine="0"/>
              <w:rPr>
                <w:rFonts w:ascii="Times New Roman" w:hAnsi="Times New Roman" w:cs="Times New Roman"/>
                <w:sz w:val="24"/>
                <w:szCs w:val="24"/>
              </w:rPr>
            </w:pPr>
            <w:r w:rsidRPr="005E075E">
              <w:rPr>
                <w:rFonts w:ascii="Times New Roman" w:hAnsi="Times New Roman" w:cs="Times New Roman"/>
                <w:sz w:val="24"/>
                <w:szCs w:val="24"/>
              </w:rPr>
              <w:t>Для размещения мусоросборников проектируются асфальтированные площадки, расположенные не ближе 30 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rsidR="006365FC" w:rsidRPr="005E075E" w:rsidRDefault="006365FC" w:rsidP="0072024E">
            <w:pPr>
              <w:ind w:firstLine="0"/>
              <w:rPr>
                <w:rFonts w:ascii="Times New Roman" w:hAnsi="Times New Roman" w:cs="Times New Roman"/>
                <w:sz w:val="24"/>
                <w:szCs w:val="24"/>
              </w:rPr>
            </w:pPr>
            <w:r w:rsidRPr="005E075E">
              <w:rPr>
                <w:rFonts w:ascii="Times New Roman" w:hAnsi="Times New Roman" w:cs="Times New Roman"/>
                <w:sz w:val="24"/>
                <w:szCs w:val="24"/>
              </w:rPr>
              <w:t>На территории предприятия предусматриваются санитарно-защитные разрывы до мест выдачи и приема пищевой продукции:</w:t>
            </w:r>
          </w:p>
          <w:p w:rsidR="006365FC" w:rsidRPr="005E075E" w:rsidRDefault="006365FC" w:rsidP="0072024E">
            <w:pPr>
              <w:ind w:firstLine="0"/>
              <w:rPr>
                <w:rFonts w:ascii="Times New Roman" w:hAnsi="Times New Roman" w:cs="Times New Roman"/>
                <w:sz w:val="24"/>
                <w:szCs w:val="24"/>
              </w:rPr>
            </w:pPr>
            <w:r w:rsidRPr="005E075E">
              <w:rPr>
                <w:rFonts w:ascii="Times New Roman" w:hAnsi="Times New Roman" w:cs="Times New Roman"/>
                <w:sz w:val="24"/>
                <w:szCs w:val="24"/>
              </w:rPr>
              <w:t>-от карантина, изолятора и санитарной бойни, размещаемых в отдельном здании - не менее 100 м;</w:t>
            </w:r>
          </w:p>
          <w:p w:rsidR="006365FC" w:rsidRPr="005E075E" w:rsidRDefault="006365FC" w:rsidP="0072024E">
            <w:pPr>
              <w:ind w:firstLine="0"/>
              <w:rPr>
                <w:rFonts w:ascii="Times New Roman" w:hAnsi="Times New Roman" w:cs="Times New Roman"/>
                <w:sz w:val="24"/>
                <w:szCs w:val="24"/>
              </w:rPr>
            </w:pPr>
            <w:r w:rsidRPr="005E075E">
              <w:rPr>
                <w:rFonts w:ascii="Times New Roman" w:hAnsi="Times New Roman" w:cs="Times New Roman"/>
                <w:sz w:val="24"/>
                <w:szCs w:val="24"/>
              </w:rPr>
              <w:t>-от открытых загонов содержания скота - не менее 50 м;</w:t>
            </w:r>
          </w:p>
          <w:p w:rsidR="006365FC" w:rsidRPr="0050584D" w:rsidRDefault="006365FC" w:rsidP="0072024E">
            <w:pPr>
              <w:ind w:firstLine="0"/>
              <w:rPr>
                <w:rFonts w:ascii="Times New Roman" w:eastAsia="SimSun" w:hAnsi="Times New Roman"/>
                <w:sz w:val="24"/>
                <w:szCs w:val="24"/>
                <w:lang w:eastAsia="zh-CN"/>
              </w:rPr>
            </w:pPr>
            <w:r w:rsidRPr="005E075E">
              <w:rPr>
                <w:rFonts w:ascii="Times New Roman" w:hAnsi="Times New Roman" w:cs="Times New Roman"/>
                <w:sz w:val="24"/>
                <w:szCs w:val="24"/>
              </w:rPr>
              <w:t>-от закрытых помещений базы предубойного содержания скота и от складов хранения твердого топлива - не менее 25 м.</w:t>
            </w:r>
          </w:p>
        </w:tc>
      </w:tr>
    </w:tbl>
    <w:p w:rsidR="006365FC" w:rsidRPr="0050584D" w:rsidRDefault="006365FC" w:rsidP="0001186D">
      <w:pPr>
        <w:ind w:firstLine="851"/>
        <w:outlineLvl w:val="0"/>
        <w:rPr>
          <w:rFonts w:ascii="Times New Roman" w:hAnsi="Times New Roman" w:cs="Times New Roman"/>
          <w:b/>
          <w:bCs/>
          <w:sz w:val="24"/>
          <w:szCs w:val="24"/>
          <w:u w:val="single"/>
        </w:rPr>
      </w:pPr>
      <w:bookmarkStart w:id="884" w:name="_Toc486964689"/>
      <w:bookmarkStart w:id="885" w:name="_Toc3399250"/>
    </w:p>
    <w:p w:rsidR="006365FC" w:rsidRPr="0050584D" w:rsidRDefault="006365FC" w:rsidP="00D8260C">
      <w:pPr>
        <w:ind w:firstLine="851"/>
        <w:outlineLvl w:val="0"/>
        <w:rPr>
          <w:b/>
          <w:bCs/>
        </w:rPr>
      </w:pPr>
      <w:r>
        <w:rPr>
          <w:rFonts w:ascii="Times New Roman" w:hAnsi="Times New Roman" w:cs="Times New Roman"/>
          <w:b/>
          <w:bCs/>
          <w:sz w:val="24"/>
          <w:szCs w:val="24"/>
          <w:u w:val="single"/>
        </w:rPr>
        <w:t>3) СХ-3</w:t>
      </w:r>
      <w:r w:rsidRPr="0050584D">
        <w:rPr>
          <w:rFonts w:ascii="Times New Roman" w:hAnsi="Times New Roman" w:cs="Times New Roman"/>
          <w:b/>
          <w:bCs/>
          <w:sz w:val="24"/>
          <w:szCs w:val="24"/>
          <w:u w:val="single"/>
        </w:rPr>
        <w:t xml:space="preserve">. Зона </w:t>
      </w:r>
      <w:bookmarkEnd w:id="884"/>
      <w:bookmarkEnd w:id="885"/>
      <w:r>
        <w:rPr>
          <w:rFonts w:ascii="Times New Roman" w:hAnsi="Times New Roman" w:cs="Times New Roman"/>
          <w:b/>
          <w:bCs/>
          <w:sz w:val="24"/>
          <w:szCs w:val="24"/>
          <w:u w:val="single"/>
        </w:rPr>
        <w:t>садоводческих, огороднических или дачных некоммерческих объединений граждан</w:t>
      </w:r>
      <w:r w:rsidRPr="0050584D">
        <w:rPr>
          <w:b/>
          <w:bCs/>
        </w:rPr>
        <w:t xml:space="preserve"> </w:t>
      </w:r>
    </w:p>
    <w:p w:rsidR="006365FC" w:rsidRPr="0050584D" w:rsidRDefault="006365FC" w:rsidP="00D8260C">
      <w:pPr>
        <w:tabs>
          <w:tab w:val="left" w:pos="2520"/>
        </w:tabs>
        <w:outlineLvl w:val="0"/>
        <w:rPr>
          <w:rFonts w:ascii="Times New Roman" w:hAnsi="Times New Roman" w:cs="Times New Roman"/>
          <w:sz w:val="24"/>
          <w:szCs w:val="24"/>
        </w:rPr>
      </w:pPr>
      <w:bookmarkStart w:id="886" w:name="_Toc3399251"/>
      <w:r w:rsidRPr="0050584D">
        <w:rPr>
          <w:rFonts w:ascii="Times New Roman" w:hAnsi="Times New Roman" w:cs="Times New Roman"/>
          <w:sz w:val="24"/>
          <w:szCs w:val="24"/>
        </w:rPr>
        <w:t>3.1) Основные виды и параметры разрешенного использования земельных участков и объектов капитального строительства</w:t>
      </w:r>
      <w:bookmarkEnd w:id="886"/>
    </w:p>
    <w:tbl>
      <w:tblPr>
        <w:tblW w:w="992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28"/>
        <w:gridCol w:w="6095"/>
      </w:tblGrid>
      <w:tr w:rsidR="006365FC" w:rsidRPr="005E075E">
        <w:trPr>
          <w:trHeight w:val="1020"/>
          <w:tblHeader/>
        </w:trPr>
        <w:tc>
          <w:tcPr>
            <w:tcW w:w="3828" w:type="dxa"/>
            <w:vAlign w:val="center"/>
          </w:tcPr>
          <w:p w:rsidR="006365FC" w:rsidRPr="005E075E" w:rsidRDefault="006365FC" w:rsidP="00DD1838">
            <w:pPr>
              <w:tabs>
                <w:tab w:val="left" w:pos="2520"/>
              </w:tabs>
              <w:jc w:val="center"/>
              <w:rPr>
                <w:rFonts w:ascii="Times New Roman" w:hAnsi="Times New Roman" w:cs="Times New Roman"/>
                <w:b/>
                <w:bCs/>
                <w:sz w:val="24"/>
                <w:szCs w:val="24"/>
              </w:rPr>
            </w:pPr>
            <w:r w:rsidRPr="005E075E">
              <w:rPr>
                <w:rFonts w:ascii="Times New Roman" w:hAnsi="Times New Roman" w:cs="Times New Roman"/>
                <w:b/>
                <w:bCs/>
                <w:sz w:val="24"/>
                <w:szCs w:val="24"/>
              </w:rPr>
              <w:t>Виды разрешенного использования земельных участков и объектов капитального строительства</w:t>
            </w:r>
          </w:p>
        </w:tc>
        <w:tc>
          <w:tcPr>
            <w:tcW w:w="6095" w:type="dxa"/>
            <w:vAlign w:val="center"/>
          </w:tcPr>
          <w:p w:rsidR="006365FC" w:rsidRPr="005E075E" w:rsidRDefault="006365FC" w:rsidP="00DD1838">
            <w:pPr>
              <w:tabs>
                <w:tab w:val="left" w:pos="2520"/>
              </w:tabs>
              <w:jc w:val="center"/>
              <w:rPr>
                <w:rFonts w:ascii="Times New Roman" w:hAnsi="Times New Roman" w:cs="Times New Roman"/>
                <w:b/>
                <w:bCs/>
                <w:sz w:val="24"/>
                <w:szCs w:val="24"/>
              </w:rPr>
            </w:pPr>
            <w:r w:rsidRPr="005E075E">
              <w:rPr>
                <w:rFonts w:ascii="Times New Roman" w:hAnsi="Times New Roman" w:cs="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365FC" w:rsidRPr="005E075E">
        <w:trPr>
          <w:trHeight w:val="274"/>
        </w:trPr>
        <w:tc>
          <w:tcPr>
            <w:tcW w:w="3828" w:type="dxa"/>
          </w:tcPr>
          <w:p w:rsidR="006365FC" w:rsidRPr="005E075E" w:rsidRDefault="006365FC" w:rsidP="0072024E">
            <w:pPr>
              <w:ind w:firstLine="34"/>
              <w:rPr>
                <w:rFonts w:ascii="Times New Roman" w:hAnsi="Times New Roman" w:cs="Times New Roman"/>
                <w:sz w:val="24"/>
                <w:szCs w:val="24"/>
              </w:rPr>
            </w:pPr>
            <w:r w:rsidRPr="005E075E">
              <w:rPr>
                <w:rFonts w:ascii="Times New Roman" w:hAnsi="Times New Roman" w:cs="Times New Roman"/>
                <w:sz w:val="24"/>
                <w:szCs w:val="24"/>
              </w:rPr>
              <w:t xml:space="preserve">[13.0] - Земельные участки общего назначения </w:t>
            </w:r>
          </w:p>
          <w:p w:rsidR="006365FC" w:rsidRPr="005E075E" w:rsidRDefault="006365FC" w:rsidP="0072024E">
            <w:pPr>
              <w:ind w:firstLine="34"/>
              <w:rPr>
                <w:rFonts w:ascii="Times New Roman" w:hAnsi="Times New Roman" w:cs="Times New Roman"/>
                <w:sz w:val="24"/>
                <w:szCs w:val="24"/>
              </w:rPr>
            </w:pPr>
            <w:r w:rsidRPr="005E075E">
              <w:rPr>
                <w:rFonts w:ascii="Times New Roman" w:hAnsi="Times New Roman" w:cs="Times New Roman"/>
                <w:sz w:val="24"/>
                <w:szCs w:val="24"/>
              </w:rPr>
              <w:t>[13.1] - Ведение огородничества</w:t>
            </w:r>
          </w:p>
          <w:p w:rsidR="006365FC" w:rsidRPr="005E075E" w:rsidRDefault="006365FC" w:rsidP="0072024E">
            <w:pPr>
              <w:ind w:firstLine="34"/>
              <w:rPr>
                <w:rFonts w:ascii="Times New Roman" w:hAnsi="Times New Roman" w:cs="Times New Roman"/>
                <w:sz w:val="24"/>
                <w:szCs w:val="24"/>
              </w:rPr>
            </w:pPr>
            <w:r w:rsidRPr="005E075E">
              <w:rPr>
                <w:rFonts w:ascii="Times New Roman" w:hAnsi="Times New Roman" w:cs="Times New Roman"/>
                <w:sz w:val="24"/>
                <w:szCs w:val="24"/>
              </w:rPr>
              <w:t>[13.2] - Ведение садоводства</w:t>
            </w:r>
          </w:p>
          <w:p w:rsidR="006365FC" w:rsidRPr="005E075E" w:rsidRDefault="006365FC" w:rsidP="0072024E">
            <w:pPr>
              <w:ind w:firstLine="34"/>
              <w:rPr>
                <w:rFonts w:ascii="Times New Roman" w:hAnsi="Times New Roman" w:cs="Times New Roman"/>
                <w:sz w:val="24"/>
                <w:szCs w:val="24"/>
              </w:rPr>
            </w:pPr>
            <w:r w:rsidRPr="005E075E">
              <w:rPr>
                <w:rFonts w:ascii="Times New Roman" w:hAnsi="Times New Roman" w:cs="Times New Roman"/>
                <w:sz w:val="24"/>
                <w:szCs w:val="24"/>
              </w:rPr>
              <w:t xml:space="preserve"> </w:t>
            </w:r>
          </w:p>
        </w:tc>
        <w:tc>
          <w:tcPr>
            <w:tcW w:w="6095" w:type="dxa"/>
            <w:vAlign w:val="center"/>
          </w:tcPr>
          <w:p w:rsidR="006365FC" w:rsidRPr="005E075E" w:rsidRDefault="006365FC" w:rsidP="0072024E">
            <w:pPr>
              <w:keepLines/>
              <w:suppressAutoHyphens/>
              <w:overflowPunct w:val="0"/>
              <w:autoSpaceDE w:val="0"/>
              <w:ind w:firstLine="34"/>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площадь земельного участка  – 300 кв. м / 1500 кв. м</w:t>
            </w:r>
          </w:p>
          <w:p w:rsidR="006365FC" w:rsidRPr="005E075E" w:rsidRDefault="006365FC" w:rsidP="0072024E">
            <w:pPr>
              <w:keepLines/>
              <w:suppressAutoHyphens/>
              <w:overflowPunct w:val="0"/>
              <w:autoSpaceDE w:val="0"/>
              <w:ind w:firstLine="34"/>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ширина земельного участка вдоль фронта улицы (проезда) – 8 м /32 м</w:t>
            </w:r>
          </w:p>
          <w:p w:rsidR="006365FC" w:rsidRPr="005E075E" w:rsidRDefault="006365FC" w:rsidP="0072024E">
            <w:pPr>
              <w:ind w:firstLine="34"/>
              <w:rPr>
                <w:rFonts w:ascii="Times New Roman" w:hAnsi="Times New Roman" w:cs="Times New Roman"/>
                <w:sz w:val="24"/>
                <w:szCs w:val="24"/>
              </w:rPr>
            </w:pPr>
            <w:r w:rsidRPr="005E075E">
              <w:rPr>
                <w:rFonts w:ascii="Times New Roman" w:hAnsi="Times New Roman" w:cs="Times New Roman"/>
                <w:sz w:val="24"/>
                <w:szCs w:val="24"/>
              </w:rPr>
              <w:t xml:space="preserve">Максимальное количество надземных этажей (включая мансардный) – 3 этаж </w:t>
            </w:r>
          </w:p>
          <w:p w:rsidR="006365FC" w:rsidRPr="005E075E" w:rsidRDefault="006365FC" w:rsidP="0072024E">
            <w:pPr>
              <w:ind w:firstLine="34"/>
              <w:rPr>
                <w:rFonts w:ascii="Times New Roman" w:hAnsi="Times New Roman" w:cs="Times New Roman"/>
                <w:sz w:val="24"/>
                <w:szCs w:val="24"/>
              </w:rPr>
            </w:pPr>
            <w:r w:rsidRPr="005E075E">
              <w:rPr>
                <w:rFonts w:ascii="Times New Roman" w:hAnsi="Times New Roman" w:cs="Times New Roman"/>
                <w:sz w:val="24"/>
                <w:szCs w:val="24"/>
              </w:rPr>
              <w:t>Максимальная высота зданий, строений - 20 м</w:t>
            </w:r>
          </w:p>
          <w:p w:rsidR="006365FC" w:rsidRPr="005E075E" w:rsidRDefault="006365FC" w:rsidP="0072024E">
            <w:pPr>
              <w:ind w:firstLine="34"/>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участка - 40%</w:t>
            </w:r>
          </w:p>
          <w:p w:rsidR="006365FC" w:rsidRPr="005E075E" w:rsidRDefault="006365FC" w:rsidP="0072024E">
            <w:pPr>
              <w:ind w:firstLine="34"/>
              <w:rPr>
                <w:rFonts w:ascii="Times New Roman" w:hAnsi="Times New Roman" w:cs="Times New Roman"/>
                <w:sz w:val="24"/>
                <w:szCs w:val="24"/>
              </w:rPr>
            </w:pPr>
            <w:r w:rsidRPr="005E075E">
              <w:rPr>
                <w:rFonts w:ascii="Times New Roman" w:hAnsi="Times New Roman" w:cs="Times New Roman"/>
                <w:sz w:val="24"/>
                <w:szCs w:val="24"/>
              </w:rPr>
              <w:t xml:space="preserve">Минимальный отступ строений от красной линии - 3 м (если не установлены красные линии - от фасадной границы участка) </w:t>
            </w:r>
          </w:p>
          <w:p w:rsidR="006365FC" w:rsidRPr="005E075E" w:rsidRDefault="006365FC" w:rsidP="0072024E">
            <w:pPr>
              <w:ind w:firstLine="34"/>
              <w:rPr>
                <w:rFonts w:ascii="Times New Roman" w:hAnsi="Times New Roman" w:cs="Times New Roman"/>
                <w:sz w:val="24"/>
                <w:szCs w:val="24"/>
              </w:rPr>
            </w:pPr>
            <w:r w:rsidRPr="005E075E">
              <w:rPr>
                <w:rFonts w:ascii="Times New Roman" w:hAnsi="Times New Roman" w:cs="Times New Roman"/>
                <w:sz w:val="24"/>
                <w:szCs w:val="24"/>
              </w:rPr>
              <w:t xml:space="preserve">Минимальный отступ строений до границ соседнего участка - 3 м </w:t>
            </w:r>
          </w:p>
          <w:p w:rsidR="006365FC" w:rsidRPr="005E075E" w:rsidRDefault="006365FC" w:rsidP="0072024E">
            <w:pPr>
              <w:ind w:firstLine="34"/>
              <w:rPr>
                <w:rFonts w:ascii="Times New Roman" w:hAnsi="Times New Roman" w:cs="Times New Roman"/>
                <w:sz w:val="24"/>
                <w:szCs w:val="24"/>
              </w:rPr>
            </w:pPr>
            <w:r w:rsidRPr="005E075E">
              <w:rPr>
                <w:rFonts w:ascii="Times New Roman" w:hAnsi="Times New Roman" w:cs="Times New Roman"/>
                <w:sz w:val="24"/>
                <w:szCs w:val="24"/>
              </w:rPr>
              <w:t>Здания и сооружения общего пользования должны отстоять от границ садовых участков не менее чем на 4 м.</w:t>
            </w:r>
          </w:p>
        </w:tc>
      </w:tr>
      <w:tr w:rsidR="006365FC" w:rsidRPr="005E075E">
        <w:trPr>
          <w:trHeight w:val="604"/>
        </w:trPr>
        <w:tc>
          <w:tcPr>
            <w:tcW w:w="3828" w:type="dxa"/>
          </w:tcPr>
          <w:p w:rsidR="006365FC" w:rsidRPr="005E075E" w:rsidRDefault="006365FC" w:rsidP="00262D08">
            <w:pPr>
              <w:tabs>
                <w:tab w:val="left" w:pos="318"/>
              </w:tabs>
              <w:ind w:left="34" w:firstLine="0"/>
              <w:rPr>
                <w:rFonts w:ascii="Times New Roman" w:hAnsi="Times New Roman" w:cs="Times New Roman"/>
                <w:sz w:val="24"/>
                <w:szCs w:val="24"/>
              </w:rPr>
            </w:pPr>
            <w:r w:rsidRPr="005E075E">
              <w:rPr>
                <w:rFonts w:ascii="Times New Roman" w:hAnsi="Times New Roman" w:cs="Times New Roman"/>
                <w:sz w:val="24"/>
                <w:szCs w:val="24"/>
              </w:rPr>
              <w:t xml:space="preserve"> [12.0] - Земельные участки (территории) общего пользования</w:t>
            </w:r>
          </w:p>
          <w:p w:rsidR="006365FC" w:rsidRPr="005E075E" w:rsidRDefault="006365FC" w:rsidP="00262D08">
            <w:pPr>
              <w:tabs>
                <w:tab w:val="left" w:pos="318"/>
              </w:tabs>
              <w:ind w:left="90" w:firstLine="0"/>
              <w:rPr>
                <w:rFonts w:ascii="Times New Roman" w:hAnsi="Times New Roman" w:cs="Times New Roman"/>
                <w:sz w:val="24"/>
                <w:szCs w:val="24"/>
              </w:rPr>
            </w:pPr>
            <w:r w:rsidRPr="005E075E">
              <w:rPr>
                <w:rFonts w:ascii="Times New Roman" w:hAnsi="Times New Roman" w:cs="Times New Roman"/>
                <w:sz w:val="24"/>
                <w:szCs w:val="24"/>
              </w:rPr>
              <w:t xml:space="preserve">[12.0.1] - Улично-дорожная сеть </w:t>
            </w:r>
          </w:p>
          <w:p w:rsidR="006365FC" w:rsidRPr="005E075E" w:rsidRDefault="006365FC" w:rsidP="00262D08">
            <w:pPr>
              <w:tabs>
                <w:tab w:val="left" w:pos="318"/>
              </w:tabs>
              <w:ind w:left="90" w:firstLine="0"/>
              <w:rPr>
                <w:rFonts w:ascii="Times New Roman" w:hAnsi="Times New Roman" w:cs="Times New Roman"/>
                <w:sz w:val="24"/>
                <w:szCs w:val="24"/>
              </w:rPr>
            </w:pPr>
            <w:r w:rsidRPr="005E075E">
              <w:rPr>
                <w:rFonts w:ascii="Times New Roman" w:hAnsi="Times New Roman" w:cs="Times New Roman"/>
                <w:sz w:val="24"/>
                <w:szCs w:val="24"/>
              </w:rPr>
              <w:t xml:space="preserve">[12.0.2] - Благоустройство территории </w:t>
            </w:r>
          </w:p>
        </w:tc>
        <w:tc>
          <w:tcPr>
            <w:tcW w:w="6095" w:type="dxa"/>
          </w:tcPr>
          <w:p w:rsidR="006365FC" w:rsidRPr="005E075E" w:rsidRDefault="006365FC" w:rsidP="00DD1838">
            <w:pPr>
              <w:ind w:left="219" w:hanging="219"/>
              <w:rPr>
                <w:rFonts w:ascii="Times New Roman" w:hAnsi="Times New Roman" w:cs="Times New Roman"/>
                <w:sz w:val="24"/>
                <w:szCs w:val="24"/>
              </w:rPr>
            </w:pPr>
            <w:r w:rsidRPr="005E075E">
              <w:rPr>
                <w:rFonts w:ascii="Times New Roman" w:hAnsi="Times New Roman" w:cs="Times New Roman"/>
                <w:sz w:val="24"/>
                <w:szCs w:val="24"/>
              </w:rPr>
              <w:t>Регламенты не устанавливаются</w:t>
            </w:r>
          </w:p>
          <w:p w:rsidR="006365FC" w:rsidRPr="005E075E" w:rsidRDefault="006365FC" w:rsidP="00DD1838">
            <w:pPr>
              <w:keepLines/>
              <w:suppressAutoHyphens/>
              <w:overflowPunct w:val="0"/>
              <w:autoSpaceDE w:val="0"/>
              <w:textAlignment w:val="baseline"/>
              <w:rPr>
                <w:rFonts w:ascii="Times New Roman" w:hAnsi="Times New Roman" w:cs="Times New Roman"/>
                <w:b/>
                <w:bCs/>
                <w:sz w:val="24"/>
                <w:szCs w:val="24"/>
              </w:rPr>
            </w:pPr>
          </w:p>
        </w:tc>
      </w:tr>
    </w:tbl>
    <w:p w:rsidR="006365FC" w:rsidRPr="0050584D" w:rsidRDefault="006365FC" w:rsidP="0001186D">
      <w:pPr>
        <w:tabs>
          <w:tab w:val="left" w:pos="2520"/>
        </w:tabs>
        <w:outlineLvl w:val="0"/>
        <w:rPr>
          <w:rFonts w:ascii="Times New Roman" w:hAnsi="Times New Roman" w:cs="Times New Roman"/>
          <w:b/>
          <w:bCs/>
          <w:sz w:val="24"/>
          <w:szCs w:val="24"/>
        </w:rPr>
      </w:pPr>
    </w:p>
    <w:p w:rsidR="006365FC" w:rsidRPr="0050584D" w:rsidRDefault="006365FC" w:rsidP="0001186D">
      <w:pPr>
        <w:tabs>
          <w:tab w:val="left" w:pos="2520"/>
        </w:tabs>
        <w:outlineLvl w:val="0"/>
        <w:rPr>
          <w:rFonts w:ascii="Times New Roman" w:hAnsi="Times New Roman" w:cs="Times New Roman"/>
          <w:sz w:val="24"/>
          <w:szCs w:val="24"/>
        </w:rPr>
      </w:pPr>
      <w:bookmarkStart w:id="887" w:name="_Toc3399252"/>
      <w:r w:rsidRPr="0050584D">
        <w:rPr>
          <w:rFonts w:ascii="Times New Roman" w:hAnsi="Times New Roman" w:cs="Times New Roman"/>
          <w:sz w:val="24"/>
          <w:szCs w:val="24"/>
        </w:rPr>
        <w:t>3.2)  Условно разрешенные виды и параметры разрешенного использования земельных участков и объектов капитального строительства</w:t>
      </w:r>
      <w:bookmarkEnd w:id="887"/>
    </w:p>
    <w:tbl>
      <w:tblPr>
        <w:tblW w:w="9923" w:type="dxa"/>
        <w:tblInd w:w="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3828"/>
        <w:gridCol w:w="6095"/>
      </w:tblGrid>
      <w:tr w:rsidR="006365FC" w:rsidRPr="005E075E">
        <w:trPr>
          <w:trHeight w:val="552"/>
          <w:tblHeader/>
        </w:trPr>
        <w:tc>
          <w:tcPr>
            <w:tcW w:w="3828" w:type="dxa"/>
            <w:vAlign w:val="center"/>
          </w:tcPr>
          <w:p w:rsidR="006365FC" w:rsidRPr="005E075E" w:rsidRDefault="006365FC" w:rsidP="00DD1838">
            <w:pPr>
              <w:tabs>
                <w:tab w:val="left" w:pos="2520"/>
              </w:tabs>
              <w:jc w:val="center"/>
              <w:rPr>
                <w:rFonts w:ascii="Times New Roman" w:hAnsi="Times New Roman" w:cs="Times New Roman"/>
                <w:b/>
                <w:bCs/>
                <w:sz w:val="24"/>
                <w:szCs w:val="24"/>
              </w:rPr>
            </w:pPr>
            <w:r w:rsidRPr="005E075E">
              <w:rPr>
                <w:rFonts w:ascii="Times New Roman" w:hAnsi="Times New Roman" w:cs="Times New Roman"/>
                <w:b/>
                <w:bCs/>
                <w:sz w:val="24"/>
                <w:szCs w:val="24"/>
              </w:rPr>
              <w:t>Виды разрешенного использования земельных участков и объектов капитального строительства</w:t>
            </w:r>
          </w:p>
        </w:tc>
        <w:tc>
          <w:tcPr>
            <w:tcW w:w="6095" w:type="dxa"/>
            <w:vAlign w:val="center"/>
          </w:tcPr>
          <w:p w:rsidR="006365FC" w:rsidRPr="005E075E" w:rsidRDefault="006365FC" w:rsidP="00DD1838">
            <w:pPr>
              <w:tabs>
                <w:tab w:val="left" w:pos="2520"/>
              </w:tabs>
              <w:jc w:val="center"/>
              <w:rPr>
                <w:rFonts w:ascii="Times New Roman" w:hAnsi="Times New Roman" w:cs="Times New Roman"/>
                <w:b/>
                <w:bCs/>
                <w:sz w:val="24"/>
                <w:szCs w:val="24"/>
              </w:rPr>
            </w:pPr>
            <w:r w:rsidRPr="005E075E">
              <w:rPr>
                <w:rFonts w:ascii="Times New Roman" w:hAnsi="Times New Roman" w:cs="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365FC" w:rsidRPr="005E075E">
        <w:trPr>
          <w:trHeight w:val="20"/>
        </w:trPr>
        <w:tc>
          <w:tcPr>
            <w:tcW w:w="3828" w:type="dxa"/>
          </w:tcPr>
          <w:p w:rsidR="006365FC" w:rsidRPr="005E075E" w:rsidRDefault="006365FC" w:rsidP="00262D08">
            <w:pPr>
              <w:ind w:left="34" w:firstLine="0"/>
              <w:rPr>
                <w:rFonts w:ascii="Times New Roman" w:hAnsi="Times New Roman" w:cs="Times New Roman"/>
                <w:sz w:val="24"/>
                <w:szCs w:val="24"/>
              </w:rPr>
            </w:pPr>
            <w:r w:rsidRPr="005E075E">
              <w:rPr>
                <w:rFonts w:ascii="Times New Roman" w:hAnsi="Times New Roman" w:cs="Times New Roman"/>
                <w:sz w:val="24"/>
                <w:szCs w:val="24"/>
              </w:rPr>
              <w:t>[3.10.1] - Амбулаторное ветеринарное обслуживание</w:t>
            </w:r>
          </w:p>
          <w:p w:rsidR="006365FC" w:rsidRPr="005E075E" w:rsidRDefault="006365FC" w:rsidP="00262D08">
            <w:pPr>
              <w:ind w:left="34" w:firstLine="0"/>
              <w:rPr>
                <w:rFonts w:ascii="Times New Roman" w:hAnsi="Times New Roman" w:cs="Times New Roman"/>
                <w:sz w:val="24"/>
                <w:szCs w:val="24"/>
              </w:rPr>
            </w:pPr>
          </w:p>
        </w:tc>
        <w:tc>
          <w:tcPr>
            <w:tcW w:w="6095" w:type="dxa"/>
          </w:tcPr>
          <w:p w:rsidR="006365FC" w:rsidRPr="005E075E" w:rsidRDefault="006365FC" w:rsidP="00262D08">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площадь земельного участка  – 100 кв. м / 1500 кв.м</w:t>
            </w:r>
          </w:p>
          <w:p w:rsidR="006365FC" w:rsidRPr="005E075E" w:rsidRDefault="006365FC" w:rsidP="00262D08">
            <w:pPr>
              <w:ind w:firstLine="0"/>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ширина земельного участка вдоль фронта улицы (проезда) – 8 м/32 м</w:t>
            </w:r>
          </w:p>
          <w:p w:rsidR="006365FC" w:rsidRPr="005E075E" w:rsidRDefault="006365FC" w:rsidP="00262D08">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Максимальное количество надземных этажей зданий – 1 этажа</w:t>
            </w:r>
          </w:p>
          <w:p w:rsidR="006365FC" w:rsidRPr="005E075E" w:rsidRDefault="006365FC" w:rsidP="00262D08">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Максимальная высота зданий, строений – 4 м </w:t>
            </w:r>
          </w:p>
          <w:p w:rsidR="006365FC" w:rsidRPr="005E075E" w:rsidRDefault="006365FC" w:rsidP="00262D08">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участка - 60%</w:t>
            </w:r>
          </w:p>
          <w:p w:rsidR="006365FC" w:rsidRPr="005E075E" w:rsidRDefault="006365FC" w:rsidP="00262D08">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отступ от красной линии / фасадной границы участка - 3 м</w:t>
            </w:r>
          </w:p>
          <w:p w:rsidR="006365FC" w:rsidRPr="005E075E" w:rsidRDefault="006365FC" w:rsidP="00262D08">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сооружений от соседних участков - 3 м</w:t>
            </w:r>
          </w:p>
        </w:tc>
      </w:tr>
      <w:tr w:rsidR="006365FC" w:rsidRPr="005E075E">
        <w:trPr>
          <w:trHeight w:val="20"/>
        </w:trPr>
        <w:tc>
          <w:tcPr>
            <w:tcW w:w="3828" w:type="dxa"/>
          </w:tcPr>
          <w:p w:rsidR="006365FC" w:rsidRPr="005E075E" w:rsidRDefault="006365FC" w:rsidP="00262D08">
            <w:pPr>
              <w:ind w:firstLine="0"/>
              <w:rPr>
                <w:rFonts w:ascii="Times New Roman" w:hAnsi="Times New Roman" w:cs="Times New Roman"/>
                <w:sz w:val="24"/>
                <w:szCs w:val="24"/>
              </w:rPr>
            </w:pPr>
            <w:r w:rsidRPr="005E075E">
              <w:rPr>
                <w:rFonts w:ascii="Times New Roman" w:hAnsi="Times New Roman" w:cs="Times New Roman"/>
                <w:sz w:val="24"/>
                <w:szCs w:val="24"/>
              </w:rPr>
              <w:t>[5.1.3] - Площадки для занятий спортом</w:t>
            </w:r>
          </w:p>
          <w:p w:rsidR="006365FC" w:rsidRPr="005E075E" w:rsidRDefault="006365FC" w:rsidP="007567AA">
            <w:pPr>
              <w:tabs>
                <w:tab w:val="left" w:pos="318"/>
              </w:tabs>
              <w:ind w:firstLine="0"/>
              <w:rPr>
                <w:rFonts w:ascii="Times New Roman" w:hAnsi="Times New Roman" w:cs="Times New Roman"/>
                <w:sz w:val="24"/>
                <w:szCs w:val="24"/>
              </w:rPr>
            </w:pPr>
            <w:r w:rsidRPr="005E075E">
              <w:rPr>
                <w:rFonts w:ascii="Times New Roman" w:hAnsi="Times New Roman" w:cs="Times New Roman"/>
                <w:sz w:val="24"/>
                <w:szCs w:val="24"/>
              </w:rPr>
              <w:t>[5.1.4] - Оборудованные площадки для занятий спортом</w:t>
            </w:r>
          </w:p>
          <w:p w:rsidR="006365FC" w:rsidRPr="005E075E" w:rsidRDefault="006365FC" w:rsidP="00262D08">
            <w:pPr>
              <w:ind w:left="34" w:firstLine="0"/>
              <w:rPr>
                <w:rFonts w:ascii="Times New Roman" w:hAnsi="Times New Roman" w:cs="Times New Roman"/>
                <w:sz w:val="24"/>
                <w:szCs w:val="24"/>
              </w:rPr>
            </w:pPr>
          </w:p>
        </w:tc>
        <w:tc>
          <w:tcPr>
            <w:tcW w:w="6095" w:type="dxa"/>
          </w:tcPr>
          <w:p w:rsidR="006365FC" w:rsidRPr="005E075E" w:rsidRDefault="006365FC" w:rsidP="00262D08">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площадь земельного участка  – 300 кв. м / 1500 кв.м</w:t>
            </w:r>
          </w:p>
          <w:p w:rsidR="006365FC" w:rsidRPr="005E075E" w:rsidRDefault="006365FC" w:rsidP="00262D08">
            <w:pPr>
              <w:ind w:firstLine="0"/>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ширина земельного участка вдоль фронта улицы (проезда) – 8 м /32 м</w:t>
            </w:r>
          </w:p>
          <w:p w:rsidR="006365FC" w:rsidRPr="005E075E" w:rsidRDefault="006365FC" w:rsidP="00262D08">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Максимальное количество надземных этажей зданий – 1 этажа</w:t>
            </w:r>
          </w:p>
          <w:p w:rsidR="006365FC" w:rsidRPr="005E075E" w:rsidRDefault="006365FC" w:rsidP="00262D08">
            <w:pPr>
              <w:ind w:firstLine="0"/>
              <w:rPr>
                <w:rFonts w:ascii="Times New Roman" w:hAnsi="Times New Roman" w:cs="Times New Roman"/>
                <w:sz w:val="24"/>
                <w:szCs w:val="24"/>
              </w:rPr>
            </w:pPr>
            <w:r w:rsidRPr="005E075E">
              <w:rPr>
                <w:rFonts w:ascii="Times New Roman" w:hAnsi="Times New Roman" w:cs="Times New Roman"/>
                <w:sz w:val="24"/>
                <w:szCs w:val="24"/>
              </w:rPr>
              <w:t xml:space="preserve">Максимальная высота сооружений – 4 м </w:t>
            </w:r>
          </w:p>
          <w:p w:rsidR="006365FC" w:rsidRPr="005E075E" w:rsidRDefault="006365FC" w:rsidP="00262D08">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участка - 10%</w:t>
            </w:r>
          </w:p>
          <w:p w:rsidR="006365FC" w:rsidRPr="005E075E" w:rsidRDefault="006365FC" w:rsidP="00262D08">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отступ от красной линии / фасадной границы участка - 3 м</w:t>
            </w:r>
          </w:p>
          <w:p w:rsidR="006365FC" w:rsidRPr="005E075E" w:rsidRDefault="006365FC" w:rsidP="00262D08">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Минимальный отступ сооружений от соседних участков - 3 м</w:t>
            </w:r>
          </w:p>
          <w:p w:rsidR="006365FC" w:rsidRPr="005E075E" w:rsidRDefault="006365FC" w:rsidP="00262D08">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Без права капитального строительства.</w:t>
            </w:r>
          </w:p>
        </w:tc>
      </w:tr>
      <w:tr w:rsidR="006365FC" w:rsidRPr="005E075E">
        <w:trPr>
          <w:trHeight w:val="20"/>
        </w:trPr>
        <w:tc>
          <w:tcPr>
            <w:tcW w:w="3828" w:type="dxa"/>
          </w:tcPr>
          <w:p w:rsidR="006365FC" w:rsidRPr="005E075E" w:rsidRDefault="006365FC" w:rsidP="007567AA">
            <w:pPr>
              <w:shd w:val="clear" w:color="auto" w:fill="FFFFFF"/>
              <w:ind w:left="90" w:firstLine="0"/>
              <w:rPr>
                <w:rFonts w:ascii="Times New Roman" w:hAnsi="Times New Roman" w:cs="Times New Roman"/>
                <w:sz w:val="24"/>
                <w:szCs w:val="24"/>
              </w:rPr>
            </w:pPr>
            <w:r w:rsidRPr="005E075E">
              <w:rPr>
                <w:rFonts w:ascii="Times New Roman" w:hAnsi="Times New Roman" w:cs="Times New Roman"/>
                <w:sz w:val="24"/>
                <w:szCs w:val="24"/>
              </w:rPr>
              <w:t>[3.1.1] - Предоставление коммунальных услуг</w:t>
            </w:r>
          </w:p>
          <w:p w:rsidR="006365FC" w:rsidRPr="005E075E" w:rsidRDefault="006365FC" w:rsidP="007567AA">
            <w:pPr>
              <w:ind w:firstLine="0"/>
              <w:rPr>
                <w:rFonts w:ascii="Times New Roman" w:hAnsi="Times New Roman" w:cs="Times New Roman"/>
                <w:sz w:val="24"/>
                <w:szCs w:val="24"/>
              </w:rPr>
            </w:pPr>
            <w:r w:rsidRPr="005E075E">
              <w:rPr>
                <w:rFonts w:ascii="Times New Roman" w:hAnsi="Times New Roman" w:cs="Times New Roman"/>
                <w:sz w:val="24"/>
                <w:szCs w:val="24"/>
              </w:rPr>
              <w:t xml:space="preserve"> [6.8] - Связь</w:t>
            </w:r>
          </w:p>
        </w:tc>
        <w:tc>
          <w:tcPr>
            <w:tcW w:w="6095" w:type="dxa"/>
          </w:tcPr>
          <w:p w:rsidR="006365FC" w:rsidRPr="005E075E" w:rsidRDefault="006365FC" w:rsidP="007567AA">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площадь земельного участка  – 1 кв. м / 10000 кв.</w:t>
            </w:r>
          </w:p>
          <w:p w:rsidR="006365FC" w:rsidRPr="005E075E" w:rsidRDefault="006365FC" w:rsidP="007567AA">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Площадь земельного участка для объектов инженерного обеспечения и вспомогательного инженерного назначения определяется в соответствии с Нормами отвода земельных участков.</w:t>
            </w:r>
          </w:p>
          <w:p w:rsidR="006365FC" w:rsidRPr="005E075E" w:rsidRDefault="006365FC" w:rsidP="007567AA">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Максимальное количество надземных этажей зданий – 2 этажа</w:t>
            </w:r>
          </w:p>
          <w:p w:rsidR="006365FC" w:rsidRPr="005E075E" w:rsidRDefault="006365FC" w:rsidP="007567AA">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Максимальное высота зданий – 10 м</w:t>
            </w:r>
          </w:p>
          <w:p w:rsidR="006365FC" w:rsidRPr="005E075E" w:rsidRDefault="006365FC" w:rsidP="007567AA">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Максимальная высота сооружений - 20 м</w:t>
            </w:r>
          </w:p>
          <w:p w:rsidR="006365FC" w:rsidRPr="005E075E" w:rsidRDefault="006365FC" w:rsidP="007567AA">
            <w:pPr>
              <w:ind w:firstLine="0"/>
              <w:rPr>
                <w:rFonts w:ascii="Times New Roman" w:hAnsi="Times New Roman" w:cs="Times New Roman"/>
                <w:sz w:val="24"/>
                <w:szCs w:val="24"/>
              </w:rPr>
            </w:pPr>
            <w:r w:rsidRPr="005E075E">
              <w:rPr>
                <w:rFonts w:ascii="Times New Roman" w:hAnsi="Times New Roman" w:cs="Times New Roman"/>
                <w:sz w:val="24"/>
                <w:szCs w:val="24"/>
              </w:rPr>
              <w:t>Максимальный процент застройки участка - 60%</w:t>
            </w:r>
          </w:p>
          <w:p w:rsidR="006365FC" w:rsidRPr="005E075E" w:rsidRDefault="006365FC" w:rsidP="007567AA">
            <w:pPr>
              <w:ind w:firstLine="0"/>
              <w:rPr>
                <w:rFonts w:ascii="Times New Roman" w:hAnsi="Times New Roman" w:cs="Times New Roman"/>
                <w:sz w:val="24"/>
                <w:szCs w:val="24"/>
              </w:rPr>
            </w:pPr>
            <w:r w:rsidRPr="005E075E">
              <w:rPr>
                <w:rFonts w:ascii="Times New Roman" w:hAnsi="Times New Roman" w:cs="Times New Roman"/>
                <w:sz w:val="24"/>
                <w:szCs w:val="24"/>
              </w:rPr>
              <w:t>Минимальный отступ от красной линии / фасадной границы участка - 5 м</w:t>
            </w:r>
          </w:p>
          <w:p w:rsidR="006365FC" w:rsidRPr="005E075E" w:rsidRDefault="006365FC" w:rsidP="007567AA">
            <w:pPr>
              <w:keepLines/>
              <w:suppressAutoHyphens/>
              <w:overflowPunct w:val="0"/>
              <w:autoSpaceDE w:val="0"/>
              <w:ind w:firstLine="0"/>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Минимальный отступ от соседних участков - 3 м, а также с учетом охранной зоны объекта.</w:t>
            </w:r>
          </w:p>
        </w:tc>
      </w:tr>
    </w:tbl>
    <w:p w:rsidR="006365FC" w:rsidRPr="0050584D" w:rsidRDefault="006365FC" w:rsidP="0001186D">
      <w:pPr>
        <w:tabs>
          <w:tab w:val="left" w:pos="2520"/>
        </w:tabs>
        <w:outlineLvl w:val="0"/>
        <w:rPr>
          <w:rFonts w:ascii="Times New Roman" w:hAnsi="Times New Roman" w:cs="Times New Roman"/>
          <w:b/>
          <w:bCs/>
          <w:sz w:val="24"/>
          <w:szCs w:val="24"/>
        </w:rPr>
      </w:pPr>
    </w:p>
    <w:p w:rsidR="006365FC" w:rsidRPr="0050584D" w:rsidRDefault="006365FC" w:rsidP="0001186D">
      <w:pPr>
        <w:tabs>
          <w:tab w:val="left" w:pos="2520"/>
        </w:tabs>
        <w:outlineLvl w:val="0"/>
        <w:rPr>
          <w:rFonts w:ascii="Times New Roman" w:hAnsi="Times New Roman" w:cs="Times New Roman"/>
          <w:sz w:val="24"/>
          <w:szCs w:val="24"/>
        </w:rPr>
      </w:pPr>
      <w:bookmarkStart w:id="888" w:name="_Toc3399253"/>
      <w:r w:rsidRPr="0050584D">
        <w:rPr>
          <w:rFonts w:ascii="Times New Roman" w:hAnsi="Times New Roman" w:cs="Times New Roman"/>
          <w:sz w:val="24"/>
          <w:szCs w:val="24"/>
        </w:rPr>
        <w:t>3.3) Вспомогательные виды и параметры разрешенного использования земельных участков и объектов капитального строительства</w:t>
      </w:r>
      <w:bookmarkEnd w:id="888"/>
    </w:p>
    <w:tbl>
      <w:tblPr>
        <w:tblW w:w="978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28"/>
        <w:gridCol w:w="5953"/>
      </w:tblGrid>
      <w:tr w:rsidR="006365FC" w:rsidRPr="005E075E">
        <w:trPr>
          <w:trHeight w:val="552"/>
          <w:tblHeader/>
        </w:trPr>
        <w:tc>
          <w:tcPr>
            <w:tcW w:w="3828" w:type="dxa"/>
            <w:vAlign w:val="center"/>
          </w:tcPr>
          <w:p w:rsidR="006365FC" w:rsidRPr="0050584D" w:rsidRDefault="006365FC" w:rsidP="00DD1838">
            <w:pPr>
              <w:ind w:firstLine="425"/>
              <w:jc w:val="center"/>
              <w:rPr>
                <w:rFonts w:ascii="Times New Roman" w:eastAsia="SimSun" w:hAnsi="Times New Roman" w:cs="Times New Roman"/>
                <w:b/>
                <w:bCs/>
                <w:sz w:val="24"/>
                <w:szCs w:val="24"/>
                <w:lang w:eastAsia="zh-CN"/>
              </w:rPr>
            </w:pPr>
            <w:r w:rsidRPr="0050584D">
              <w:rPr>
                <w:rFonts w:ascii="Times New Roman" w:eastAsia="SimSun" w:hAnsi="Times New Roman" w:cs="Times New Roman"/>
                <w:b/>
                <w:bCs/>
                <w:sz w:val="24"/>
                <w:szCs w:val="24"/>
                <w:lang w:eastAsia="zh-CN"/>
              </w:rPr>
              <w:t>Виды использования</w:t>
            </w:r>
          </w:p>
        </w:tc>
        <w:tc>
          <w:tcPr>
            <w:tcW w:w="5953" w:type="dxa"/>
            <w:vAlign w:val="center"/>
          </w:tcPr>
          <w:p w:rsidR="006365FC" w:rsidRPr="0050584D" w:rsidRDefault="006365FC" w:rsidP="00DD1838">
            <w:pPr>
              <w:tabs>
                <w:tab w:val="left" w:pos="2520"/>
              </w:tabs>
              <w:ind w:firstLine="425"/>
              <w:jc w:val="center"/>
              <w:rPr>
                <w:rFonts w:ascii="Times New Roman" w:eastAsia="SimSun" w:hAnsi="Times New Roman" w:cs="Times New Roman"/>
                <w:b/>
                <w:bCs/>
                <w:sz w:val="24"/>
                <w:szCs w:val="24"/>
                <w:lang w:eastAsia="zh-CN"/>
              </w:rPr>
            </w:pPr>
            <w:r w:rsidRPr="0050584D">
              <w:rPr>
                <w:rFonts w:ascii="Times New Roman" w:eastAsia="SimSun" w:hAnsi="Times New Roman" w:cs="Times New Roman"/>
                <w:b/>
                <w:bCs/>
                <w:sz w:val="24"/>
                <w:szCs w:val="24"/>
                <w:lang w:eastAsia="zh-CN"/>
              </w:rPr>
              <w:t>Предельные параметры разрешенного строительства</w:t>
            </w:r>
          </w:p>
        </w:tc>
      </w:tr>
      <w:tr w:rsidR="006365FC" w:rsidRPr="005E075E">
        <w:tc>
          <w:tcPr>
            <w:tcW w:w="3828" w:type="dxa"/>
            <w:vAlign w:val="center"/>
          </w:tcPr>
          <w:p w:rsidR="006365FC" w:rsidRPr="0050584D" w:rsidRDefault="006365FC" w:rsidP="00B217B9">
            <w:pPr>
              <w:ind w:firstLine="0"/>
              <w:rPr>
                <w:rFonts w:ascii="Times New Roman" w:hAnsi="Times New Roman" w:cs="Times New Roman"/>
                <w:sz w:val="24"/>
                <w:szCs w:val="24"/>
              </w:rPr>
            </w:pPr>
            <w:r w:rsidRPr="0050584D">
              <w:rPr>
                <w:rFonts w:ascii="Times New Roman" w:hAnsi="Times New Roman" w:cs="Times New Roman"/>
                <w:sz w:val="24"/>
                <w:szCs w:val="24"/>
              </w:rPr>
              <w:t xml:space="preserve">Постройки хозяйственного назначения (летние кухни, хозяйственные постройки, кладовые, подвалы, бани, бассейны, теплицы, оранжереи, сады, огороды, навесы) индивидуального использования. </w:t>
            </w:r>
          </w:p>
          <w:p w:rsidR="006365FC" w:rsidRPr="0050584D" w:rsidRDefault="006365FC" w:rsidP="00B217B9">
            <w:pPr>
              <w:ind w:firstLine="0"/>
              <w:rPr>
                <w:rFonts w:ascii="Times New Roman" w:hAnsi="Times New Roman" w:cs="Times New Roman"/>
                <w:sz w:val="24"/>
                <w:szCs w:val="24"/>
              </w:rPr>
            </w:pPr>
            <w:r w:rsidRPr="0050584D">
              <w:rPr>
                <w:rFonts w:ascii="Times New Roman" w:hAnsi="Times New Roman" w:cs="Times New Roman"/>
                <w:sz w:val="24"/>
                <w:szCs w:val="24"/>
              </w:rPr>
              <w:t xml:space="preserve">Хозяйственные постройки для содержания скота и птицы, хранения кормов, инвентаря  и других хозяйственных нужд, а также - хозяйственные подъезды и скотопрогоны </w:t>
            </w:r>
          </w:p>
          <w:p w:rsidR="006365FC" w:rsidRPr="0050584D" w:rsidRDefault="006365FC" w:rsidP="00B217B9">
            <w:pPr>
              <w:ind w:firstLine="0"/>
              <w:rPr>
                <w:rFonts w:ascii="Times New Roman" w:hAnsi="Times New Roman" w:cs="Times New Roman"/>
                <w:sz w:val="24"/>
                <w:szCs w:val="24"/>
              </w:rPr>
            </w:pPr>
            <w:r w:rsidRPr="0050584D">
              <w:rPr>
                <w:rFonts w:ascii="Times New Roman" w:hAnsi="Times New Roman" w:cs="Times New Roman"/>
                <w:sz w:val="24"/>
                <w:szCs w:val="24"/>
              </w:rPr>
              <w:t>Площадки для игр детей дошкольного и младшего школьного возраста, для отдыха взрослого населения,</w:t>
            </w:r>
          </w:p>
          <w:p w:rsidR="006365FC" w:rsidRPr="0050584D" w:rsidRDefault="006365FC" w:rsidP="00B217B9">
            <w:pPr>
              <w:ind w:firstLine="0"/>
              <w:rPr>
                <w:rFonts w:ascii="Times New Roman" w:hAnsi="Times New Roman" w:cs="Times New Roman"/>
                <w:sz w:val="24"/>
                <w:szCs w:val="24"/>
              </w:rPr>
            </w:pPr>
            <w:r w:rsidRPr="0050584D">
              <w:rPr>
                <w:rFonts w:ascii="Times New Roman" w:hAnsi="Times New Roman" w:cs="Times New Roman"/>
                <w:sz w:val="24"/>
                <w:szCs w:val="24"/>
              </w:rPr>
              <w:t xml:space="preserve">для занятий физкультурой, для хозяйственных целей и выгула собак. </w:t>
            </w:r>
          </w:p>
          <w:p w:rsidR="006365FC" w:rsidRPr="0050584D" w:rsidRDefault="006365FC" w:rsidP="00B217B9">
            <w:pPr>
              <w:ind w:firstLine="0"/>
              <w:rPr>
                <w:rFonts w:ascii="Times New Roman" w:hAnsi="Times New Roman" w:cs="Times New Roman"/>
                <w:sz w:val="24"/>
                <w:szCs w:val="24"/>
              </w:rPr>
            </w:pPr>
            <w:r w:rsidRPr="0050584D">
              <w:rPr>
                <w:rFonts w:ascii="Times New Roman" w:hAnsi="Times New Roman" w:cs="Times New Roman"/>
                <w:sz w:val="24"/>
                <w:szCs w:val="24"/>
              </w:rPr>
              <w:t>Объекты хранения индивидуального легкового автотранспорта на участках</w:t>
            </w:r>
          </w:p>
          <w:p w:rsidR="006365FC" w:rsidRPr="0050584D" w:rsidRDefault="006365FC" w:rsidP="00B217B9">
            <w:pPr>
              <w:ind w:firstLine="0"/>
              <w:rPr>
                <w:rFonts w:ascii="Times New Roman" w:hAnsi="Times New Roman" w:cs="Times New Roman"/>
                <w:sz w:val="24"/>
                <w:szCs w:val="24"/>
              </w:rPr>
            </w:pPr>
            <w:r w:rsidRPr="0050584D">
              <w:rPr>
                <w:rFonts w:ascii="Times New Roman" w:hAnsi="Times New Roman" w:cs="Times New Roman"/>
                <w:sz w:val="24"/>
                <w:szCs w:val="24"/>
              </w:rPr>
              <w:t>Гостевые автостоянки для парковки легковых автомобилей посетителей.</w:t>
            </w:r>
          </w:p>
          <w:p w:rsidR="006365FC" w:rsidRPr="0050584D" w:rsidRDefault="006365FC" w:rsidP="00B217B9">
            <w:pPr>
              <w:ind w:firstLine="0"/>
              <w:rPr>
                <w:rFonts w:ascii="Times New Roman" w:hAnsi="Times New Roman" w:cs="Times New Roman"/>
                <w:sz w:val="24"/>
                <w:szCs w:val="24"/>
              </w:rPr>
            </w:pPr>
            <w:r w:rsidRPr="0050584D">
              <w:rPr>
                <w:rFonts w:ascii="Times New Roman" w:hAnsi="Times New Roman" w:cs="Times New Roman"/>
                <w:sz w:val="24"/>
                <w:szCs w:val="24"/>
              </w:rPr>
              <w:t>Площадки для сбора твердых бытовых отходов.</w:t>
            </w:r>
          </w:p>
          <w:p w:rsidR="006365FC" w:rsidRPr="005E075E" w:rsidRDefault="006365FC" w:rsidP="00B217B9">
            <w:pPr>
              <w:ind w:firstLine="0"/>
              <w:rPr>
                <w:rFonts w:ascii="Times New Roman" w:hAnsi="Times New Roman" w:cs="Times New Roman"/>
                <w:sz w:val="24"/>
                <w:szCs w:val="24"/>
              </w:rPr>
            </w:pPr>
            <w:r w:rsidRPr="0050584D">
              <w:rPr>
                <w:rFonts w:ascii="Times New Roman" w:hAnsi="Times New Roman" w:cs="Times New Roman"/>
                <w:sz w:val="24"/>
                <w:szCs w:val="24"/>
              </w:rPr>
              <w:t>Объекты инженерного обеспечения</w:t>
            </w:r>
          </w:p>
          <w:p w:rsidR="006365FC" w:rsidRPr="005E075E" w:rsidRDefault="006365FC" w:rsidP="00B217B9">
            <w:pPr>
              <w:ind w:firstLine="0"/>
              <w:rPr>
                <w:rFonts w:ascii="Times New Roman" w:hAnsi="Times New Roman" w:cs="Times New Roman"/>
                <w:sz w:val="24"/>
                <w:szCs w:val="24"/>
              </w:rPr>
            </w:pPr>
            <w:r w:rsidRPr="005E075E">
              <w:rPr>
                <w:rFonts w:ascii="Times New Roman" w:hAnsi="Times New Roman" w:cs="Times New Roman"/>
                <w:sz w:val="24"/>
                <w:szCs w:val="24"/>
              </w:rPr>
              <w:t>Сторожки, правления</w:t>
            </w:r>
          </w:p>
          <w:p w:rsidR="006365FC" w:rsidRPr="0050584D" w:rsidRDefault="006365FC" w:rsidP="00B217B9">
            <w:pPr>
              <w:ind w:firstLine="0"/>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Туалеты, гидронепроницаемые выгребы, септики</w:t>
            </w:r>
          </w:p>
          <w:p w:rsidR="006365FC" w:rsidRPr="0050584D" w:rsidRDefault="006365FC" w:rsidP="00B217B9">
            <w:pPr>
              <w:ind w:firstLine="0"/>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Площадки для сбора твердых бытовых отходов</w:t>
            </w:r>
          </w:p>
        </w:tc>
        <w:tc>
          <w:tcPr>
            <w:tcW w:w="5953" w:type="dxa"/>
            <w:vAlign w:val="center"/>
          </w:tcPr>
          <w:p w:rsidR="006365FC" w:rsidRPr="0050584D" w:rsidRDefault="006365FC" w:rsidP="00EC08C4">
            <w:pPr>
              <w:rPr>
                <w:rFonts w:ascii="Times New Roman" w:hAnsi="Times New Roman" w:cs="Times New Roman"/>
                <w:sz w:val="24"/>
                <w:szCs w:val="24"/>
              </w:rPr>
            </w:pPr>
            <w:r w:rsidRPr="0050584D">
              <w:rPr>
                <w:rFonts w:ascii="Times New Roman" w:hAnsi="Times New Roman" w:cs="Times New Roman"/>
                <w:sz w:val="24"/>
                <w:szCs w:val="24"/>
              </w:rPr>
              <w:t>Максимальное количество надземных этажей  –1 этаж</w:t>
            </w:r>
          </w:p>
          <w:p w:rsidR="006365FC" w:rsidRPr="0050584D" w:rsidRDefault="006365FC" w:rsidP="00EC08C4">
            <w:pPr>
              <w:rPr>
                <w:rFonts w:ascii="Times New Roman" w:hAnsi="Times New Roman" w:cs="Times New Roman"/>
                <w:sz w:val="24"/>
                <w:szCs w:val="24"/>
              </w:rPr>
            </w:pPr>
            <w:r w:rsidRPr="0050584D">
              <w:rPr>
                <w:rFonts w:ascii="Times New Roman" w:hAnsi="Times New Roman" w:cs="Times New Roman"/>
                <w:sz w:val="24"/>
                <w:szCs w:val="24"/>
              </w:rPr>
              <w:t xml:space="preserve">Максимальная высота – 5 м. </w:t>
            </w:r>
          </w:p>
          <w:p w:rsidR="006365FC" w:rsidRPr="0050584D" w:rsidRDefault="006365FC" w:rsidP="00EC08C4">
            <w:pPr>
              <w:rPr>
                <w:rFonts w:ascii="Times New Roman" w:hAnsi="Times New Roman" w:cs="Times New Roman"/>
                <w:sz w:val="24"/>
                <w:szCs w:val="24"/>
              </w:rPr>
            </w:pPr>
            <w:r w:rsidRPr="0050584D">
              <w:rPr>
                <w:rFonts w:ascii="Times New Roman" w:hAnsi="Times New Roman" w:cs="Times New Roman"/>
                <w:sz w:val="24"/>
                <w:szCs w:val="24"/>
              </w:rPr>
              <w:t>Общая площадь помещений  - до 100 кв. м.</w:t>
            </w:r>
          </w:p>
          <w:p w:rsidR="006365FC" w:rsidRPr="0050584D" w:rsidRDefault="006365FC" w:rsidP="00EC08C4">
            <w:pPr>
              <w:rPr>
                <w:rFonts w:ascii="Times New Roman" w:hAnsi="Times New Roman" w:cs="Times New Roman"/>
                <w:sz w:val="24"/>
                <w:szCs w:val="24"/>
              </w:rPr>
            </w:pPr>
            <w:r w:rsidRPr="0050584D">
              <w:rPr>
                <w:rFonts w:ascii="Times New Roman" w:hAnsi="Times New Roman" w:cs="Times New Roman"/>
                <w:sz w:val="24"/>
                <w:szCs w:val="24"/>
              </w:rPr>
              <w:t>Расстояние от хозяйственных построек до красных линий улиц и проездов не менее - 5 м.</w:t>
            </w:r>
          </w:p>
          <w:p w:rsidR="006365FC" w:rsidRPr="0050584D" w:rsidRDefault="006365FC" w:rsidP="00EC08C4">
            <w:pPr>
              <w:rPr>
                <w:rFonts w:ascii="Times New Roman" w:hAnsi="Times New Roman" w:cs="Times New Roman"/>
                <w:sz w:val="24"/>
                <w:szCs w:val="24"/>
              </w:rPr>
            </w:pPr>
            <w:r w:rsidRPr="0050584D">
              <w:rPr>
                <w:rFonts w:ascii="Times New Roman" w:hAnsi="Times New Roman" w:cs="Times New Roman"/>
                <w:sz w:val="24"/>
                <w:szCs w:val="24"/>
              </w:rPr>
              <w:t>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p>
          <w:p w:rsidR="006365FC" w:rsidRPr="0050584D" w:rsidRDefault="006365FC" w:rsidP="00EC08C4">
            <w:pPr>
              <w:rPr>
                <w:rFonts w:ascii="Times New Roman" w:hAnsi="Times New Roman" w:cs="Times New Roman"/>
                <w:sz w:val="24"/>
                <w:szCs w:val="24"/>
              </w:rPr>
            </w:pPr>
            <w:r w:rsidRPr="0050584D">
              <w:rPr>
                <w:rFonts w:ascii="Times New Roman" w:hAnsi="Times New Roman" w:cs="Times New Roman"/>
                <w:sz w:val="24"/>
                <w:szCs w:val="24"/>
              </w:rPr>
              <w:t>Допускается блокировка хозяйственных построек на смежных земельных участках по взаимному (удостоверенному) согласию домовладельцев при новом строительстве с учетом противопожарных требований.</w:t>
            </w:r>
          </w:p>
          <w:p w:rsidR="006365FC" w:rsidRPr="0050584D" w:rsidRDefault="006365FC" w:rsidP="00EC08C4">
            <w:pPr>
              <w:tabs>
                <w:tab w:val="left" w:pos="1134"/>
              </w:tabs>
              <w:rPr>
                <w:rFonts w:ascii="Times New Roman" w:hAnsi="Times New Roman" w:cs="Times New Roman"/>
                <w:sz w:val="24"/>
                <w:szCs w:val="24"/>
              </w:rPr>
            </w:pPr>
            <w:r w:rsidRPr="0050584D">
              <w:rPr>
                <w:rFonts w:ascii="Times New Roman" w:hAnsi="Times New Roman" w:cs="Times New Roman"/>
                <w:sz w:val="24"/>
                <w:szCs w:val="24"/>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rsidR="006365FC" w:rsidRPr="0050584D" w:rsidRDefault="006365FC" w:rsidP="00EC08C4">
            <w:pPr>
              <w:tabs>
                <w:tab w:val="left" w:pos="1134"/>
              </w:tabs>
              <w:rPr>
                <w:rFonts w:ascii="Times New Roman" w:hAnsi="Times New Roman" w:cs="Times New Roman"/>
                <w:sz w:val="24"/>
                <w:szCs w:val="24"/>
              </w:rPr>
            </w:pPr>
            <w:r w:rsidRPr="0050584D">
              <w:rPr>
                <w:rFonts w:ascii="Times New Roman" w:hAnsi="Times New Roman" w:cs="Times New Roman"/>
                <w:sz w:val="24"/>
                <w:szCs w:val="24"/>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rsidR="006365FC" w:rsidRPr="0050584D" w:rsidRDefault="006365FC" w:rsidP="00EC08C4">
            <w:pPr>
              <w:tabs>
                <w:tab w:val="left" w:pos="1134"/>
              </w:tabs>
              <w:rPr>
                <w:rFonts w:ascii="Times New Roman" w:hAnsi="Times New Roman" w:cs="Times New Roman"/>
                <w:sz w:val="24"/>
                <w:szCs w:val="24"/>
              </w:rPr>
            </w:pPr>
            <w:r w:rsidRPr="0050584D">
              <w:rPr>
                <w:rFonts w:ascii="Times New Roman" w:hAnsi="Times New Roman" w:cs="Times New Roman"/>
                <w:sz w:val="24"/>
                <w:szCs w:val="24"/>
              </w:rPr>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 м.</w:t>
            </w:r>
          </w:p>
          <w:p w:rsidR="006365FC" w:rsidRPr="0050584D" w:rsidRDefault="006365FC" w:rsidP="00EC08C4">
            <w:pPr>
              <w:rPr>
                <w:rFonts w:ascii="Times New Roman" w:eastAsia="SimSun" w:hAnsi="Times New Roman"/>
                <w:sz w:val="24"/>
                <w:szCs w:val="24"/>
                <w:lang w:eastAsia="zh-CN"/>
              </w:rPr>
            </w:pPr>
            <w:r w:rsidRPr="0050584D">
              <w:rPr>
                <w:rFonts w:ascii="Times New Roman" w:hAnsi="Times New Roman" w:cs="Times New Roman"/>
                <w:sz w:val="24"/>
                <w:szCs w:val="24"/>
              </w:rPr>
              <w:t>Вспомогательные строения, за исключением гаражей, размещать со стороны улиц не допускается.</w:t>
            </w:r>
          </w:p>
        </w:tc>
      </w:tr>
    </w:tbl>
    <w:p w:rsidR="006365FC" w:rsidRPr="0050584D" w:rsidRDefault="006365FC" w:rsidP="0001186D">
      <w:pPr>
        <w:ind w:firstLine="851"/>
        <w:outlineLvl w:val="0"/>
        <w:rPr>
          <w:b/>
          <w:bCs/>
        </w:rPr>
      </w:pPr>
    </w:p>
    <w:p w:rsidR="006365FC" w:rsidRPr="0050584D" w:rsidRDefault="006365FC" w:rsidP="00EC08C4">
      <w:pPr>
        <w:pStyle w:val="Heading2"/>
        <w:spacing w:before="0"/>
        <w:rPr>
          <w:rFonts w:ascii="Times New Roman" w:hAnsi="Times New Roman" w:cs="Times New Roman"/>
          <w:color w:val="auto"/>
          <w:sz w:val="24"/>
          <w:szCs w:val="24"/>
        </w:rPr>
      </w:pPr>
      <w:bookmarkStart w:id="889" w:name="_Toc536097715"/>
      <w:bookmarkStart w:id="890" w:name="_Toc536808544"/>
      <w:bookmarkStart w:id="891" w:name="_Toc2849318"/>
      <w:bookmarkStart w:id="892" w:name="_Toc3399254"/>
      <w:r w:rsidRPr="0050584D">
        <w:rPr>
          <w:rFonts w:ascii="Times New Roman" w:hAnsi="Times New Roman" w:cs="Times New Roman"/>
          <w:color w:val="auto"/>
          <w:sz w:val="24"/>
          <w:szCs w:val="24"/>
        </w:rPr>
        <w:t>Статья 63.1. Иные параметры разрешённого строительства, реконструкции объектов капитального строительства и ограничения использования земельных участков, расположенных в пределах зон сельскохозяйственного использования.</w:t>
      </w:r>
      <w:bookmarkEnd w:id="889"/>
      <w:bookmarkEnd w:id="890"/>
      <w:bookmarkEnd w:id="891"/>
      <w:bookmarkEnd w:id="892"/>
    </w:p>
    <w:p w:rsidR="006365FC" w:rsidRPr="0050584D" w:rsidRDefault="006365FC" w:rsidP="00EC08C4">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1. 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6365FC" w:rsidRPr="0050584D" w:rsidRDefault="006365FC" w:rsidP="00EC08C4">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2. При размещении, проектировании, строительстве и эксплуатации вновь строящихся, реконструируемых промышленных объектов и производств, объектов транспорта, связи, сельского хозяйства, энергетики, опытно-экспериментальных производств, объектов коммунального назначения, спорта, торговли, общественного питания и др., являющихся источниками воздействия на среду обитания и здоровье человека, необходимо руководствоваться СанПиН 2.2.1/2.1.1.1200-03 "Санитарно-защитные зоны и санитарная классификация предприятий, сооружений и иных объектов. Новая  редакция".</w:t>
      </w:r>
    </w:p>
    <w:p w:rsidR="006365FC" w:rsidRPr="0050584D" w:rsidRDefault="006365FC" w:rsidP="00EC08C4">
      <w:pPr>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3. 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 статьями 67-71 настоящих Правил.</w:t>
      </w:r>
    </w:p>
    <w:p w:rsidR="006365FC" w:rsidRPr="0050584D" w:rsidRDefault="006365FC" w:rsidP="00EC08C4">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4. Высоту и вид ограждения следует принимать:</w:t>
      </w:r>
    </w:p>
    <w:p w:rsidR="006365FC" w:rsidRPr="0050584D" w:rsidRDefault="006365FC" w:rsidP="00EC08C4">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предприятия и объекты, на территории которых предусмотрено регулярное движение наземного транспорта, а также другие предприятия и объекты, ограждаемые по требованиям техники безопасности - не менее 1,6 м, стальная сетка или железобетонное решетчатое;</w:t>
      </w:r>
    </w:p>
    <w:p w:rsidR="006365FC" w:rsidRPr="0050584D" w:rsidRDefault="006365FC" w:rsidP="00EC08C4">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предприятия по переработке пищевых, сельскохозяйственных и других продуктов, ограждаемые по санитарным требованиям (мясомолочные и рыбообрабатывающие предприятия, овощеконсервные, винодельческие заводы и т.п.) - не менее 1,6 м, стальная сетка с цоколем или железобетонное решетчатое с цоколем;</w:t>
      </w:r>
    </w:p>
    <w:p w:rsidR="006365FC" w:rsidRPr="0050584D" w:rsidRDefault="006365FC" w:rsidP="00EC08C4">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предприятия по производству ценной продукции, склады ценных материалов и оборудования, при размещении их в нескольких неохраняемых зданиях - не менее 1,6 м, стальная сетка или железобетонное решетчатое;</w:t>
      </w:r>
    </w:p>
    <w:p w:rsidR="006365FC" w:rsidRPr="0050584D" w:rsidRDefault="006365FC" w:rsidP="00EC08C4">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сельскохозяйственные предприятия, ограждаемые по ветеринарным или санитарным требованиям - не менее 1,6 м, стальная сетка с цоколем или железобетонное решетчатое с цоколем;</w:t>
      </w:r>
    </w:p>
    <w:p w:rsidR="006365FC" w:rsidRPr="0050584D" w:rsidRDefault="006365FC" w:rsidP="00EC08C4">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объекты на территории населенных  пунктов, ограждаемые по требованиям техники безопасности или по санитарно-гигиеническим требованиям   (открытые распределительные устройства,  подстанции, артскважины, водозаборы и т.п.)  - не  менее 1,6 м, стальная сетка или железобетонное решетчатое;</w:t>
      </w:r>
    </w:p>
    <w:p w:rsidR="006365FC" w:rsidRPr="0050584D" w:rsidRDefault="006365FC" w:rsidP="00EC08C4">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ограждение садовых участков с целью минимального затенения территории соседних участков должно быть сетчатые или решетчатые высотой не более 1,7 м. Допускается устройство глухих ограждений со стороны улиц и проездов по решению общего собрания членов садоводческого объединения. Глухое ограждение между соседними садоводческими участками возможно только при наличии удостоверенного согласия собственников.</w:t>
      </w:r>
    </w:p>
    <w:p w:rsidR="006365FC" w:rsidRPr="0050584D" w:rsidRDefault="006365FC" w:rsidP="00EC08C4">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Устройство оград следует выполнять в соответствии со СНиП III-10-75 "Благоустройство территорий".</w:t>
      </w:r>
    </w:p>
    <w:p w:rsidR="006365FC" w:rsidRPr="0050584D" w:rsidRDefault="006365FC" w:rsidP="00EC08C4">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Настоящие Указания не распространяются на проектирование специальных видов ограждений и охранных зон режимных предприятий и объектов, временных ограждений строек.</w:t>
      </w:r>
    </w:p>
    <w:p w:rsidR="006365FC" w:rsidRPr="0050584D" w:rsidRDefault="006365FC" w:rsidP="00EC08C4">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5. 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6365FC" w:rsidRPr="0050584D" w:rsidRDefault="006365FC" w:rsidP="00EC08C4">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6. 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6365FC" w:rsidRPr="0050584D" w:rsidRDefault="006365FC" w:rsidP="003A55AF">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7. Противопожарные расстояния между строениями и сооружениями в пределах одного садового участка не нормируются.</w:t>
      </w:r>
    </w:p>
    <w:p w:rsidR="006365FC" w:rsidRPr="0050584D" w:rsidRDefault="006365FC" w:rsidP="003A55AF">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8. Минимальные расстояния до границы соседнего садового участка по санитарно-бытовым условиям должны быть:</w:t>
      </w:r>
    </w:p>
    <w:p w:rsidR="006365FC" w:rsidRPr="0050584D" w:rsidRDefault="006365FC" w:rsidP="003A55AF">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от жилого строения (или дома) - 3 м;</w:t>
      </w:r>
    </w:p>
    <w:p w:rsidR="006365FC" w:rsidRPr="0050584D" w:rsidRDefault="006365FC" w:rsidP="003A55AF">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от постройки для содержания мелкого скота и птицы - 4 м;</w:t>
      </w:r>
    </w:p>
    <w:p w:rsidR="006365FC" w:rsidRPr="0050584D" w:rsidRDefault="006365FC" w:rsidP="003A55AF">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от других построек - 1 м;</w:t>
      </w:r>
    </w:p>
    <w:p w:rsidR="006365FC" w:rsidRPr="0050584D" w:rsidRDefault="006365FC" w:rsidP="003A55AF">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от стволов высокорослых деревьев - 4 м, среднерослых - 2 м;</w:t>
      </w:r>
    </w:p>
    <w:p w:rsidR="006365FC" w:rsidRPr="0050584D" w:rsidRDefault="006365FC" w:rsidP="003A55AF">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от кустарника - 1 м.</w:t>
      </w:r>
    </w:p>
    <w:p w:rsidR="006365FC" w:rsidRPr="0050584D" w:rsidRDefault="006365FC" w:rsidP="003A55AF">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При возведении на садовом участке хозяйственных построек, располагаемых на расстоянии 1 м от границы соседнего садового участка, скат крыши следует ориентировать на свой участок.</w:t>
      </w:r>
    </w:p>
    <w:p w:rsidR="006365FC" w:rsidRPr="0050584D" w:rsidRDefault="006365FC" w:rsidP="003A55AF">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9. Минимальные расстояния между постройками на садовых участках по санитарно-бытовым условиям должны быть:</w:t>
      </w:r>
    </w:p>
    <w:p w:rsidR="006365FC" w:rsidRPr="0050584D" w:rsidRDefault="006365FC" w:rsidP="003A55AF">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от жилого строения (или дома) и погреба до уборной и постройки для содержания мелкого скота и птицы - 12 м;</w:t>
      </w:r>
    </w:p>
    <w:p w:rsidR="006365FC" w:rsidRPr="0050584D" w:rsidRDefault="006365FC" w:rsidP="003A55AF">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до душа, бани (сауны) - 8 м;</w:t>
      </w:r>
    </w:p>
    <w:p w:rsidR="006365FC" w:rsidRPr="0050584D" w:rsidRDefault="006365FC" w:rsidP="003A55AF">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от колодца до уборной и компостного устройства - 8 м.</w:t>
      </w:r>
    </w:p>
    <w:p w:rsidR="006365FC" w:rsidRPr="0050584D" w:rsidRDefault="006365FC" w:rsidP="003A55AF">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Указанные расстояния должны соблюдаться как между постройками на одном участке, так и между постройками, расположенными на смежных участках.</w:t>
      </w:r>
    </w:p>
    <w:p w:rsidR="006365FC" w:rsidRPr="0050584D" w:rsidRDefault="006365FC" w:rsidP="00EC08C4">
      <w:pPr>
        <w:pStyle w:val="ConsPlusNormal"/>
        <w:ind w:firstLine="709"/>
        <w:rPr>
          <w:rFonts w:ascii="Times New Roman" w:eastAsia="SimSun" w:hAnsi="Times New Roman" w:cs="Times New Roman"/>
          <w:sz w:val="24"/>
          <w:szCs w:val="24"/>
          <w:lang w:eastAsia="zh-CN"/>
        </w:rPr>
      </w:pPr>
    </w:p>
    <w:p w:rsidR="006365FC" w:rsidRPr="0050584D" w:rsidRDefault="006365FC" w:rsidP="00EC08C4">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10. Не допускается размещение сельскохозяйственных предприятий, зданий, сооружений:</w:t>
      </w:r>
    </w:p>
    <w:p w:rsidR="006365FC" w:rsidRPr="0050584D" w:rsidRDefault="006365FC" w:rsidP="00EC08C4">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на площадках залегания полезных ископаемых без согласования с органами Госгортехнадзора;</w:t>
      </w:r>
    </w:p>
    <w:p w:rsidR="006365FC" w:rsidRPr="0050584D" w:rsidRDefault="006365FC" w:rsidP="00EC08C4">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в зонах оползней, которые могут угрожать застройке и эксплуатации предприятий, зданий и сооружений;</w:t>
      </w:r>
    </w:p>
    <w:p w:rsidR="006365FC" w:rsidRPr="0050584D" w:rsidRDefault="006365FC" w:rsidP="00EC08C4">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в первом поясе зоны санитарной охраны источников водоснабжения населенных пунктов;</w:t>
      </w:r>
    </w:p>
    <w:p w:rsidR="006365FC" w:rsidRPr="0050584D" w:rsidRDefault="006365FC" w:rsidP="00EC08C4">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в первой и второй зонах округов санитарной охраны курортов;</w:t>
      </w:r>
    </w:p>
    <w:p w:rsidR="006365FC" w:rsidRPr="0050584D" w:rsidRDefault="006365FC" w:rsidP="00EC08C4">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на землях пригородных зеленых зон городских округов и городских поселений;</w:t>
      </w:r>
    </w:p>
    <w:p w:rsidR="006365FC" w:rsidRPr="0050584D" w:rsidRDefault="006365FC" w:rsidP="00EC08C4">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на земельных участках, загрязненных органическими и радиоактивными отбросами, до истечения сроков, установленных органами санитарно-эпидемиологического и ветеринарного надзора;</w:t>
      </w:r>
    </w:p>
    <w:p w:rsidR="006365FC" w:rsidRPr="0050584D" w:rsidRDefault="006365FC" w:rsidP="00EC08C4">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на землях особо охраняемых природных территорий.</w:t>
      </w:r>
    </w:p>
    <w:p w:rsidR="006365FC" w:rsidRPr="0050584D" w:rsidRDefault="006365FC" w:rsidP="00EC08C4">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Допускается размещение сельскохозяйственных предприятий, зданий и сооружений:</w:t>
      </w:r>
    </w:p>
    <w:p w:rsidR="006365FC" w:rsidRPr="0050584D" w:rsidRDefault="006365FC" w:rsidP="00EC08C4">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во втором поясе санитарной охраны источников водоснабжения населенных пунктов, кроме животноводческих и птицеводческих предприятий;</w:t>
      </w:r>
    </w:p>
    <w:p w:rsidR="006365FC" w:rsidRPr="0050584D" w:rsidRDefault="006365FC" w:rsidP="00EC08C4">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w:t>
      </w:r>
    </w:p>
    <w:p w:rsidR="006365FC" w:rsidRPr="0050584D" w:rsidRDefault="006365FC" w:rsidP="00EC08C4">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в охранных зонах особо охраняемых территорий, если это не оказывает негативное (вредное) воздействие на природные комплексы особо охраняемых природных территорий.</w:t>
      </w:r>
    </w:p>
    <w:p w:rsidR="006365FC" w:rsidRPr="0050584D" w:rsidRDefault="006365FC" w:rsidP="00EC08C4">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p w:rsidR="006365FC" w:rsidRPr="0050584D" w:rsidRDefault="006365FC" w:rsidP="00EC08C4">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rsidR="006365FC" w:rsidRPr="0050584D" w:rsidRDefault="006365FC" w:rsidP="00EC08C4">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11. Сельскохозяйственные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rsidR="006365FC" w:rsidRPr="0050584D" w:rsidRDefault="006365FC" w:rsidP="00EC08C4">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Территории санитарно-защитных зон из землепользования не изымаются и должны быть максимально использованы для нужд сельского хозяйства.</w:t>
      </w:r>
    </w:p>
    <w:p w:rsidR="006365FC" w:rsidRPr="0050584D" w:rsidRDefault="006365FC" w:rsidP="00EC08C4">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12. В санитарно-защитных зонах допускается размещать склады (хранилища) зерна, фруктов, овощей и картофеля, питомники растений.</w:t>
      </w:r>
    </w:p>
    <w:p w:rsidR="006365FC" w:rsidRPr="0050584D" w:rsidRDefault="006365FC" w:rsidP="00EC08C4">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13. 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6365FC" w:rsidRPr="0050584D" w:rsidRDefault="006365FC" w:rsidP="00EC08C4">
      <w:pPr>
        <w:pStyle w:val="ConsPlusNormal"/>
        <w:ind w:firstLine="70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14. Сельскохозяйственные предприятия, осуществляющие выброс в атмосферу значительного количества дыма, пыли или неприятных запахов, не допускается располагать в замкнутых долинах, котлованах, у подножия гор и на других территориях, не обеспеченных естественным проветриванием.</w:t>
      </w:r>
    </w:p>
    <w:p w:rsidR="006365FC" w:rsidRPr="0050584D" w:rsidRDefault="006365FC" w:rsidP="003B78BA">
      <w:pPr>
        <w:ind w:firstLine="851"/>
        <w:outlineLvl w:val="0"/>
        <w:rPr>
          <w:rFonts w:ascii="Times New Roman" w:hAnsi="Times New Roman" w:cs="Times New Roman"/>
          <w:b/>
          <w:bCs/>
          <w:sz w:val="24"/>
          <w:szCs w:val="24"/>
        </w:rPr>
      </w:pPr>
      <w:bookmarkStart w:id="893" w:name="_Toc470251941"/>
      <w:bookmarkStart w:id="894" w:name="_Toc486964694"/>
      <w:bookmarkStart w:id="895" w:name="_Toc3399255"/>
    </w:p>
    <w:p w:rsidR="006365FC" w:rsidRPr="0050584D" w:rsidRDefault="006365FC" w:rsidP="003B78BA">
      <w:pPr>
        <w:ind w:firstLine="851"/>
        <w:outlineLvl w:val="0"/>
        <w:rPr>
          <w:rFonts w:ascii="Times New Roman" w:hAnsi="Times New Roman" w:cs="Times New Roman"/>
          <w:b/>
          <w:bCs/>
          <w:sz w:val="24"/>
          <w:szCs w:val="24"/>
        </w:rPr>
      </w:pPr>
      <w:r w:rsidRPr="0050584D">
        <w:rPr>
          <w:rFonts w:ascii="Times New Roman" w:hAnsi="Times New Roman" w:cs="Times New Roman"/>
          <w:b/>
          <w:bCs/>
          <w:sz w:val="24"/>
          <w:szCs w:val="24"/>
        </w:rPr>
        <w:t>Статья 64. Градостроительные регламенты в отношении земельных участков и объектов капитального строительства, расположенных в пределах зон специального назначения.</w:t>
      </w:r>
      <w:bookmarkEnd w:id="893"/>
      <w:bookmarkEnd w:id="894"/>
      <w:bookmarkEnd w:id="895"/>
    </w:p>
    <w:p w:rsidR="006365FC" w:rsidRPr="0050584D" w:rsidRDefault="006365FC" w:rsidP="00906357">
      <w:pPr>
        <w:ind w:firstLine="851"/>
        <w:rPr>
          <w:rFonts w:ascii="Times New Roman" w:hAnsi="Times New Roman" w:cs="Times New Roman"/>
          <w:sz w:val="24"/>
          <w:szCs w:val="24"/>
        </w:rPr>
      </w:pPr>
      <w:r w:rsidRPr="0050584D">
        <w:rPr>
          <w:rFonts w:ascii="Times New Roman" w:hAnsi="Times New Roman" w:cs="Times New Roman"/>
          <w:sz w:val="24"/>
          <w:szCs w:val="24"/>
        </w:rPr>
        <w:t xml:space="preserve">В квадратных скобках […….] указан  код (числовое обозначение) вида разрешенного использования земельного участка. </w:t>
      </w:r>
    </w:p>
    <w:p w:rsidR="006365FC" w:rsidRPr="0050584D" w:rsidRDefault="006365FC" w:rsidP="00906357">
      <w:pPr>
        <w:ind w:firstLine="851"/>
        <w:rPr>
          <w:rFonts w:ascii="Times New Roman" w:hAnsi="Times New Roman" w:cs="Times New Roman"/>
          <w:sz w:val="24"/>
          <w:szCs w:val="24"/>
        </w:rPr>
      </w:pPr>
      <w:r w:rsidRPr="0050584D">
        <w:rPr>
          <w:rFonts w:ascii="Times New Roman" w:hAnsi="Times New Roman" w:cs="Times New Roman"/>
          <w:sz w:val="24"/>
          <w:szCs w:val="24"/>
        </w:rPr>
        <w:t xml:space="preserve">Текстовое наименование вида разрешенного использования земельного участка и его код (числовое обозначение) являются равнозначными. </w:t>
      </w:r>
    </w:p>
    <w:p w:rsidR="006365FC" w:rsidRDefault="006365FC" w:rsidP="00906357">
      <w:pPr>
        <w:rPr>
          <w:rFonts w:ascii="Times New Roman" w:hAnsi="Times New Roman" w:cs="Times New Roman"/>
          <w:sz w:val="24"/>
          <w:szCs w:val="24"/>
        </w:rPr>
      </w:pPr>
      <w:r w:rsidRPr="0050584D">
        <w:rPr>
          <w:rFonts w:ascii="Times New Roman" w:hAnsi="Times New Roman" w:cs="Times New Roman"/>
          <w:sz w:val="24"/>
          <w:szCs w:val="24"/>
        </w:rPr>
        <w:t>Проектирование, размещение объектов в пределах зон специального назначения требуется с учетом санитарной классификации объектов и размеров санитарно-защитных зон, согласно СанПиН 2.2.1/2.1.1.1200-03 "</w:t>
      </w:r>
      <w:r w:rsidRPr="0050584D">
        <w:rPr>
          <w:rFonts w:ascii="Times New Roman" w:hAnsi="Times New Roman" w:cs="Times New Roman"/>
          <w:sz w:val="24"/>
          <w:szCs w:val="24"/>
          <w:lang w:val="en-US"/>
        </w:rPr>
        <w:t>C</w:t>
      </w:r>
      <w:r w:rsidRPr="0050584D">
        <w:rPr>
          <w:rFonts w:ascii="Times New Roman" w:hAnsi="Times New Roman" w:cs="Times New Roman"/>
          <w:sz w:val="24"/>
          <w:szCs w:val="24"/>
        </w:rPr>
        <w:t>анитарно-защитные зоны и санитарная классификация предприятий, сооружений и иных объектов. Новая редакция".</w:t>
      </w:r>
    </w:p>
    <w:p w:rsidR="006365FC" w:rsidRPr="0050584D" w:rsidRDefault="006365FC" w:rsidP="00906357">
      <w:pPr>
        <w:rPr>
          <w:rFonts w:ascii="Times New Roman" w:hAnsi="Times New Roman" w:cs="Times New Roman"/>
          <w:sz w:val="24"/>
          <w:szCs w:val="24"/>
        </w:rPr>
      </w:pPr>
    </w:p>
    <w:p w:rsidR="006365FC" w:rsidRPr="0050584D" w:rsidRDefault="006365FC" w:rsidP="00906357">
      <w:pPr>
        <w:ind w:firstLine="851"/>
        <w:outlineLvl w:val="0"/>
        <w:rPr>
          <w:rFonts w:ascii="Times New Roman" w:hAnsi="Times New Roman" w:cs="Times New Roman"/>
          <w:b/>
          <w:bCs/>
          <w:sz w:val="24"/>
          <w:szCs w:val="24"/>
          <w:u w:val="single"/>
        </w:rPr>
      </w:pPr>
      <w:bookmarkStart w:id="896" w:name="_Toc536808546"/>
      <w:bookmarkStart w:id="897" w:name="_Toc2770895"/>
      <w:bookmarkStart w:id="898" w:name="_Toc2849320"/>
      <w:bookmarkStart w:id="899" w:name="_Toc3399256"/>
      <w:r w:rsidRPr="0050584D">
        <w:rPr>
          <w:rFonts w:ascii="Times New Roman" w:hAnsi="Times New Roman" w:cs="Times New Roman"/>
          <w:b/>
          <w:bCs/>
          <w:sz w:val="24"/>
          <w:szCs w:val="24"/>
          <w:u w:val="single"/>
        </w:rPr>
        <w:t>1) СН-1. Зона кладбищ</w:t>
      </w:r>
      <w:bookmarkEnd w:id="896"/>
      <w:bookmarkEnd w:id="897"/>
      <w:bookmarkEnd w:id="898"/>
      <w:bookmarkEnd w:id="899"/>
    </w:p>
    <w:p w:rsidR="006365FC" w:rsidRPr="0050584D" w:rsidRDefault="006365FC" w:rsidP="00906357">
      <w:pPr>
        <w:tabs>
          <w:tab w:val="left" w:pos="2520"/>
        </w:tabs>
        <w:outlineLvl w:val="0"/>
        <w:rPr>
          <w:rFonts w:ascii="Times New Roman" w:hAnsi="Times New Roman" w:cs="Times New Roman"/>
          <w:sz w:val="24"/>
          <w:szCs w:val="24"/>
        </w:rPr>
      </w:pPr>
      <w:bookmarkStart w:id="900" w:name="_Toc470251943"/>
      <w:bookmarkStart w:id="901" w:name="_Toc479729852"/>
      <w:bookmarkStart w:id="902" w:name="_Toc485899855"/>
      <w:bookmarkStart w:id="903" w:name="_Toc485902095"/>
      <w:bookmarkStart w:id="904" w:name="_Toc489630342"/>
      <w:bookmarkStart w:id="905" w:name="_Toc489643432"/>
      <w:bookmarkStart w:id="906" w:name="_Toc536808547"/>
      <w:bookmarkStart w:id="907" w:name="_Toc2770896"/>
      <w:bookmarkStart w:id="908" w:name="_Toc2849321"/>
      <w:bookmarkStart w:id="909" w:name="_Toc3399257"/>
      <w:r w:rsidRPr="0050584D">
        <w:rPr>
          <w:rFonts w:ascii="Times New Roman" w:hAnsi="Times New Roman" w:cs="Times New Roman"/>
          <w:sz w:val="24"/>
          <w:szCs w:val="24"/>
        </w:rPr>
        <w:t>1.1) Основные виды и параметры разрешенного использования земельных участков и объектов капитального строительства</w:t>
      </w:r>
      <w:bookmarkEnd w:id="900"/>
      <w:bookmarkEnd w:id="901"/>
      <w:bookmarkEnd w:id="902"/>
      <w:bookmarkEnd w:id="903"/>
      <w:bookmarkEnd w:id="904"/>
      <w:bookmarkEnd w:id="905"/>
      <w:bookmarkEnd w:id="906"/>
      <w:bookmarkEnd w:id="907"/>
      <w:bookmarkEnd w:id="908"/>
      <w:bookmarkEnd w:id="909"/>
    </w:p>
    <w:tbl>
      <w:tblPr>
        <w:tblW w:w="978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28"/>
        <w:gridCol w:w="5953"/>
      </w:tblGrid>
      <w:tr w:rsidR="006365FC" w:rsidRPr="005E075E">
        <w:trPr>
          <w:trHeight w:val="20"/>
          <w:tblHeader/>
        </w:trPr>
        <w:tc>
          <w:tcPr>
            <w:tcW w:w="3828" w:type="dxa"/>
            <w:vAlign w:val="center"/>
          </w:tcPr>
          <w:p w:rsidR="006365FC" w:rsidRPr="005E075E" w:rsidRDefault="006365FC" w:rsidP="00A11B3E">
            <w:pPr>
              <w:tabs>
                <w:tab w:val="left" w:pos="2520"/>
              </w:tabs>
              <w:jc w:val="center"/>
              <w:rPr>
                <w:rFonts w:ascii="Times New Roman" w:hAnsi="Times New Roman" w:cs="Times New Roman"/>
                <w:b/>
                <w:bCs/>
                <w:sz w:val="24"/>
                <w:szCs w:val="24"/>
              </w:rPr>
            </w:pPr>
            <w:r w:rsidRPr="005E075E">
              <w:rPr>
                <w:rFonts w:ascii="Times New Roman" w:hAnsi="Times New Roman" w:cs="Times New Roman"/>
                <w:b/>
                <w:bCs/>
                <w:sz w:val="24"/>
                <w:szCs w:val="24"/>
              </w:rPr>
              <w:t>Виды разрешенного использования земельных участков и объектов капитального строительства</w:t>
            </w:r>
          </w:p>
        </w:tc>
        <w:tc>
          <w:tcPr>
            <w:tcW w:w="5953" w:type="dxa"/>
            <w:vAlign w:val="center"/>
          </w:tcPr>
          <w:p w:rsidR="006365FC" w:rsidRPr="005E075E" w:rsidRDefault="006365FC" w:rsidP="00A11B3E">
            <w:pPr>
              <w:tabs>
                <w:tab w:val="left" w:pos="2520"/>
              </w:tabs>
              <w:jc w:val="center"/>
              <w:rPr>
                <w:rFonts w:ascii="Times New Roman" w:hAnsi="Times New Roman" w:cs="Times New Roman"/>
                <w:b/>
                <w:bCs/>
                <w:sz w:val="24"/>
                <w:szCs w:val="24"/>
              </w:rPr>
            </w:pPr>
            <w:r w:rsidRPr="005E075E">
              <w:rPr>
                <w:rFonts w:ascii="Times New Roman" w:hAnsi="Times New Roman" w:cs="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365FC" w:rsidRPr="005E075E">
        <w:trPr>
          <w:trHeight w:val="20"/>
        </w:trPr>
        <w:tc>
          <w:tcPr>
            <w:tcW w:w="3828" w:type="dxa"/>
            <w:vAlign w:val="center"/>
          </w:tcPr>
          <w:p w:rsidR="006365FC" w:rsidRPr="005E075E" w:rsidRDefault="006365FC" w:rsidP="00262D08">
            <w:pPr>
              <w:tabs>
                <w:tab w:val="left" w:pos="2520"/>
              </w:tabs>
              <w:ind w:firstLine="34"/>
              <w:rPr>
                <w:rFonts w:ascii="Times New Roman" w:hAnsi="Times New Roman" w:cs="Times New Roman"/>
                <w:sz w:val="24"/>
                <w:szCs w:val="24"/>
              </w:rPr>
            </w:pPr>
            <w:r w:rsidRPr="005E075E">
              <w:rPr>
                <w:rFonts w:ascii="Times New Roman" w:hAnsi="Times New Roman" w:cs="Times New Roman"/>
                <w:sz w:val="24"/>
                <w:szCs w:val="24"/>
              </w:rPr>
              <w:t>[12.1] - Ритуальная деятельность</w:t>
            </w:r>
          </w:p>
          <w:p w:rsidR="006365FC" w:rsidRPr="005E075E" w:rsidRDefault="006365FC" w:rsidP="00262D08">
            <w:pPr>
              <w:widowControl w:val="0"/>
              <w:ind w:firstLine="34"/>
              <w:rPr>
                <w:rFonts w:ascii="Times New Roman" w:hAnsi="Times New Roman" w:cs="Times New Roman"/>
                <w:sz w:val="24"/>
                <w:szCs w:val="24"/>
              </w:rPr>
            </w:pPr>
            <w:r w:rsidRPr="005E075E">
              <w:rPr>
                <w:rFonts w:ascii="Times New Roman" w:hAnsi="Times New Roman" w:cs="Times New Roman"/>
                <w:sz w:val="24"/>
                <w:szCs w:val="24"/>
              </w:rPr>
              <w:t xml:space="preserve"> </w:t>
            </w:r>
          </w:p>
        </w:tc>
        <w:tc>
          <w:tcPr>
            <w:tcW w:w="5953" w:type="dxa"/>
            <w:vAlign w:val="center"/>
          </w:tcPr>
          <w:p w:rsidR="006365FC" w:rsidRPr="005E075E" w:rsidRDefault="006365FC" w:rsidP="00262D08">
            <w:pPr>
              <w:keepLines/>
              <w:suppressAutoHyphens/>
              <w:overflowPunct w:val="0"/>
              <w:autoSpaceDE w:val="0"/>
              <w:ind w:firstLine="34"/>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площадь земельного участка  – 20 кв. м/100000 кв. м</w:t>
            </w:r>
          </w:p>
          <w:p w:rsidR="006365FC" w:rsidRPr="005E075E" w:rsidRDefault="006365FC" w:rsidP="00262D08">
            <w:pPr>
              <w:keepLines/>
              <w:suppressAutoHyphens/>
              <w:overflowPunct w:val="0"/>
              <w:autoSpaceDE w:val="0"/>
              <w:ind w:firstLine="34"/>
              <w:textAlignment w:val="baseline"/>
              <w:rPr>
                <w:rFonts w:ascii="Times New Roman" w:hAnsi="Times New Roman" w:cs="Times New Roman"/>
                <w:sz w:val="24"/>
                <w:szCs w:val="24"/>
              </w:rPr>
            </w:pPr>
            <w:r w:rsidRPr="005E075E">
              <w:rPr>
                <w:rFonts w:ascii="Times New Roman" w:hAnsi="Times New Roman" w:cs="Times New Roman"/>
                <w:sz w:val="24"/>
                <w:szCs w:val="24"/>
              </w:rPr>
              <w:t xml:space="preserve">Максимальная высота зданий и сооружений от уровня земли - 5 м </w:t>
            </w:r>
          </w:p>
          <w:p w:rsidR="006365FC" w:rsidRPr="005E075E" w:rsidRDefault="006365FC" w:rsidP="00262D08">
            <w:pPr>
              <w:keepLines/>
              <w:suppressAutoHyphens/>
              <w:overflowPunct w:val="0"/>
              <w:autoSpaceDE w:val="0"/>
              <w:ind w:firstLine="34"/>
              <w:textAlignment w:val="baseline"/>
              <w:rPr>
                <w:rFonts w:ascii="Times New Roman" w:hAnsi="Times New Roman" w:cs="Times New Roman"/>
                <w:sz w:val="24"/>
                <w:szCs w:val="24"/>
              </w:rPr>
            </w:pPr>
            <w:r w:rsidRPr="005E075E">
              <w:rPr>
                <w:rFonts w:ascii="Times New Roman" w:hAnsi="Times New Roman" w:cs="Times New Roman"/>
                <w:sz w:val="24"/>
                <w:szCs w:val="24"/>
              </w:rPr>
              <w:t>Максимальное количество надземных этажей –1 эт.</w:t>
            </w:r>
          </w:p>
          <w:p w:rsidR="006365FC" w:rsidRPr="005E075E" w:rsidRDefault="006365FC" w:rsidP="00262D08">
            <w:pPr>
              <w:keepLines/>
              <w:suppressAutoHyphens/>
              <w:overflowPunct w:val="0"/>
              <w:autoSpaceDE w:val="0"/>
              <w:ind w:firstLine="34"/>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Минимальный отступ от границы земельного участка кладбища до жилой застройки – 50 м.</w:t>
            </w:r>
          </w:p>
          <w:p w:rsidR="006365FC" w:rsidRPr="005E075E" w:rsidRDefault="006365FC" w:rsidP="00262D08">
            <w:pPr>
              <w:keepLines/>
              <w:suppressAutoHyphens/>
              <w:overflowPunct w:val="0"/>
              <w:autoSpaceDE w:val="0"/>
              <w:ind w:firstLine="34"/>
              <w:textAlignment w:val="baseline"/>
              <w:rPr>
                <w:rFonts w:ascii="Times New Roman" w:hAnsi="Times New Roman" w:cs="Times New Roman"/>
                <w:sz w:val="24"/>
                <w:szCs w:val="24"/>
              </w:rPr>
            </w:pPr>
            <w:r w:rsidRPr="005E075E">
              <w:rPr>
                <w:rFonts w:ascii="Times New Roman" w:hAnsi="Times New Roman" w:cs="Times New Roman"/>
                <w:sz w:val="24"/>
                <w:szCs w:val="24"/>
              </w:rPr>
              <w:t>Площадь зданий - не более 100 кв.м</w:t>
            </w:r>
          </w:p>
          <w:p w:rsidR="006365FC" w:rsidRPr="005E075E" w:rsidRDefault="006365FC" w:rsidP="00262D08">
            <w:pPr>
              <w:keepLines/>
              <w:suppressAutoHyphens/>
              <w:overflowPunct w:val="0"/>
              <w:autoSpaceDE w:val="0"/>
              <w:ind w:firstLine="34"/>
              <w:textAlignment w:val="baseline"/>
              <w:rPr>
                <w:rFonts w:ascii="Times New Roman" w:hAnsi="Times New Roman" w:cs="Times New Roman"/>
                <w:sz w:val="24"/>
                <w:szCs w:val="24"/>
              </w:rPr>
            </w:pPr>
            <w:r w:rsidRPr="005E075E">
              <w:rPr>
                <w:rFonts w:ascii="Times New Roman" w:hAnsi="Times New Roman" w:cs="Times New Roman"/>
                <w:sz w:val="24"/>
                <w:szCs w:val="24"/>
              </w:rPr>
              <w:t>Размещение, расширение и реконструкция кладбищ, зданий и сооружений похоронного назначения осуществляется в соответствии с действующими санитарными правилами и нормами.</w:t>
            </w:r>
          </w:p>
          <w:p w:rsidR="006365FC" w:rsidRPr="005E075E" w:rsidRDefault="006365FC" w:rsidP="00262D08">
            <w:pPr>
              <w:keepLines/>
              <w:suppressAutoHyphens/>
              <w:overflowPunct w:val="0"/>
              <w:autoSpaceDE w:val="0"/>
              <w:ind w:firstLine="34"/>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и сооружений от красной линии (фасадной границы земельного участка) - 5 м.</w:t>
            </w:r>
          </w:p>
          <w:p w:rsidR="006365FC" w:rsidRPr="005E075E" w:rsidRDefault="006365FC" w:rsidP="00262D08">
            <w:pPr>
              <w:keepLines/>
              <w:suppressAutoHyphens/>
              <w:overflowPunct w:val="0"/>
              <w:autoSpaceDE w:val="0"/>
              <w:ind w:firstLine="34"/>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и сооружений от границ соседнего участка - 3 м</w:t>
            </w:r>
          </w:p>
          <w:p w:rsidR="006365FC" w:rsidRPr="005E075E" w:rsidRDefault="006365FC" w:rsidP="00262D08">
            <w:pPr>
              <w:keepLines/>
              <w:suppressAutoHyphens/>
              <w:overflowPunct w:val="0"/>
              <w:autoSpaceDE w:val="0"/>
              <w:ind w:firstLine="34"/>
              <w:textAlignment w:val="baseline"/>
              <w:rPr>
                <w:rFonts w:ascii="Times New Roman" w:hAnsi="Times New Roman" w:cs="Times New Roman"/>
                <w:b/>
                <w:bCs/>
                <w:sz w:val="24"/>
                <w:szCs w:val="24"/>
              </w:rPr>
            </w:pPr>
            <w:r w:rsidRPr="005E075E">
              <w:rPr>
                <w:rFonts w:ascii="Times New Roman" w:hAnsi="Times New Roman" w:cs="Times New Roman"/>
                <w:sz w:val="24"/>
                <w:szCs w:val="24"/>
              </w:rPr>
              <w:t>Максимальный процент застройки - 10 %</w:t>
            </w:r>
          </w:p>
        </w:tc>
      </w:tr>
    </w:tbl>
    <w:p w:rsidR="006365FC" w:rsidRPr="0050584D" w:rsidRDefault="006365FC" w:rsidP="00906357">
      <w:pPr>
        <w:tabs>
          <w:tab w:val="left" w:pos="2520"/>
        </w:tabs>
        <w:outlineLvl w:val="0"/>
        <w:rPr>
          <w:rFonts w:ascii="Times New Roman" w:hAnsi="Times New Roman" w:cs="Times New Roman"/>
          <w:b/>
          <w:bCs/>
          <w:sz w:val="24"/>
          <w:szCs w:val="24"/>
        </w:rPr>
      </w:pPr>
      <w:bookmarkStart w:id="910" w:name="_Toc470251944"/>
      <w:bookmarkStart w:id="911" w:name="_Toc479729853"/>
      <w:bookmarkStart w:id="912" w:name="_Toc485899856"/>
      <w:bookmarkStart w:id="913" w:name="_Toc485902096"/>
      <w:bookmarkStart w:id="914" w:name="_Toc489630343"/>
      <w:bookmarkStart w:id="915" w:name="_Toc489643433"/>
    </w:p>
    <w:p w:rsidR="006365FC" w:rsidRPr="0050584D" w:rsidRDefault="006365FC" w:rsidP="00906357">
      <w:pPr>
        <w:tabs>
          <w:tab w:val="left" w:pos="2520"/>
        </w:tabs>
        <w:outlineLvl w:val="0"/>
        <w:rPr>
          <w:rFonts w:ascii="Times New Roman" w:hAnsi="Times New Roman" w:cs="Times New Roman"/>
          <w:sz w:val="24"/>
          <w:szCs w:val="24"/>
        </w:rPr>
      </w:pPr>
      <w:bookmarkStart w:id="916" w:name="_Toc536808548"/>
      <w:bookmarkStart w:id="917" w:name="_Toc2770897"/>
      <w:bookmarkStart w:id="918" w:name="_Toc2849322"/>
      <w:bookmarkStart w:id="919" w:name="_Toc3399258"/>
      <w:r w:rsidRPr="0050584D">
        <w:rPr>
          <w:rFonts w:ascii="Times New Roman" w:hAnsi="Times New Roman" w:cs="Times New Roman"/>
          <w:sz w:val="24"/>
          <w:szCs w:val="24"/>
        </w:rPr>
        <w:t>1.2)  Условно разрешенные виды и параметры разрешенного использования земельных участков и объектов капитального строительства</w:t>
      </w:r>
      <w:bookmarkEnd w:id="910"/>
      <w:bookmarkEnd w:id="911"/>
      <w:bookmarkEnd w:id="912"/>
      <w:bookmarkEnd w:id="913"/>
      <w:bookmarkEnd w:id="914"/>
      <w:bookmarkEnd w:id="915"/>
      <w:bookmarkEnd w:id="916"/>
      <w:bookmarkEnd w:id="917"/>
      <w:bookmarkEnd w:id="918"/>
      <w:bookmarkEnd w:id="919"/>
      <w:r w:rsidRPr="0050584D">
        <w:rPr>
          <w:rFonts w:ascii="Times New Roman" w:hAnsi="Times New Roman" w:cs="Times New Roman"/>
          <w:sz w:val="24"/>
          <w:szCs w:val="24"/>
        </w:rPr>
        <w:t xml:space="preserve"> </w:t>
      </w:r>
      <w:r>
        <w:rPr>
          <w:rFonts w:ascii="Times New Roman" w:hAnsi="Times New Roman" w:cs="Times New Roman"/>
          <w:sz w:val="24"/>
          <w:szCs w:val="24"/>
        </w:rPr>
        <w:t>– не установлены</w:t>
      </w:r>
    </w:p>
    <w:p w:rsidR="006365FC" w:rsidRPr="0050584D" w:rsidRDefault="006365FC" w:rsidP="00906357">
      <w:pPr>
        <w:tabs>
          <w:tab w:val="left" w:pos="2520"/>
        </w:tabs>
        <w:rPr>
          <w:rFonts w:ascii="Times New Roman" w:hAnsi="Times New Roman" w:cs="Times New Roman"/>
          <w:b/>
          <w:bCs/>
          <w:sz w:val="24"/>
          <w:szCs w:val="24"/>
        </w:rPr>
      </w:pPr>
    </w:p>
    <w:p w:rsidR="006365FC" w:rsidRPr="0050584D" w:rsidRDefault="006365FC" w:rsidP="00906357">
      <w:pPr>
        <w:tabs>
          <w:tab w:val="left" w:pos="2520"/>
        </w:tabs>
        <w:outlineLvl w:val="0"/>
        <w:rPr>
          <w:rFonts w:ascii="Times New Roman" w:hAnsi="Times New Roman" w:cs="Times New Roman"/>
          <w:sz w:val="24"/>
          <w:szCs w:val="24"/>
        </w:rPr>
      </w:pPr>
      <w:bookmarkStart w:id="920" w:name="_Toc470251945"/>
      <w:bookmarkStart w:id="921" w:name="_Toc479729854"/>
      <w:bookmarkStart w:id="922" w:name="_Toc485899857"/>
      <w:bookmarkStart w:id="923" w:name="_Toc485902097"/>
      <w:bookmarkStart w:id="924" w:name="_Toc489630344"/>
      <w:bookmarkStart w:id="925" w:name="_Toc489643434"/>
      <w:bookmarkStart w:id="926" w:name="_Toc536808549"/>
      <w:bookmarkStart w:id="927" w:name="_Toc2770898"/>
      <w:bookmarkStart w:id="928" w:name="_Toc2849323"/>
      <w:bookmarkStart w:id="929" w:name="_Toc3399259"/>
      <w:r w:rsidRPr="0050584D">
        <w:rPr>
          <w:rFonts w:ascii="Times New Roman" w:hAnsi="Times New Roman" w:cs="Times New Roman"/>
          <w:sz w:val="24"/>
          <w:szCs w:val="24"/>
        </w:rPr>
        <w:t>1.3) Вспомогательные виды и параметры разрешенного использования земельных участков и объектов капитального строительства</w:t>
      </w:r>
      <w:bookmarkEnd w:id="920"/>
      <w:bookmarkEnd w:id="921"/>
      <w:bookmarkEnd w:id="922"/>
      <w:bookmarkEnd w:id="923"/>
      <w:bookmarkEnd w:id="924"/>
      <w:bookmarkEnd w:id="925"/>
      <w:bookmarkEnd w:id="926"/>
      <w:bookmarkEnd w:id="927"/>
      <w:bookmarkEnd w:id="928"/>
      <w:bookmarkEnd w:id="929"/>
    </w:p>
    <w:tbl>
      <w:tblPr>
        <w:tblW w:w="98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09"/>
        <w:gridCol w:w="5161"/>
      </w:tblGrid>
      <w:tr w:rsidR="006365FC" w:rsidRPr="005E075E">
        <w:trPr>
          <w:trHeight w:val="552"/>
          <w:tblHeader/>
          <w:jc w:val="center"/>
        </w:trPr>
        <w:tc>
          <w:tcPr>
            <w:tcW w:w="4709" w:type="dxa"/>
            <w:vAlign w:val="center"/>
          </w:tcPr>
          <w:p w:rsidR="006365FC" w:rsidRPr="005E075E" w:rsidRDefault="006365FC" w:rsidP="00A11B3E">
            <w:pPr>
              <w:tabs>
                <w:tab w:val="left" w:pos="2520"/>
              </w:tabs>
              <w:jc w:val="center"/>
              <w:rPr>
                <w:rFonts w:ascii="Times New Roman" w:hAnsi="Times New Roman" w:cs="Times New Roman"/>
                <w:b/>
                <w:bCs/>
                <w:sz w:val="24"/>
                <w:szCs w:val="24"/>
              </w:rPr>
            </w:pPr>
            <w:r w:rsidRPr="005E075E">
              <w:rPr>
                <w:rFonts w:ascii="Times New Roman" w:hAnsi="Times New Roman" w:cs="Times New Roman"/>
                <w:b/>
                <w:bCs/>
                <w:sz w:val="24"/>
                <w:szCs w:val="24"/>
              </w:rPr>
              <w:t xml:space="preserve">Виды разрешенного использования </w:t>
            </w:r>
          </w:p>
        </w:tc>
        <w:tc>
          <w:tcPr>
            <w:tcW w:w="5161" w:type="dxa"/>
            <w:vAlign w:val="center"/>
          </w:tcPr>
          <w:p w:rsidR="006365FC" w:rsidRPr="005E075E" w:rsidRDefault="006365FC" w:rsidP="00A11B3E">
            <w:pPr>
              <w:tabs>
                <w:tab w:val="left" w:pos="2520"/>
              </w:tabs>
              <w:rPr>
                <w:rFonts w:ascii="Times New Roman" w:hAnsi="Times New Roman" w:cs="Times New Roman"/>
                <w:b/>
                <w:bCs/>
                <w:sz w:val="24"/>
                <w:szCs w:val="24"/>
              </w:rPr>
            </w:pPr>
            <w:r w:rsidRPr="005E075E">
              <w:rPr>
                <w:rFonts w:ascii="Times New Roman" w:hAnsi="Times New Roman" w:cs="Times New Roman"/>
                <w:b/>
                <w:bCs/>
                <w:sz w:val="24"/>
                <w:szCs w:val="24"/>
              </w:rPr>
              <w:t xml:space="preserve">Предельные параметры разрешенного строительства и реконструкции </w:t>
            </w:r>
          </w:p>
        </w:tc>
      </w:tr>
      <w:tr w:rsidR="006365FC" w:rsidRPr="005E075E">
        <w:trPr>
          <w:trHeight w:val="841"/>
          <w:jc w:val="center"/>
        </w:trPr>
        <w:tc>
          <w:tcPr>
            <w:tcW w:w="4709" w:type="dxa"/>
          </w:tcPr>
          <w:p w:rsidR="006365FC" w:rsidRPr="005E075E" w:rsidRDefault="006365FC" w:rsidP="00262D08">
            <w:pPr>
              <w:ind w:firstLine="0"/>
              <w:rPr>
                <w:rFonts w:ascii="Times New Roman" w:hAnsi="Times New Roman" w:cs="Times New Roman"/>
                <w:sz w:val="24"/>
                <w:szCs w:val="24"/>
              </w:rPr>
            </w:pPr>
            <w:r w:rsidRPr="005E075E">
              <w:rPr>
                <w:rFonts w:ascii="Times New Roman" w:hAnsi="Times New Roman" w:cs="Times New Roman"/>
                <w:sz w:val="24"/>
                <w:szCs w:val="24"/>
              </w:rPr>
              <w:t>Сооружения, необходимые для хранения и ремонта инвентаря, техники, навесы, хозпостройки</w:t>
            </w:r>
          </w:p>
          <w:p w:rsidR="006365FC" w:rsidRPr="005E075E" w:rsidRDefault="006365FC" w:rsidP="00262D08">
            <w:pPr>
              <w:widowControl w:val="0"/>
              <w:ind w:firstLine="0"/>
              <w:rPr>
                <w:rFonts w:ascii="Times New Roman" w:hAnsi="Times New Roman" w:cs="Times New Roman"/>
                <w:sz w:val="24"/>
                <w:szCs w:val="24"/>
                <w:lang w:eastAsia="ar-SA"/>
              </w:rPr>
            </w:pPr>
            <w:r w:rsidRPr="005E075E">
              <w:rPr>
                <w:rFonts w:ascii="Times New Roman" w:hAnsi="Times New Roman" w:cs="Times New Roman"/>
                <w:sz w:val="24"/>
                <w:szCs w:val="24"/>
                <w:lang w:eastAsia="ar-SA"/>
              </w:rPr>
              <w:t>Открытые стоянки краткосрочного хранения автомобилей</w:t>
            </w:r>
          </w:p>
          <w:p w:rsidR="006365FC" w:rsidRPr="005E075E" w:rsidRDefault="006365FC" w:rsidP="00262D08">
            <w:pPr>
              <w:ind w:firstLine="0"/>
              <w:rPr>
                <w:rFonts w:ascii="Times New Roman" w:hAnsi="Times New Roman" w:cs="Times New Roman"/>
                <w:sz w:val="24"/>
                <w:szCs w:val="24"/>
                <w:lang w:eastAsia="ar-SA"/>
              </w:rPr>
            </w:pPr>
            <w:r w:rsidRPr="005E075E">
              <w:rPr>
                <w:rFonts w:ascii="Times New Roman" w:hAnsi="Times New Roman" w:cs="Times New Roman"/>
                <w:sz w:val="24"/>
                <w:szCs w:val="24"/>
                <w:lang w:eastAsia="ar-SA"/>
              </w:rPr>
              <w:t>Объекты пожарной охраны (гидранты, резервуары);</w:t>
            </w:r>
          </w:p>
          <w:p w:rsidR="006365FC" w:rsidRPr="005E075E" w:rsidRDefault="006365FC" w:rsidP="00262D08">
            <w:pPr>
              <w:widowControl w:val="0"/>
              <w:ind w:firstLine="0"/>
              <w:rPr>
                <w:rFonts w:ascii="Times New Roman" w:hAnsi="Times New Roman" w:cs="Times New Roman"/>
                <w:sz w:val="24"/>
                <w:szCs w:val="24"/>
                <w:lang w:eastAsia="ar-SA"/>
              </w:rPr>
            </w:pPr>
            <w:r w:rsidRPr="005E075E">
              <w:rPr>
                <w:rFonts w:ascii="Times New Roman" w:hAnsi="Times New Roman" w:cs="Times New Roman"/>
                <w:sz w:val="24"/>
                <w:szCs w:val="24"/>
                <w:lang w:eastAsia="ar-SA"/>
              </w:rPr>
              <w:t>Площадки для мусоросборников</w:t>
            </w:r>
          </w:p>
          <w:p w:rsidR="006365FC" w:rsidRPr="005E075E" w:rsidRDefault="006365FC" w:rsidP="00262D08">
            <w:pPr>
              <w:ind w:firstLine="0"/>
              <w:rPr>
                <w:rFonts w:ascii="Times New Roman" w:hAnsi="Times New Roman" w:cs="Times New Roman"/>
                <w:sz w:val="24"/>
                <w:szCs w:val="24"/>
              </w:rPr>
            </w:pPr>
            <w:r w:rsidRPr="005E075E">
              <w:rPr>
                <w:rFonts w:ascii="Times New Roman" w:hAnsi="Times New Roman" w:cs="Times New Roman"/>
                <w:sz w:val="24"/>
                <w:szCs w:val="24"/>
                <w:lang w:eastAsia="ar-SA"/>
              </w:rPr>
              <w:t>Общественные туалеты</w:t>
            </w:r>
          </w:p>
          <w:p w:rsidR="006365FC" w:rsidRPr="0050584D" w:rsidRDefault="006365FC" w:rsidP="00262D08">
            <w:pPr>
              <w:ind w:firstLine="0"/>
              <w:rPr>
                <w:rFonts w:ascii="Times New Roman" w:eastAsia="SimSun" w:hAnsi="Times New Roman"/>
                <w:sz w:val="24"/>
                <w:szCs w:val="24"/>
                <w:lang w:eastAsia="zh-CN"/>
              </w:rPr>
            </w:pPr>
            <w:r w:rsidRPr="005E075E">
              <w:rPr>
                <w:rFonts w:ascii="Times New Roman" w:hAnsi="Times New Roman" w:cs="Times New Roman"/>
                <w:sz w:val="24"/>
                <w:szCs w:val="24"/>
              </w:rPr>
              <w:t>Сопутствующие объекты инженерной инфраструктуры</w:t>
            </w:r>
          </w:p>
        </w:tc>
        <w:tc>
          <w:tcPr>
            <w:tcW w:w="5161" w:type="dxa"/>
          </w:tcPr>
          <w:p w:rsidR="006365FC" w:rsidRPr="0050584D" w:rsidRDefault="006365FC" w:rsidP="00262D08">
            <w:pPr>
              <w:ind w:firstLine="0"/>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Максимальное количество надземных этажей  – 1 этаж</w:t>
            </w:r>
          </w:p>
          <w:p w:rsidR="006365FC" w:rsidRPr="0050584D" w:rsidRDefault="006365FC" w:rsidP="00262D08">
            <w:pPr>
              <w:ind w:firstLine="0"/>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Максимальная высота строений - 6 м</w:t>
            </w:r>
          </w:p>
          <w:p w:rsidR="006365FC" w:rsidRPr="0050584D" w:rsidRDefault="006365FC" w:rsidP="00262D08">
            <w:pPr>
              <w:ind w:firstLine="0"/>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Минимальные расстояния от строений до границ смежного участка - 3 м</w:t>
            </w:r>
          </w:p>
          <w:p w:rsidR="006365FC" w:rsidRPr="0050584D" w:rsidRDefault="006365FC" w:rsidP="00262D08">
            <w:pPr>
              <w:ind w:firstLine="0"/>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Минимальное расстояние от строений до красных линий улиц и проездов - 5 м.</w:t>
            </w:r>
          </w:p>
          <w:p w:rsidR="006365FC" w:rsidRPr="0050584D" w:rsidRDefault="006365FC" w:rsidP="00262D08">
            <w:pPr>
              <w:ind w:firstLine="0"/>
              <w:rPr>
                <w:rFonts w:ascii="Times New Roman" w:eastAsia="SimSun" w:hAnsi="Times New Roman"/>
                <w:sz w:val="24"/>
                <w:szCs w:val="24"/>
                <w:lang w:eastAsia="zh-CN"/>
              </w:rPr>
            </w:pPr>
            <w:r w:rsidRPr="005E075E">
              <w:rPr>
                <w:rFonts w:ascii="Times New Roman" w:hAnsi="Times New Roman" w:cs="Times New Roman"/>
                <w:sz w:val="24"/>
                <w:szCs w:val="24"/>
              </w:rPr>
              <w:t>Минимальные расстояния до жилых строений - 12 м</w:t>
            </w:r>
          </w:p>
        </w:tc>
      </w:tr>
    </w:tbl>
    <w:p w:rsidR="006365FC" w:rsidRPr="0050584D" w:rsidRDefault="006365FC" w:rsidP="00380D5B">
      <w:pPr>
        <w:rPr>
          <w:rFonts w:ascii="Times New Roman" w:eastAsia="SimSun" w:hAnsi="Times New Roman"/>
          <w:sz w:val="24"/>
          <w:szCs w:val="24"/>
          <w:lang w:eastAsia="zh-CN"/>
        </w:rPr>
      </w:pPr>
    </w:p>
    <w:p w:rsidR="006365FC" w:rsidRPr="0050584D" w:rsidRDefault="006365FC" w:rsidP="00F173F3">
      <w:pPr>
        <w:pStyle w:val="Heading2"/>
        <w:spacing w:before="0"/>
        <w:rPr>
          <w:rFonts w:ascii="Times New Roman" w:hAnsi="Times New Roman" w:cs="Times New Roman"/>
          <w:color w:val="auto"/>
          <w:sz w:val="24"/>
          <w:szCs w:val="24"/>
        </w:rPr>
      </w:pPr>
      <w:bookmarkStart w:id="930" w:name="_Toc2849328"/>
      <w:bookmarkStart w:id="931" w:name="_Toc3399260"/>
      <w:r w:rsidRPr="0050584D">
        <w:rPr>
          <w:rFonts w:ascii="Times New Roman" w:hAnsi="Times New Roman" w:cs="Times New Roman"/>
          <w:color w:val="auto"/>
          <w:sz w:val="24"/>
          <w:szCs w:val="24"/>
        </w:rPr>
        <w:t>Статья 64.1. Иные параметры разрешённого строительства, реконструкции объектов капитального строительства и ограничения использования земельных участков, расположенных в пределах зон специального назначения.</w:t>
      </w:r>
      <w:bookmarkEnd w:id="930"/>
      <w:bookmarkEnd w:id="931"/>
    </w:p>
    <w:p w:rsidR="006365FC" w:rsidRPr="0050584D" w:rsidRDefault="006365FC" w:rsidP="00F173F3">
      <w:pPr>
        <w:rPr>
          <w:rFonts w:ascii="Times New Roman" w:eastAsia="SimSun" w:hAnsi="Times New Roman" w:cs="Times New Roman"/>
          <w:sz w:val="24"/>
          <w:szCs w:val="24"/>
        </w:rPr>
      </w:pPr>
      <w:r w:rsidRPr="0050584D">
        <w:rPr>
          <w:rFonts w:ascii="Times New Roman" w:eastAsia="SimSun" w:hAnsi="Times New Roman" w:cs="Times New Roman"/>
          <w:sz w:val="24"/>
          <w:szCs w:val="24"/>
        </w:rPr>
        <w:t>1. 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w:t>
      </w:r>
    </w:p>
    <w:p w:rsidR="006365FC" w:rsidRPr="0050584D" w:rsidRDefault="006365FC" w:rsidP="00F173F3">
      <w:pPr>
        <w:rPr>
          <w:rFonts w:ascii="Times New Roman" w:eastAsia="SimSun" w:hAnsi="Times New Roman" w:cs="Times New Roman"/>
          <w:sz w:val="24"/>
          <w:szCs w:val="24"/>
        </w:rPr>
      </w:pPr>
      <w:r w:rsidRPr="0050584D">
        <w:rPr>
          <w:rFonts w:ascii="Times New Roman" w:eastAsia="SimSun" w:hAnsi="Times New Roman" w:cs="Times New Roman"/>
          <w:sz w:val="24"/>
          <w:szCs w:val="24"/>
        </w:rPr>
        <w:t>2. Не разрешается размещать кладбища на территориях:</w:t>
      </w:r>
    </w:p>
    <w:p w:rsidR="006365FC" w:rsidRPr="0050584D" w:rsidRDefault="006365FC" w:rsidP="00F173F3">
      <w:pPr>
        <w:rPr>
          <w:rFonts w:ascii="Times New Roman" w:eastAsia="SimSun" w:hAnsi="Times New Roman" w:cs="Times New Roman"/>
          <w:sz w:val="24"/>
          <w:szCs w:val="24"/>
        </w:rPr>
      </w:pPr>
      <w:r w:rsidRPr="0050584D">
        <w:rPr>
          <w:rFonts w:ascii="Times New Roman" w:eastAsia="SimSun" w:hAnsi="Times New Roman" w:cs="Times New Roman"/>
          <w:sz w:val="24"/>
          <w:szCs w:val="24"/>
        </w:rPr>
        <w:t>- первого и второго поясов зон санитарной охраны источников централизованного водоснабжения и минеральных источников;</w:t>
      </w:r>
    </w:p>
    <w:p w:rsidR="006365FC" w:rsidRPr="0050584D" w:rsidRDefault="006365FC" w:rsidP="00F173F3">
      <w:pPr>
        <w:rPr>
          <w:rFonts w:ascii="Times New Roman" w:eastAsia="SimSun" w:hAnsi="Times New Roman" w:cs="Times New Roman"/>
          <w:sz w:val="24"/>
          <w:szCs w:val="24"/>
        </w:rPr>
      </w:pPr>
      <w:r w:rsidRPr="0050584D">
        <w:rPr>
          <w:rFonts w:ascii="Times New Roman" w:eastAsia="SimSun" w:hAnsi="Times New Roman" w:cs="Times New Roman"/>
          <w:sz w:val="24"/>
          <w:szCs w:val="24"/>
        </w:rPr>
        <w:t>- первой зоны санитарной охраны курортов;</w:t>
      </w:r>
    </w:p>
    <w:p w:rsidR="006365FC" w:rsidRPr="0050584D" w:rsidRDefault="006365FC" w:rsidP="00F173F3">
      <w:pPr>
        <w:rPr>
          <w:rFonts w:ascii="Times New Roman" w:eastAsia="SimSun" w:hAnsi="Times New Roman" w:cs="Times New Roman"/>
          <w:sz w:val="24"/>
          <w:szCs w:val="24"/>
        </w:rPr>
      </w:pPr>
      <w:r w:rsidRPr="0050584D">
        <w:rPr>
          <w:rFonts w:ascii="Times New Roman" w:eastAsia="SimSun" w:hAnsi="Times New Roman" w:cs="Times New Roman"/>
          <w:sz w:val="24"/>
          <w:szCs w:val="24"/>
        </w:rPr>
        <w:t>- с выходом на поверхность закарстованных, сильнотрещиноватых пород и в местах выклинивания водоносных горизонтов;</w:t>
      </w:r>
    </w:p>
    <w:p w:rsidR="006365FC" w:rsidRPr="0050584D" w:rsidRDefault="006365FC" w:rsidP="00F173F3">
      <w:pPr>
        <w:rPr>
          <w:rFonts w:ascii="Times New Roman" w:eastAsia="SimSun" w:hAnsi="Times New Roman" w:cs="Times New Roman"/>
          <w:sz w:val="24"/>
          <w:szCs w:val="24"/>
        </w:rPr>
      </w:pPr>
      <w:r w:rsidRPr="0050584D">
        <w:rPr>
          <w:rFonts w:ascii="Times New Roman" w:eastAsia="SimSun" w:hAnsi="Times New Roman" w:cs="Times New Roman"/>
          <w:sz w:val="24"/>
          <w:szCs w:val="24"/>
        </w:rPr>
        <w:t>- 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rsidR="006365FC" w:rsidRPr="0050584D" w:rsidRDefault="006365FC" w:rsidP="00F173F3">
      <w:pPr>
        <w:rPr>
          <w:rFonts w:ascii="Times New Roman" w:eastAsia="SimSun" w:hAnsi="Times New Roman" w:cs="Times New Roman"/>
          <w:sz w:val="24"/>
          <w:szCs w:val="24"/>
        </w:rPr>
      </w:pPr>
      <w:r w:rsidRPr="0050584D">
        <w:rPr>
          <w:rFonts w:ascii="Times New Roman" w:eastAsia="SimSun" w:hAnsi="Times New Roman" w:cs="Times New Roman"/>
          <w:sz w:val="24"/>
          <w:szCs w:val="24"/>
        </w:rPr>
        <w:t>- по берегам озер, рек и других открытых водоемов, используемых населением для хозяйственно-бытовых нужд, купания и культурно-оздоровительных целей.</w:t>
      </w:r>
    </w:p>
    <w:p w:rsidR="006365FC" w:rsidRPr="0050584D" w:rsidRDefault="006365FC" w:rsidP="00F173F3">
      <w:pPr>
        <w:rPr>
          <w:rFonts w:ascii="Times New Roman" w:eastAsia="SimSun" w:hAnsi="Times New Roman" w:cs="Times New Roman"/>
          <w:sz w:val="24"/>
          <w:szCs w:val="24"/>
        </w:rPr>
      </w:pPr>
      <w:r w:rsidRPr="0050584D">
        <w:rPr>
          <w:rFonts w:ascii="Times New Roman" w:eastAsia="SimSun" w:hAnsi="Times New Roman" w:cs="Times New Roman"/>
          <w:sz w:val="24"/>
          <w:szCs w:val="24"/>
        </w:rPr>
        <w:t>3. Выбор земельного участка под размещение кладбища производится на основе санитарно-эпидемиологической оценки следующих факторов:</w:t>
      </w:r>
    </w:p>
    <w:p w:rsidR="006365FC" w:rsidRPr="0050584D" w:rsidRDefault="006365FC" w:rsidP="00F173F3">
      <w:pPr>
        <w:rPr>
          <w:rFonts w:ascii="Times New Roman" w:eastAsia="SimSun" w:hAnsi="Times New Roman" w:cs="Times New Roman"/>
          <w:sz w:val="24"/>
          <w:szCs w:val="24"/>
        </w:rPr>
      </w:pPr>
      <w:r w:rsidRPr="0050584D">
        <w:rPr>
          <w:rFonts w:ascii="Times New Roman" w:eastAsia="SimSun" w:hAnsi="Times New Roman" w:cs="Times New Roman"/>
          <w:sz w:val="24"/>
          <w:szCs w:val="24"/>
        </w:rPr>
        <w:t>1) санитарно-эпидемиологической обстановки;</w:t>
      </w:r>
    </w:p>
    <w:p w:rsidR="006365FC" w:rsidRPr="0050584D" w:rsidRDefault="006365FC" w:rsidP="00F173F3">
      <w:pPr>
        <w:rPr>
          <w:rFonts w:ascii="Times New Roman" w:eastAsia="SimSun" w:hAnsi="Times New Roman" w:cs="Times New Roman"/>
          <w:sz w:val="24"/>
          <w:szCs w:val="24"/>
        </w:rPr>
      </w:pPr>
      <w:r w:rsidRPr="0050584D">
        <w:rPr>
          <w:rFonts w:ascii="Times New Roman" w:eastAsia="SimSun" w:hAnsi="Times New Roman" w:cs="Times New Roman"/>
          <w:sz w:val="24"/>
          <w:szCs w:val="24"/>
        </w:rPr>
        <w:t>2) градостроительного назначения и ландшафтного зонирования территории;</w:t>
      </w:r>
    </w:p>
    <w:p w:rsidR="006365FC" w:rsidRPr="0050584D" w:rsidRDefault="006365FC" w:rsidP="00F173F3">
      <w:pPr>
        <w:rPr>
          <w:rFonts w:ascii="Times New Roman" w:eastAsia="SimSun" w:hAnsi="Times New Roman" w:cs="Times New Roman"/>
          <w:sz w:val="24"/>
          <w:szCs w:val="24"/>
        </w:rPr>
      </w:pPr>
      <w:r w:rsidRPr="0050584D">
        <w:rPr>
          <w:rFonts w:ascii="Times New Roman" w:eastAsia="SimSun" w:hAnsi="Times New Roman" w:cs="Times New Roman"/>
          <w:sz w:val="24"/>
          <w:szCs w:val="24"/>
        </w:rPr>
        <w:t>3) геологических, гидрогеологических и гидрогеохимических данных;</w:t>
      </w:r>
    </w:p>
    <w:p w:rsidR="006365FC" w:rsidRPr="0050584D" w:rsidRDefault="006365FC" w:rsidP="00F173F3">
      <w:pPr>
        <w:rPr>
          <w:rFonts w:ascii="Times New Roman" w:eastAsia="SimSun" w:hAnsi="Times New Roman" w:cs="Times New Roman"/>
          <w:sz w:val="24"/>
          <w:szCs w:val="24"/>
        </w:rPr>
      </w:pPr>
      <w:r w:rsidRPr="0050584D">
        <w:rPr>
          <w:rFonts w:ascii="Times New Roman" w:eastAsia="SimSun" w:hAnsi="Times New Roman" w:cs="Times New Roman"/>
          <w:sz w:val="24"/>
          <w:szCs w:val="24"/>
        </w:rPr>
        <w:t>4) почвенно-географических и способности почв и почвогрунтов к самоочищению;</w:t>
      </w:r>
    </w:p>
    <w:p w:rsidR="006365FC" w:rsidRPr="0050584D" w:rsidRDefault="006365FC" w:rsidP="00F173F3">
      <w:pPr>
        <w:rPr>
          <w:rFonts w:ascii="Times New Roman" w:eastAsia="SimSun" w:hAnsi="Times New Roman" w:cs="Times New Roman"/>
          <w:sz w:val="24"/>
          <w:szCs w:val="24"/>
        </w:rPr>
      </w:pPr>
      <w:r w:rsidRPr="0050584D">
        <w:rPr>
          <w:rFonts w:ascii="Times New Roman" w:eastAsia="SimSun" w:hAnsi="Times New Roman" w:cs="Times New Roman"/>
          <w:sz w:val="24"/>
          <w:szCs w:val="24"/>
        </w:rPr>
        <w:t>5) эрозионного потенциала и миграции загрязнений;</w:t>
      </w:r>
    </w:p>
    <w:p w:rsidR="006365FC" w:rsidRPr="0050584D" w:rsidRDefault="006365FC" w:rsidP="00F173F3">
      <w:pPr>
        <w:rPr>
          <w:rFonts w:ascii="Times New Roman" w:eastAsia="SimSun" w:hAnsi="Times New Roman" w:cs="Times New Roman"/>
          <w:sz w:val="24"/>
          <w:szCs w:val="24"/>
        </w:rPr>
      </w:pPr>
      <w:r w:rsidRPr="0050584D">
        <w:rPr>
          <w:rFonts w:ascii="Times New Roman" w:eastAsia="SimSun" w:hAnsi="Times New Roman" w:cs="Times New Roman"/>
          <w:sz w:val="24"/>
          <w:szCs w:val="24"/>
        </w:rPr>
        <w:t>6) транспортной доступности.</w:t>
      </w:r>
    </w:p>
    <w:p w:rsidR="006365FC" w:rsidRPr="0050584D" w:rsidRDefault="006365FC" w:rsidP="00F173F3">
      <w:pPr>
        <w:rPr>
          <w:rFonts w:ascii="Times New Roman" w:eastAsia="SimSun" w:hAnsi="Times New Roman" w:cs="Times New Roman"/>
          <w:sz w:val="24"/>
          <w:szCs w:val="24"/>
        </w:rPr>
      </w:pPr>
      <w:r w:rsidRPr="0050584D">
        <w:rPr>
          <w:rFonts w:ascii="Times New Roman" w:eastAsia="SimSun" w:hAnsi="Times New Roman" w:cs="Times New Roman"/>
          <w:sz w:val="24"/>
          <w:szCs w:val="24"/>
        </w:rPr>
        <w:t>4. Участок, отводимый под кладбище, должен удовлетворять следующим требованиям:</w:t>
      </w:r>
    </w:p>
    <w:p w:rsidR="006365FC" w:rsidRPr="0050584D" w:rsidRDefault="006365FC" w:rsidP="00F173F3">
      <w:pPr>
        <w:rPr>
          <w:rFonts w:ascii="Times New Roman" w:eastAsia="SimSun" w:hAnsi="Times New Roman" w:cs="Times New Roman"/>
          <w:sz w:val="24"/>
          <w:szCs w:val="24"/>
        </w:rPr>
      </w:pPr>
      <w:r w:rsidRPr="0050584D">
        <w:rPr>
          <w:rFonts w:ascii="Times New Roman" w:eastAsia="SimSun" w:hAnsi="Times New Roman" w:cs="Times New Roman"/>
          <w:sz w:val="24"/>
          <w:szCs w:val="24"/>
        </w:rPr>
        <w:t>- иметь уклон в сторону, противоположную населенному пункту, открытым водоемам,</w:t>
      </w:r>
    </w:p>
    <w:p w:rsidR="006365FC" w:rsidRPr="0050584D" w:rsidRDefault="006365FC" w:rsidP="00F173F3">
      <w:pPr>
        <w:rPr>
          <w:rFonts w:ascii="Times New Roman" w:eastAsia="SimSun" w:hAnsi="Times New Roman" w:cs="Times New Roman"/>
          <w:sz w:val="24"/>
          <w:szCs w:val="24"/>
        </w:rPr>
      </w:pPr>
      <w:r w:rsidRPr="0050584D">
        <w:rPr>
          <w:rFonts w:ascii="Times New Roman" w:eastAsia="SimSun" w:hAnsi="Times New Roman" w:cs="Times New Roman"/>
          <w:sz w:val="24"/>
          <w:szCs w:val="24"/>
        </w:rPr>
        <w:t>- не затопляться при паводках;</w:t>
      </w:r>
    </w:p>
    <w:p w:rsidR="006365FC" w:rsidRPr="0050584D" w:rsidRDefault="006365FC" w:rsidP="00F173F3">
      <w:pPr>
        <w:rPr>
          <w:rFonts w:ascii="Times New Roman" w:eastAsia="SimSun" w:hAnsi="Times New Roman" w:cs="Times New Roman"/>
          <w:sz w:val="24"/>
          <w:szCs w:val="24"/>
        </w:rPr>
      </w:pPr>
      <w:r w:rsidRPr="0050584D">
        <w:rPr>
          <w:rFonts w:ascii="Times New Roman" w:eastAsia="SimSun" w:hAnsi="Times New Roman" w:cs="Times New Roman"/>
          <w:sz w:val="24"/>
          <w:szCs w:val="24"/>
        </w:rPr>
        <w:t>- 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rsidR="006365FC" w:rsidRPr="0050584D" w:rsidRDefault="006365FC" w:rsidP="00F173F3">
      <w:pPr>
        <w:rPr>
          <w:rFonts w:ascii="Times New Roman" w:eastAsia="SimSun" w:hAnsi="Times New Roman" w:cs="Times New Roman"/>
          <w:sz w:val="24"/>
          <w:szCs w:val="24"/>
        </w:rPr>
      </w:pPr>
      <w:r w:rsidRPr="0050584D">
        <w:rPr>
          <w:rFonts w:ascii="Times New Roman" w:eastAsia="SimSun" w:hAnsi="Times New Roman" w:cs="Times New Roman"/>
          <w:sz w:val="24"/>
          <w:szCs w:val="24"/>
        </w:rPr>
        <w:t>- иметь сухую, пористую почву (супесчаную, песчаную) на глубине 1,5 м и ниже с влажностью почвы в пределах 6 - 18 процентов;</w:t>
      </w:r>
    </w:p>
    <w:p w:rsidR="006365FC" w:rsidRPr="0050584D" w:rsidRDefault="006365FC" w:rsidP="00F173F3">
      <w:pPr>
        <w:rPr>
          <w:rFonts w:ascii="Times New Roman" w:eastAsia="SimSun" w:hAnsi="Times New Roman" w:cs="Times New Roman"/>
          <w:sz w:val="24"/>
          <w:szCs w:val="24"/>
        </w:rPr>
      </w:pPr>
      <w:r w:rsidRPr="0050584D">
        <w:rPr>
          <w:rFonts w:ascii="Times New Roman" w:eastAsia="SimSun" w:hAnsi="Times New Roman" w:cs="Times New Roman"/>
          <w:sz w:val="24"/>
          <w:szCs w:val="24"/>
        </w:rPr>
        <w:t>- располагаться с подветренной стороны по отношению к жилой территории.</w:t>
      </w:r>
    </w:p>
    <w:p w:rsidR="006365FC" w:rsidRPr="0050584D" w:rsidRDefault="006365FC" w:rsidP="00F173F3">
      <w:pPr>
        <w:rPr>
          <w:rFonts w:ascii="Times New Roman" w:eastAsia="SimSun" w:hAnsi="Times New Roman" w:cs="Times New Roman"/>
          <w:sz w:val="24"/>
          <w:szCs w:val="24"/>
        </w:rPr>
      </w:pPr>
      <w:r w:rsidRPr="0050584D">
        <w:rPr>
          <w:rFonts w:ascii="Times New Roman" w:eastAsia="SimSun" w:hAnsi="Times New Roman" w:cs="Times New Roman"/>
          <w:sz w:val="24"/>
          <w:szCs w:val="24"/>
        </w:rPr>
        <w:t>5. Устройство кладбища осуществляется в соответствии с утвержденным проектом.</w:t>
      </w:r>
    </w:p>
    <w:p w:rsidR="006365FC" w:rsidRPr="0050584D" w:rsidRDefault="006365FC" w:rsidP="00F173F3">
      <w:pPr>
        <w:rPr>
          <w:rFonts w:ascii="Times New Roman" w:eastAsia="SimSun" w:hAnsi="Times New Roman" w:cs="Times New Roman"/>
          <w:sz w:val="24"/>
          <w:szCs w:val="24"/>
        </w:rPr>
      </w:pPr>
      <w:r w:rsidRPr="0050584D">
        <w:rPr>
          <w:rFonts w:ascii="Times New Roman" w:eastAsia="SimSun" w:hAnsi="Times New Roman" w:cs="Times New Roman"/>
          <w:sz w:val="24"/>
          <w:szCs w:val="24"/>
        </w:rPr>
        <w:t xml:space="preserve">6. Размер земельного участка для кладбища определяется с учетом количества жителей конкретного поселения, но не может превышать 40 гектаров. </w:t>
      </w:r>
    </w:p>
    <w:p w:rsidR="006365FC" w:rsidRPr="0050584D" w:rsidRDefault="006365FC" w:rsidP="00F173F3">
      <w:pPr>
        <w:rPr>
          <w:rFonts w:ascii="Times New Roman" w:eastAsia="SimSun" w:hAnsi="Times New Roman" w:cs="Times New Roman"/>
          <w:sz w:val="24"/>
          <w:szCs w:val="24"/>
        </w:rPr>
      </w:pPr>
      <w:r w:rsidRPr="0050584D">
        <w:rPr>
          <w:rFonts w:ascii="Times New Roman" w:eastAsia="SimSun" w:hAnsi="Times New Roman" w:cs="Times New Roman"/>
          <w:sz w:val="24"/>
          <w:szCs w:val="24"/>
        </w:rPr>
        <w:t>Размер участка земли на территориях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rsidR="006365FC" w:rsidRPr="0050584D" w:rsidRDefault="006365FC" w:rsidP="00F173F3">
      <w:pPr>
        <w:rPr>
          <w:rFonts w:ascii="Times New Roman" w:eastAsia="SimSun" w:hAnsi="Times New Roman" w:cs="Times New Roman"/>
          <w:sz w:val="24"/>
          <w:szCs w:val="24"/>
        </w:rPr>
      </w:pPr>
      <w:r w:rsidRPr="0050584D">
        <w:rPr>
          <w:rFonts w:ascii="Times New Roman" w:eastAsia="SimSun" w:hAnsi="Times New Roman" w:cs="Times New Roman"/>
          <w:sz w:val="24"/>
          <w:szCs w:val="24"/>
        </w:rPr>
        <w:t>Вновь создаваемые места погребения должны размещаться на расстоянии не менее 300 м от границ селитебной территории.</w:t>
      </w:r>
    </w:p>
    <w:p w:rsidR="006365FC" w:rsidRPr="0050584D" w:rsidRDefault="006365FC" w:rsidP="00F173F3">
      <w:pPr>
        <w:rPr>
          <w:rFonts w:ascii="Times New Roman" w:eastAsia="SimSun" w:hAnsi="Times New Roman" w:cs="Times New Roman"/>
          <w:sz w:val="24"/>
          <w:szCs w:val="24"/>
        </w:rPr>
      </w:pPr>
      <w:r w:rsidRPr="0050584D">
        <w:rPr>
          <w:rFonts w:ascii="Times New Roman" w:eastAsia="SimSun" w:hAnsi="Times New Roman" w:cs="Times New Roman"/>
          <w:sz w:val="24"/>
          <w:szCs w:val="24"/>
        </w:rPr>
        <w:t>7. Кладбища с погребением путем предания тела (останков) умершего земле (захоронение в могилу, склеп) размещают на расстоянии:</w:t>
      </w:r>
    </w:p>
    <w:p w:rsidR="006365FC" w:rsidRPr="0050584D" w:rsidRDefault="006365FC" w:rsidP="00F173F3">
      <w:pPr>
        <w:rPr>
          <w:rFonts w:ascii="Times New Roman" w:eastAsia="SimSun" w:hAnsi="Times New Roman" w:cs="Times New Roman"/>
          <w:sz w:val="24"/>
          <w:szCs w:val="24"/>
        </w:rPr>
      </w:pPr>
      <w:r w:rsidRPr="0050584D">
        <w:rPr>
          <w:rFonts w:ascii="Times New Roman" w:eastAsia="SimSun" w:hAnsi="Times New Roman" w:cs="Times New Roman"/>
          <w:sz w:val="24"/>
          <w:szCs w:val="24"/>
        </w:rPr>
        <w:t>1) от жилых, общественных зданий, спортивно-оздоровительных и санаторно-курортных зон:</w:t>
      </w:r>
    </w:p>
    <w:p w:rsidR="006365FC" w:rsidRPr="0050584D" w:rsidRDefault="006365FC" w:rsidP="00F173F3">
      <w:pPr>
        <w:rPr>
          <w:rFonts w:ascii="Times New Roman" w:eastAsia="SimSun" w:hAnsi="Times New Roman" w:cs="Times New Roman"/>
          <w:sz w:val="24"/>
          <w:szCs w:val="24"/>
        </w:rPr>
      </w:pPr>
      <w:r w:rsidRPr="0050584D">
        <w:rPr>
          <w:rFonts w:ascii="Times New Roman" w:eastAsia="SimSun" w:hAnsi="Times New Roman" w:cs="Times New Roman"/>
          <w:sz w:val="24"/>
          <w:szCs w:val="24"/>
        </w:rPr>
        <w:t>- 50 м - для сельских, закрытых кладбищ и мемориальных комплексов, кладбищ с погребением после кремации;</w:t>
      </w:r>
    </w:p>
    <w:p w:rsidR="006365FC" w:rsidRPr="0050584D" w:rsidRDefault="006365FC" w:rsidP="00F173F3">
      <w:pPr>
        <w:rPr>
          <w:rFonts w:ascii="Times New Roman" w:eastAsia="SimSun" w:hAnsi="Times New Roman" w:cs="Times New Roman"/>
          <w:sz w:val="24"/>
          <w:szCs w:val="24"/>
        </w:rPr>
      </w:pPr>
      <w:r w:rsidRPr="0050584D">
        <w:rPr>
          <w:rFonts w:ascii="Times New Roman" w:eastAsia="SimSun" w:hAnsi="Times New Roman" w:cs="Times New Roman"/>
          <w:sz w:val="24"/>
          <w:szCs w:val="24"/>
        </w:rPr>
        <w:t>- 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w:t>
      </w:r>
    </w:p>
    <w:p w:rsidR="006365FC" w:rsidRPr="0050584D" w:rsidRDefault="006365FC" w:rsidP="00F173F3">
      <w:pPr>
        <w:rPr>
          <w:rFonts w:ascii="Times New Roman" w:eastAsia="SimSun" w:hAnsi="Times New Roman" w:cs="Times New Roman"/>
          <w:sz w:val="24"/>
          <w:szCs w:val="24"/>
        </w:rPr>
      </w:pPr>
      <w:r w:rsidRPr="0050584D">
        <w:rPr>
          <w:rFonts w:ascii="Times New Roman" w:eastAsia="SimSun" w:hAnsi="Times New Roman" w:cs="Times New Roman"/>
          <w:sz w:val="24"/>
          <w:szCs w:val="24"/>
        </w:rPr>
        <w:t>-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6365FC" w:rsidRPr="0050584D" w:rsidRDefault="006365FC" w:rsidP="00F173F3">
      <w:pPr>
        <w:rPr>
          <w:rFonts w:ascii="Times New Roman" w:eastAsia="SimSun" w:hAnsi="Times New Roman" w:cs="Times New Roman"/>
          <w:sz w:val="24"/>
          <w:szCs w:val="24"/>
        </w:rPr>
      </w:pPr>
      <w:r w:rsidRPr="0050584D">
        <w:rPr>
          <w:rFonts w:ascii="Times New Roman" w:eastAsia="SimSun" w:hAnsi="Times New Roman" w:cs="Times New Roman"/>
          <w:sz w:val="24"/>
          <w:szCs w:val="24"/>
        </w:rPr>
        <w:t>8. 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6365FC" w:rsidRPr="0050584D" w:rsidRDefault="006365FC" w:rsidP="00F173F3">
      <w:pPr>
        <w:rPr>
          <w:rFonts w:ascii="Times New Roman" w:eastAsia="SimSun" w:hAnsi="Times New Roman" w:cs="Times New Roman"/>
          <w:sz w:val="24"/>
          <w:szCs w:val="24"/>
        </w:rPr>
      </w:pPr>
      <w:r w:rsidRPr="0050584D">
        <w:rPr>
          <w:rFonts w:ascii="Times New Roman" w:eastAsia="SimSun" w:hAnsi="Times New Roman" w:cs="Times New Roman"/>
          <w:sz w:val="24"/>
          <w:szCs w:val="24"/>
        </w:rPr>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6365FC" w:rsidRPr="0050584D" w:rsidRDefault="006365FC" w:rsidP="00F173F3">
      <w:pPr>
        <w:rPr>
          <w:rFonts w:ascii="Times New Roman" w:eastAsia="SimSun" w:hAnsi="Times New Roman" w:cs="Times New Roman"/>
          <w:sz w:val="24"/>
          <w:szCs w:val="24"/>
        </w:rPr>
      </w:pPr>
      <w:r w:rsidRPr="0050584D">
        <w:rPr>
          <w:rFonts w:ascii="Times New Roman" w:eastAsia="SimSun" w:hAnsi="Times New Roman" w:cs="Times New Roman"/>
          <w:sz w:val="24"/>
          <w:szCs w:val="24"/>
        </w:rPr>
        <w:t>По территории санитарно-защитных зон и кладбищ запрещается прокладка сетей централизованного хозяйственно-питьевого водоснабжения.</w:t>
      </w:r>
    </w:p>
    <w:p w:rsidR="006365FC" w:rsidRPr="0050584D" w:rsidRDefault="006365FC" w:rsidP="00F173F3">
      <w:pPr>
        <w:rPr>
          <w:rFonts w:ascii="Times New Roman" w:eastAsia="SimSun" w:hAnsi="Times New Roman" w:cs="Times New Roman"/>
          <w:sz w:val="24"/>
          <w:szCs w:val="24"/>
        </w:rPr>
      </w:pPr>
      <w:r w:rsidRPr="0050584D">
        <w:rPr>
          <w:rFonts w:ascii="Times New Roman" w:eastAsia="SimSun" w:hAnsi="Times New Roman" w:cs="Times New Roman"/>
          <w:sz w:val="24"/>
          <w:szCs w:val="24"/>
        </w:rPr>
        <w:t>9. На кладбищах, в крематориях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6365FC" w:rsidRPr="0050584D" w:rsidRDefault="006365FC" w:rsidP="00F173F3">
      <w:pPr>
        <w:rPr>
          <w:rFonts w:ascii="Times New Roman" w:eastAsia="SimSun" w:hAnsi="Times New Roman" w:cs="Times New Roman"/>
          <w:sz w:val="24"/>
          <w:szCs w:val="24"/>
        </w:rPr>
      </w:pPr>
      <w:r w:rsidRPr="0050584D">
        <w:rPr>
          <w:rFonts w:ascii="Times New Roman" w:eastAsia="SimSun" w:hAnsi="Times New Roman" w:cs="Times New Roman"/>
          <w:sz w:val="24"/>
          <w:szCs w:val="24"/>
        </w:rPr>
        <w:t>10. 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rsidR="006365FC" w:rsidRPr="0050584D" w:rsidRDefault="006365FC" w:rsidP="00F173F3">
      <w:pPr>
        <w:rPr>
          <w:rFonts w:ascii="Times New Roman" w:eastAsia="SimSun" w:hAnsi="Times New Roman" w:cs="Times New Roman"/>
          <w:sz w:val="24"/>
          <w:szCs w:val="24"/>
        </w:rPr>
      </w:pPr>
      <w:r w:rsidRPr="0050584D">
        <w:rPr>
          <w:rFonts w:ascii="Times New Roman" w:eastAsia="SimSun" w:hAnsi="Times New Roman" w:cs="Times New Roman"/>
          <w:sz w:val="24"/>
          <w:szCs w:val="24"/>
        </w:rPr>
        <w:t>11. 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p w:rsidR="006365FC" w:rsidRPr="0050584D" w:rsidRDefault="006365FC" w:rsidP="00F173F3">
      <w:pPr>
        <w:rPr>
          <w:rFonts w:ascii="Times New Roman" w:eastAsia="SimSun" w:hAnsi="Times New Roman" w:cs="Times New Roman"/>
          <w:sz w:val="24"/>
          <w:szCs w:val="24"/>
        </w:rPr>
      </w:pPr>
      <w:r w:rsidRPr="0050584D">
        <w:rPr>
          <w:rFonts w:ascii="Times New Roman" w:eastAsia="SimSun" w:hAnsi="Times New Roman" w:cs="Times New Roman"/>
          <w:sz w:val="24"/>
          <w:szCs w:val="24"/>
        </w:rPr>
        <w:t>12.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6365FC" w:rsidRPr="0050584D" w:rsidRDefault="006365FC" w:rsidP="00F173F3">
      <w:pPr>
        <w:rPr>
          <w:rFonts w:ascii="Times New Roman" w:eastAsia="SimSun" w:hAnsi="Times New Roman" w:cs="Times New Roman"/>
          <w:sz w:val="24"/>
          <w:szCs w:val="24"/>
        </w:rPr>
      </w:pPr>
      <w:r w:rsidRPr="0050584D">
        <w:rPr>
          <w:rFonts w:ascii="Times New Roman" w:eastAsia="SimSun" w:hAnsi="Times New Roman" w:cs="Times New Roman"/>
          <w:sz w:val="24"/>
          <w:szCs w:val="24"/>
        </w:rPr>
        <w:t>13. 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rsidR="006365FC" w:rsidRPr="0050584D" w:rsidRDefault="006365FC" w:rsidP="00F173F3">
      <w:pPr>
        <w:rPr>
          <w:rFonts w:ascii="Times New Roman" w:eastAsia="SimSun" w:hAnsi="Times New Roman" w:cs="Times New Roman"/>
          <w:sz w:val="24"/>
          <w:szCs w:val="24"/>
        </w:rPr>
      </w:pPr>
      <w:r w:rsidRPr="0050584D">
        <w:rPr>
          <w:rFonts w:ascii="Times New Roman" w:eastAsia="SimSun" w:hAnsi="Times New Roman" w:cs="Times New Roman"/>
          <w:sz w:val="24"/>
          <w:szCs w:val="24"/>
        </w:rPr>
        <w:t>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p w:rsidR="006365FC" w:rsidRPr="0050584D" w:rsidRDefault="006365FC" w:rsidP="00F173F3">
      <w:pPr>
        <w:rPr>
          <w:rFonts w:ascii="Times New Roman" w:eastAsia="SimSun" w:hAnsi="Times New Roman" w:cs="Times New Roman"/>
          <w:sz w:val="24"/>
          <w:szCs w:val="24"/>
        </w:rPr>
      </w:pPr>
      <w:r w:rsidRPr="0050584D">
        <w:rPr>
          <w:rFonts w:ascii="Times New Roman" w:eastAsia="SimSun" w:hAnsi="Times New Roman" w:cs="Times New Roman"/>
          <w:sz w:val="24"/>
          <w:szCs w:val="24"/>
        </w:rP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rsidR="006365FC" w:rsidRPr="0050584D" w:rsidRDefault="006365FC" w:rsidP="00F173F3">
      <w:pPr>
        <w:rPr>
          <w:rFonts w:ascii="Times New Roman" w:eastAsia="SimSun" w:hAnsi="Times New Roman" w:cs="Times New Roman"/>
          <w:sz w:val="24"/>
          <w:szCs w:val="24"/>
        </w:rPr>
      </w:pPr>
      <w:r w:rsidRPr="0050584D">
        <w:rPr>
          <w:rFonts w:ascii="Times New Roman" w:eastAsia="SimSun" w:hAnsi="Times New Roman" w:cs="Times New Roman"/>
          <w:sz w:val="24"/>
          <w:szCs w:val="24"/>
        </w:rPr>
        <w:t>14. 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6365FC" w:rsidRPr="0050584D" w:rsidRDefault="006365FC" w:rsidP="00F173F3">
      <w:pPr>
        <w:rPr>
          <w:rFonts w:ascii="Times New Roman" w:eastAsia="SimSun" w:hAnsi="Times New Roman" w:cs="Times New Roman"/>
          <w:sz w:val="24"/>
          <w:szCs w:val="24"/>
        </w:rPr>
      </w:pPr>
      <w:r w:rsidRPr="0050584D">
        <w:rPr>
          <w:rFonts w:ascii="Times New Roman" w:eastAsia="SimSun" w:hAnsi="Times New Roman" w:cs="Times New Roman"/>
          <w:sz w:val="24"/>
          <w:szCs w:val="24"/>
        </w:rPr>
        <w:t>При проектировании и строительстве в зонах затопления необходимо предусматривать инженерную защиту от затопления и подтопления зданий.</w:t>
      </w:r>
    </w:p>
    <w:p w:rsidR="006365FC" w:rsidRPr="0050584D" w:rsidRDefault="006365FC" w:rsidP="00F173F3">
      <w:pPr>
        <w:rPr>
          <w:rFonts w:ascii="Times New Roman" w:eastAsia="SimSun" w:hAnsi="Times New Roman" w:cs="Times New Roman"/>
          <w:sz w:val="24"/>
          <w:szCs w:val="24"/>
        </w:rPr>
      </w:pPr>
    </w:p>
    <w:p w:rsidR="006365FC" w:rsidRPr="0050584D" w:rsidRDefault="006365FC" w:rsidP="00F173F3">
      <w:pPr>
        <w:pStyle w:val="Heading2"/>
        <w:spacing w:before="0"/>
        <w:rPr>
          <w:rFonts w:ascii="Times New Roman" w:hAnsi="Times New Roman" w:cs="Times New Roman"/>
          <w:color w:val="auto"/>
          <w:sz w:val="24"/>
          <w:szCs w:val="24"/>
        </w:rPr>
      </w:pPr>
      <w:bookmarkStart w:id="932" w:name="_Toc536808555"/>
      <w:bookmarkStart w:id="933" w:name="_Toc2849329"/>
      <w:bookmarkStart w:id="934" w:name="_Toc3399261"/>
      <w:r w:rsidRPr="0050584D">
        <w:rPr>
          <w:rFonts w:ascii="Times New Roman" w:hAnsi="Times New Roman" w:cs="Times New Roman"/>
          <w:color w:val="auto"/>
          <w:sz w:val="24"/>
          <w:szCs w:val="24"/>
        </w:rPr>
        <w:t>Статья 65. Градостроительные регламенты в отношении земельных участков и объектов капитального строительства, расположенных в пределах иных видов территориальных зон.</w:t>
      </w:r>
      <w:bookmarkEnd w:id="932"/>
      <w:bookmarkEnd w:id="933"/>
      <w:bookmarkEnd w:id="934"/>
    </w:p>
    <w:p w:rsidR="006365FC" w:rsidRPr="0050584D" w:rsidRDefault="006365FC" w:rsidP="00F173F3">
      <w:pPr>
        <w:ind w:firstLine="851"/>
        <w:rPr>
          <w:rFonts w:ascii="Times New Roman" w:hAnsi="Times New Roman" w:cs="Times New Roman"/>
          <w:sz w:val="24"/>
          <w:szCs w:val="24"/>
        </w:rPr>
      </w:pPr>
      <w:r w:rsidRPr="0050584D">
        <w:rPr>
          <w:rFonts w:ascii="Times New Roman" w:hAnsi="Times New Roman" w:cs="Times New Roman"/>
          <w:sz w:val="24"/>
          <w:szCs w:val="24"/>
        </w:rPr>
        <w:t xml:space="preserve">В квадратных скобках […….] указан  код (числовое обозначение) вида разрешенного использования земельного участка. </w:t>
      </w:r>
    </w:p>
    <w:p w:rsidR="006365FC" w:rsidRPr="0050584D" w:rsidRDefault="006365FC" w:rsidP="00F173F3">
      <w:pPr>
        <w:ind w:firstLine="851"/>
        <w:rPr>
          <w:rFonts w:ascii="Times New Roman" w:hAnsi="Times New Roman" w:cs="Times New Roman"/>
          <w:sz w:val="24"/>
          <w:szCs w:val="24"/>
        </w:rPr>
      </w:pPr>
      <w:r w:rsidRPr="0050584D">
        <w:rPr>
          <w:rFonts w:ascii="Times New Roman" w:hAnsi="Times New Roman" w:cs="Times New Roman"/>
          <w:sz w:val="24"/>
          <w:szCs w:val="24"/>
        </w:rPr>
        <w:t xml:space="preserve">Текстовое наименование вида разрешенного использования земельного участка и его код (числовое обозначение) являются равнозначными. </w:t>
      </w:r>
    </w:p>
    <w:p w:rsidR="006365FC" w:rsidRPr="0050584D" w:rsidRDefault="006365FC" w:rsidP="00D51C6E">
      <w:pPr>
        <w:ind w:firstLine="851"/>
        <w:outlineLvl w:val="0"/>
        <w:rPr>
          <w:rFonts w:ascii="Times New Roman" w:hAnsi="Times New Roman" w:cs="Times New Roman"/>
          <w:b/>
          <w:bCs/>
          <w:sz w:val="24"/>
          <w:szCs w:val="24"/>
          <w:u w:val="single"/>
        </w:rPr>
      </w:pPr>
      <w:bookmarkStart w:id="935" w:name="_Toc479729872"/>
      <w:bookmarkStart w:id="936" w:name="_Toc485899875"/>
      <w:bookmarkStart w:id="937" w:name="_Toc485902115"/>
      <w:bookmarkStart w:id="938" w:name="_Toc489630362"/>
      <w:bookmarkStart w:id="939" w:name="_Toc489643452"/>
      <w:bookmarkStart w:id="940" w:name="_Toc536808561"/>
      <w:bookmarkStart w:id="941" w:name="_Toc2770910"/>
      <w:bookmarkStart w:id="942" w:name="_Toc2849335"/>
      <w:bookmarkStart w:id="943" w:name="_Toc3399267"/>
      <w:r w:rsidRPr="0050584D">
        <w:rPr>
          <w:rFonts w:ascii="Times New Roman" w:hAnsi="Times New Roman" w:cs="Times New Roman"/>
          <w:b/>
          <w:bCs/>
          <w:sz w:val="24"/>
          <w:szCs w:val="24"/>
          <w:u w:val="single"/>
        </w:rPr>
        <w:t xml:space="preserve">1) ИВ-1.  Зона озеленения специального назначения </w:t>
      </w:r>
    </w:p>
    <w:p w:rsidR="006365FC" w:rsidRPr="0050584D" w:rsidRDefault="006365FC" w:rsidP="00F173F3">
      <w:pPr>
        <w:tabs>
          <w:tab w:val="left" w:pos="2520"/>
        </w:tabs>
        <w:outlineLvl w:val="0"/>
        <w:rPr>
          <w:rFonts w:ascii="Times New Roman" w:hAnsi="Times New Roman" w:cs="Times New Roman"/>
          <w:sz w:val="24"/>
          <w:szCs w:val="24"/>
        </w:rPr>
      </w:pPr>
      <w:r>
        <w:rPr>
          <w:rFonts w:ascii="Times New Roman" w:hAnsi="Times New Roman" w:cs="Times New Roman"/>
          <w:sz w:val="24"/>
          <w:szCs w:val="24"/>
        </w:rPr>
        <w:t>1</w:t>
      </w:r>
      <w:r w:rsidRPr="0050584D">
        <w:rPr>
          <w:rFonts w:ascii="Times New Roman" w:hAnsi="Times New Roman" w:cs="Times New Roman"/>
          <w:sz w:val="24"/>
          <w:szCs w:val="24"/>
        </w:rPr>
        <w:t>.1) Основные виды и параметры разрешенного использования земельных участков и объектов капитального строительства</w:t>
      </w:r>
      <w:bookmarkEnd w:id="935"/>
      <w:bookmarkEnd w:id="936"/>
      <w:bookmarkEnd w:id="937"/>
      <w:bookmarkEnd w:id="938"/>
      <w:bookmarkEnd w:id="939"/>
      <w:bookmarkEnd w:id="940"/>
      <w:bookmarkEnd w:id="941"/>
      <w:bookmarkEnd w:id="942"/>
      <w:bookmarkEnd w:id="943"/>
    </w:p>
    <w:tbl>
      <w:tblPr>
        <w:tblW w:w="993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77"/>
        <w:gridCol w:w="5954"/>
      </w:tblGrid>
      <w:tr w:rsidR="006365FC" w:rsidRPr="005E075E">
        <w:trPr>
          <w:trHeight w:val="432"/>
          <w:tblHeader/>
        </w:trPr>
        <w:tc>
          <w:tcPr>
            <w:tcW w:w="3977" w:type="dxa"/>
            <w:vAlign w:val="center"/>
          </w:tcPr>
          <w:p w:rsidR="006365FC" w:rsidRPr="005E075E" w:rsidRDefault="006365FC" w:rsidP="008326A5">
            <w:pPr>
              <w:tabs>
                <w:tab w:val="left" w:pos="2520"/>
              </w:tabs>
              <w:jc w:val="center"/>
              <w:rPr>
                <w:rFonts w:ascii="Times New Roman" w:hAnsi="Times New Roman" w:cs="Times New Roman"/>
                <w:b/>
                <w:bCs/>
                <w:sz w:val="24"/>
                <w:szCs w:val="24"/>
              </w:rPr>
            </w:pPr>
            <w:r w:rsidRPr="005E075E">
              <w:rPr>
                <w:rFonts w:ascii="Times New Roman" w:hAnsi="Times New Roman" w:cs="Times New Roman"/>
                <w:b/>
                <w:bCs/>
                <w:sz w:val="24"/>
                <w:szCs w:val="24"/>
              </w:rPr>
              <w:t>Виды разрешенного использования земельных участков и объектов капитального строительства</w:t>
            </w:r>
          </w:p>
        </w:tc>
        <w:tc>
          <w:tcPr>
            <w:tcW w:w="5954" w:type="dxa"/>
            <w:vAlign w:val="center"/>
          </w:tcPr>
          <w:p w:rsidR="006365FC" w:rsidRPr="005E075E" w:rsidRDefault="006365FC" w:rsidP="008326A5">
            <w:pPr>
              <w:tabs>
                <w:tab w:val="left" w:pos="2520"/>
              </w:tabs>
              <w:jc w:val="center"/>
              <w:rPr>
                <w:rFonts w:ascii="Times New Roman" w:hAnsi="Times New Roman" w:cs="Times New Roman"/>
                <w:b/>
                <w:bCs/>
                <w:sz w:val="24"/>
                <w:szCs w:val="24"/>
              </w:rPr>
            </w:pPr>
            <w:r w:rsidRPr="005E075E">
              <w:rPr>
                <w:rFonts w:ascii="Times New Roman" w:hAnsi="Times New Roman" w:cs="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365FC" w:rsidRPr="005E075E">
        <w:trPr>
          <w:trHeight w:val="227"/>
        </w:trPr>
        <w:tc>
          <w:tcPr>
            <w:tcW w:w="3977" w:type="dxa"/>
          </w:tcPr>
          <w:p w:rsidR="006365FC" w:rsidRPr="005E075E" w:rsidRDefault="006365FC" w:rsidP="00243EDB">
            <w:pPr>
              <w:ind w:firstLine="34"/>
              <w:rPr>
                <w:rFonts w:ascii="Times New Roman" w:hAnsi="Times New Roman" w:cs="Times New Roman"/>
                <w:sz w:val="24"/>
                <w:szCs w:val="24"/>
              </w:rPr>
            </w:pPr>
            <w:r w:rsidRPr="005E075E">
              <w:rPr>
                <w:rFonts w:ascii="Times New Roman" w:hAnsi="Times New Roman" w:cs="Times New Roman"/>
                <w:sz w:val="24"/>
                <w:szCs w:val="24"/>
              </w:rPr>
              <w:t>[12.3] - Запас (отсутствие хозяйственной  деятельности)</w:t>
            </w:r>
          </w:p>
          <w:p w:rsidR="006365FC" w:rsidRPr="00BB2225" w:rsidRDefault="006365FC" w:rsidP="0050584D">
            <w:pPr>
              <w:pStyle w:val="ListParagraph"/>
              <w:ind w:left="0" w:firstLine="34"/>
              <w:rPr>
                <w:rFonts w:ascii="Times New Roman" w:hAnsi="Times New Roman" w:cs="Times New Roman"/>
                <w:sz w:val="24"/>
                <w:szCs w:val="24"/>
                <w:lang w:eastAsia="en-US"/>
              </w:rPr>
            </w:pPr>
            <w:r w:rsidRPr="00BB2225">
              <w:rPr>
                <w:rFonts w:ascii="Times New Roman" w:hAnsi="Times New Roman" w:cs="Times New Roman"/>
                <w:sz w:val="24"/>
                <w:szCs w:val="24"/>
                <w:lang w:eastAsia="en-US"/>
              </w:rPr>
              <w:t xml:space="preserve"> [9.0] - Деятельность по особой охране и изучению природы</w:t>
            </w:r>
          </w:p>
          <w:p w:rsidR="006365FC" w:rsidRPr="00BB2225" w:rsidRDefault="006365FC" w:rsidP="0050584D">
            <w:pPr>
              <w:pStyle w:val="ListParagraph"/>
              <w:ind w:left="0" w:firstLine="34"/>
              <w:rPr>
                <w:rFonts w:ascii="Times New Roman" w:hAnsi="Times New Roman" w:cs="Times New Roman"/>
                <w:sz w:val="24"/>
                <w:szCs w:val="24"/>
                <w:lang w:eastAsia="en-US"/>
              </w:rPr>
            </w:pPr>
            <w:r w:rsidRPr="00BB2225">
              <w:rPr>
                <w:rFonts w:ascii="Times New Roman" w:hAnsi="Times New Roman" w:cs="Times New Roman"/>
                <w:sz w:val="24"/>
                <w:szCs w:val="24"/>
                <w:lang w:eastAsia="en-US"/>
              </w:rPr>
              <w:t>[9.1] - Охрана природных территорий</w:t>
            </w:r>
          </w:p>
          <w:p w:rsidR="006365FC" w:rsidRPr="005E075E" w:rsidRDefault="006365FC" w:rsidP="0050584D">
            <w:pPr>
              <w:ind w:firstLine="34"/>
              <w:rPr>
                <w:rFonts w:ascii="Times New Roman" w:hAnsi="Times New Roman" w:cs="Times New Roman"/>
                <w:sz w:val="24"/>
                <w:szCs w:val="24"/>
              </w:rPr>
            </w:pPr>
            <w:r w:rsidRPr="005E075E">
              <w:rPr>
                <w:rFonts w:ascii="Times New Roman" w:hAnsi="Times New Roman" w:cs="Times New Roman"/>
                <w:sz w:val="24"/>
                <w:szCs w:val="24"/>
              </w:rPr>
              <w:t>[11.1] - Общее пользование водными объектами</w:t>
            </w:r>
          </w:p>
          <w:p w:rsidR="006365FC" w:rsidRPr="005E075E" w:rsidRDefault="006365FC" w:rsidP="00243EDB">
            <w:pPr>
              <w:ind w:firstLine="34"/>
              <w:rPr>
                <w:rFonts w:ascii="Times New Roman" w:hAnsi="Times New Roman" w:cs="Times New Roman"/>
                <w:sz w:val="24"/>
                <w:szCs w:val="24"/>
              </w:rPr>
            </w:pPr>
            <w:r w:rsidRPr="005E075E">
              <w:rPr>
                <w:rFonts w:ascii="Times New Roman" w:hAnsi="Times New Roman" w:cs="Times New Roman"/>
                <w:sz w:val="24"/>
                <w:szCs w:val="24"/>
              </w:rPr>
              <w:t>[11.2] - Специальное пользование водными объектами</w:t>
            </w:r>
          </w:p>
        </w:tc>
        <w:tc>
          <w:tcPr>
            <w:tcW w:w="5954" w:type="dxa"/>
          </w:tcPr>
          <w:p w:rsidR="006365FC" w:rsidRPr="005E075E" w:rsidRDefault="006365FC" w:rsidP="00243EDB">
            <w:pPr>
              <w:keepLines/>
              <w:suppressAutoHyphens/>
              <w:overflowPunct w:val="0"/>
              <w:autoSpaceDE w:val="0"/>
              <w:ind w:firstLine="34"/>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площадь земельного участка  - 100 кв. м/100000 кв.м</w:t>
            </w:r>
          </w:p>
          <w:p w:rsidR="006365FC" w:rsidRPr="005E075E" w:rsidRDefault="006365FC" w:rsidP="00243EDB">
            <w:pPr>
              <w:keepLines/>
              <w:suppressAutoHyphens/>
              <w:overflowPunct w:val="0"/>
              <w:autoSpaceDE w:val="0"/>
              <w:ind w:firstLine="34"/>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ширина земельного участка  - не регламентируется</w:t>
            </w:r>
          </w:p>
          <w:p w:rsidR="006365FC" w:rsidRPr="005E075E" w:rsidRDefault="006365FC" w:rsidP="00243EDB">
            <w:pPr>
              <w:ind w:firstLine="34"/>
              <w:rPr>
                <w:rFonts w:ascii="Times New Roman" w:hAnsi="Times New Roman" w:cs="Times New Roman"/>
                <w:sz w:val="24"/>
                <w:szCs w:val="24"/>
              </w:rPr>
            </w:pPr>
            <w:r w:rsidRPr="005E075E">
              <w:rPr>
                <w:rFonts w:ascii="Times New Roman" w:hAnsi="Times New Roman" w:cs="Times New Roman"/>
                <w:sz w:val="24"/>
                <w:szCs w:val="24"/>
              </w:rPr>
              <w:t>Без права строительства.</w:t>
            </w:r>
          </w:p>
        </w:tc>
      </w:tr>
      <w:tr w:rsidR="006365FC" w:rsidRPr="005E075E">
        <w:trPr>
          <w:trHeight w:val="227"/>
        </w:trPr>
        <w:tc>
          <w:tcPr>
            <w:tcW w:w="3977" w:type="dxa"/>
          </w:tcPr>
          <w:p w:rsidR="006365FC" w:rsidRPr="005E075E" w:rsidRDefault="006365FC" w:rsidP="00243EDB">
            <w:pPr>
              <w:tabs>
                <w:tab w:val="left" w:pos="318"/>
              </w:tabs>
              <w:ind w:left="34" w:firstLine="34"/>
              <w:rPr>
                <w:rFonts w:ascii="Times New Roman" w:hAnsi="Times New Roman" w:cs="Times New Roman"/>
                <w:sz w:val="24"/>
                <w:szCs w:val="24"/>
              </w:rPr>
            </w:pPr>
            <w:r w:rsidRPr="005E075E">
              <w:rPr>
                <w:rFonts w:ascii="Times New Roman" w:hAnsi="Times New Roman" w:cs="Times New Roman"/>
                <w:sz w:val="24"/>
                <w:szCs w:val="24"/>
              </w:rPr>
              <w:t xml:space="preserve">[12.0] - Земельные участки (территории) общего пользования </w:t>
            </w:r>
          </w:p>
          <w:p w:rsidR="006365FC" w:rsidRPr="005E075E" w:rsidRDefault="006365FC" w:rsidP="00E8328E">
            <w:pPr>
              <w:tabs>
                <w:tab w:val="left" w:pos="318"/>
              </w:tabs>
              <w:ind w:left="90" w:firstLine="0"/>
              <w:rPr>
                <w:rFonts w:ascii="Times New Roman" w:hAnsi="Times New Roman" w:cs="Times New Roman"/>
                <w:sz w:val="24"/>
                <w:szCs w:val="24"/>
              </w:rPr>
            </w:pPr>
            <w:r w:rsidRPr="005E075E">
              <w:rPr>
                <w:rFonts w:ascii="Times New Roman" w:hAnsi="Times New Roman" w:cs="Times New Roman"/>
                <w:sz w:val="24"/>
                <w:szCs w:val="24"/>
              </w:rPr>
              <w:t xml:space="preserve">[12.0.1] - Улично-дорожная сеть </w:t>
            </w:r>
          </w:p>
        </w:tc>
        <w:tc>
          <w:tcPr>
            <w:tcW w:w="5954" w:type="dxa"/>
          </w:tcPr>
          <w:p w:rsidR="006365FC" w:rsidRPr="005E075E" w:rsidRDefault="006365FC" w:rsidP="00243EDB">
            <w:pPr>
              <w:ind w:left="219" w:firstLine="34"/>
              <w:rPr>
                <w:rFonts w:ascii="Times New Roman" w:hAnsi="Times New Roman" w:cs="Times New Roman"/>
                <w:sz w:val="24"/>
                <w:szCs w:val="24"/>
              </w:rPr>
            </w:pPr>
            <w:r w:rsidRPr="005E075E">
              <w:rPr>
                <w:rFonts w:ascii="Times New Roman" w:hAnsi="Times New Roman" w:cs="Times New Roman"/>
                <w:sz w:val="24"/>
                <w:szCs w:val="24"/>
              </w:rPr>
              <w:t>Не устанавливаются</w:t>
            </w:r>
          </w:p>
          <w:p w:rsidR="006365FC" w:rsidRPr="005E075E" w:rsidRDefault="006365FC" w:rsidP="00243EDB">
            <w:pPr>
              <w:keepLines/>
              <w:suppressAutoHyphens/>
              <w:overflowPunct w:val="0"/>
              <w:autoSpaceDE w:val="0"/>
              <w:ind w:firstLine="34"/>
              <w:textAlignment w:val="baseline"/>
              <w:rPr>
                <w:rFonts w:ascii="Times New Roman" w:hAnsi="Times New Roman" w:cs="Times New Roman"/>
                <w:b/>
                <w:bCs/>
                <w:sz w:val="24"/>
                <w:szCs w:val="24"/>
              </w:rPr>
            </w:pPr>
          </w:p>
        </w:tc>
      </w:tr>
    </w:tbl>
    <w:p w:rsidR="006365FC" w:rsidRPr="0050584D" w:rsidRDefault="006365FC" w:rsidP="00F173F3">
      <w:pPr>
        <w:tabs>
          <w:tab w:val="left" w:pos="2520"/>
        </w:tabs>
        <w:outlineLvl w:val="0"/>
        <w:rPr>
          <w:rFonts w:ascii="Times New Roman" w:hAnsi="Times New Roman" w:cs="Times New Roman"/>
          <w:sz w:val="24"/>
          <w:szCs w:val="24"/>
        </w:rPr>
      </w:pPr>
    </w:p>
    <w:p w:rsidR="006365FC" w:rsidRPr="0050584D" w:rsidRDefault="006365FC" w:rsidP="00F173F3">
      <w:pPr>
        <w:tabs>
          <w:tab w:val="left" w:pos="2520"/>
        </w:tabs>
        <w:outlineLvl w:val="0"/>
        <w:rPr>
          <w:rFonts w:ascii="Times New Roman" w:hAnsi="Times New Roman" w:cs="Times New Roman"/>
          <w:sz w:val="24"/>
          <w:szCs w:val="24"/>
        </w:rPr>
      </w:pPr>
      <w:bookmarkStart w:id="944" w:name="_Toc479729873"/>
      <w:bookmarkStart w:id="945" w:name="_Toc485899876"/>
      <w:bookmarkStart w:id="946" w:name="_Toc485902116"/>
      <w:bookmarkStart w:id="947" w:name="_Toc489630363"/>
      <w:bookmarkStart w:id="948" w:name="_Toc489643453"/>
      <w:bookmarkStart w:id="949" w:name="_Toc536808562"/>
      <w:bookmarkStart w:id="950" w:name="_Toc2770911"/>
      <w:bookmarkStart w:id="951" w:name="_Toc2849336"/>
      <w:bookmarkStart w:id="952" w:name="_Toc3399268"/>
      <w:r>
        <w:rPr>
          <w:rFonts w:ascii="Times New Roman" w:hAnsi="Times New Roman" w:cs="Times New Roman"/>
          <w:sz w:val="24"/>
          <w:szCs w:val="24"/>
        </w:rPr>
        <w:t>1</w:t>
      </w:r>
      <w:r w:rsidRPr="0050584D">
        <w:rPr>
          <w:rFonts w:ascii="Times New Roman" w:hAnsi="Times New Roman" w:cs="Times New Roman"/>
          <w:sz w:val="24"/>
          <w:szCs w:val="24"/>
        </w:rPr>
        <w:t>.2)  Условно разрешенные виды и параметры разрешенного использования земельных участков и объектов капитального строительства</w:t>
      </w:r>
      <w:bookmarkEnd w:id="944"/>
      <w:bookmarkEnd w:id="945"/>
      <w:bookmarkEnd w:id="946"/>
      <w:bookmarkEnd w:id="947"/>
      <w:bookmarkEnd w:id="948"/>
      <w:bookmarkEnd w:id="949"/>
      <w:bookmarkEnd w:id="950"/>
      <w:bookmarkEnd w:id="951"/>
      <w:bookmarkEnd w:id="952"/>
      <w:r w:rsidRPr="0050584D">
        <w:rPr>
          <w:rFonts w:ascii="Times New Roman" w:hAnsi="Times New Roman" w:cs="Times New Roman"/>
          <w:sz w:val="24"/>
          <w:szCs w:val="24"/>
        </w:rPr>
        <w:t xml:space="preserve"> </w:t>
      </w:r>
    </w:p>
    <w:tbl>
      <w:tblPr>
        <w:tblW w:w="100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69"/>
        <w:gridCol w:w="6096"/>
      </w:tblGrid>
      <w:tr w:rsidR="006365FC" w:rsidRPr="005E075E">
        <w:trPr>
          <w:trHeight w:val="20"/>
          <w:tblHeader/>
        </w:trPr>
        <w:tc>
          <w:tcPr>
            <w:tcW w:w="3969" w:type="dxa"/>
            <w:vAlign w:val="center"/>
          </w:tcPr>
          <w:p w:rsidR="006365FC" w:rsidRPr="005E075E" w:rsidRDefault="006365FC" w:rsidP="008326A5">
            <w:pPr>
              <w:tabs>
                <w:tab w:val="left" w:pos="2520"/>
              </w:tabs>
              <w:jc w:val="center"/>
              <w:rPr>
                <w:rFonts w:ascii="Times New Roman" w:hAnsi="Times New Roman" w:cs="Times New Roman"/>
                <w:b/>
                <w:bCs/>
                <w:sz w:val="24"/>
                <w:szCs w:val="24"/>
              </w:rPr>
            </w:pPr>
            <w:r w:rsidRPr="005E075E">
              <w:rPr>
                <w:rFonts w:ascii="Times New Roman" w:hAnsi="Times New Roman" w:cs="Times New Roman"/>
                <w:b/>
                <w:bCs/>
                <w:sz w:val="24"/>
                <w:szCs w:val="24"/>
              </w:rPr>
              <w:t>Виды разрешенного использования земельных участков и объектов капитального строительства</w:t>
            </w:r>
          </w:p>
        </w:tc>
        <w:tc>
          <w:tcPr>
            <w:tcW w:w="6096" w:type="dxa"/>
            <w:vAlign w:val="center"/>
          </w:tcPr>
          <w:p w:rsidR="006365FC" w:rsidRPr="005E075E" w:rsidRDefault="006365FC" w:rsidP="008326A5">
            <w:pPr>
              <w:tabs>
                <w:tab w:val="left" w:pos="2520"/>
              </w:tabs>
              <w:jc w:val="center"/>
              <w:rPr>
                <w:rFonts w:ascii="Times New Roman" w:hAnsi="Times New Roman" w:cs="Times New Roman"/>
                <w:b/>
                <w:bCs/>
                <w:sz w:val="24"/>
                <w:szCs w:val="24"/>
              </w:rPr>
            </w:pPr>
            <w:r w:rsidRPr="005E075E">
              <w:rPr>
                <w:rFonts w:ascii="Times New Roman" w:hAnsi="Times New Roman" w:cs="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365FC" w:rsidRPr="005E075E">
        <w:trPr>
          <w:trHeight w:val="20"/>
        </w:trPr>
        <w:tc>
          <w:tcPr>
            <w:tcW w:w="3969" w:type="dxa"/>
            <w:vAlign w:val="center"/>
          </w:tcPr>
          <w:p w:rsidR="006365FC" w:rsidRPr="005E075E" w:rsidRDefault="006365FC" w:rsidP="00262D08">
            <w:pPr>
              <w:ind w:firstLine="0"/>
              <w:rPr>
                <w:rFonts w:ascii="Times New Roman" w:hAnsi="Times New Roman" w:cs="Times New Roman"/>
                <w:sz w:val="24"/>
                <w:szCs w:val="24"/>
              </w:rPr>
            </w:pPr>
            <w:r w:rsidRPr="005E075E">
              <w:rPr>
                <w:rFonts w:ascii="Times New Roman" w:hAnsi="Times New Roman" w:cs="Times New Roman"/>
                <w:sz w:val="24"/>
                <w:szCs w:val="24"/>
              </w:rPr>
              <w:t>[5.1.3] - Площадки для занятий спортом</w:t>
            </w:r>
          </w:p>
          <w:p w:rsidR="006365FC" w:rsidRPr="005E075E" w:rsidRDefault="006365FC" w:rsidP="00262D08">
            <w:pPr>
              <w:ind w:hanging="34"/>
              <w:rPr>
                <w:rFonts w:ascii="Times New Roman" w:hAnsi="Times New Roman" w:cs="Times New Roman"/>
                <w:sz w:val="24"/>
                <w:szCs w:val="24"/>
              </w:rPr>
            </w:pPr>
            <w:r w:rsidRPr="005E075E">
              <w:rPr>
                <w:rFonts w:ascii="Times New Roman" w:hAnsi="Times New Roman" w:cs="Times New Roman"/>
                <w:sz w:val="24"/>
                <w:szCs w:val="24"/>
              </w:rPr>
              <w:t xml:space="preserve"> [5.3] - Охота и рыбалка</w:t>
            </w:r>
          </w:p>
          <w:p w:rsidR="006365FC" w:rsidRPr="005E075E" w:rsidRDefault="006365FC" w:rsidP="00243EDB">
            <w:pPr>
              <w:shd w:val="clear" w:color="auto" w:fill="FFFFFF"/>
              <w:ind w:hanging="34"/>
              <w:rPr>
                <w:rFonts w:ascii="Times New Roman" w:hAnsi="Times New Roman" w:cs="Times New Roman"/>
                <w:sz w:val="24"/>
                <w:szCs w:val="24"/>
              </w:rPr>
            </w:pPr>
          </w:p>
        </w:tc>
        <w:tc>
          <w:tcPr>
            <w:tcW w:w="6096" w:type="dxa"/>
            <w:vAlign w:val="center"/>
          </w:tcPr>
          <w:p w:rsidR="006365FC" w:rsidRPr="005E075E" w:rsidRDefault="006365FC" w:rsidP="00243EDB">
            <w:pPr>
              <w:keepLines/>
              <w:suppressAutoHyphens/>
              <w:overflowPunct w:val="0"/>
              <w:autoSpaceDE w:val="0"/>
              <w:ind w:hanging="34"/>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площадь земельного участка  – 5000 кв. м/50000 кв. м</w:t>
            </w:r>
          </w:p>
          <w:p w:rsidR="006365FC" w:rsidRPr="005E075E" w:rsidRDefault="006365FC" w:rsidP="00243EDB">
            <w:pPr>
              <w:keepLines/>
              <w:suppressAutoHyphens/>
              <w:overflowPunct w:val="0"/>
              <w:autoSpaceDE w:val="0"/>
              <w:ind w:hanging="34"/>
              <w:textAlignment w:val="baseline"/>
              <w:rPr>
                <w:rFonts w:ascii="Times New Roman" w:hAnsi="Times New Roman" w:cs="Times New Roman"/>
                <w:sz w:val="24"/>
                <w:szCs w:val="24"/>
              </w:rPr>
            </w:pPr>
            <w:r w:rsidRPr="005E075E">
              <w:rPr>
                <w:rFonts w:ascii="Times New Roman" w:hAnsi="Times New Roman" w:cs="Times New Roman"/>
                <w:sz w:val="24"/>
                <w:szCs w:val="24"/>
              </w:rPr>
              <w:t xml:space="preserve">Минимальная/максимальная ширина земельного участка -15м/ не регламентируется </w:t>
            </w:r>
          </w:p>
          <w:p w:rsidR="006365FC" w:rsidRPr="005E075E" w:rsidRDefault="006365FC" w:rsidP="00243EDB">
            <w:pPr>
              <w:keepLines/>
              <w:suppressAutoHyphens/>
              <w:overflowPunct w:val="0"/>
              <w:autoSpaceDE w:val="0"/>
              <w:ind w:hanging="34"/>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и сооружений от границ участка - 3 м</w:t>
            </w:r>
          </w:p>
          <w:p w:rsidR="006365FC" w:rsidRPr="005E075E" w:rsidRDefault="006365FC" w:rsidP="00243EDB">
            <w:pPr>
              <w:keepLines/>
              <w:suppressAutoHyphens/>
              <w:overflowPunct w:val="0"/>
              <w:autoSpaceDE w:val="0"/>
              <w:ind w:hanging="34"/>
              <w:textAlignment w:val="baseline"/>
              <w:rPr>
                <w:rFonts w:ascii="Times New Roman" w:hAnsi="Times New Roman" w:cs="Times New Roman"/>
                <w:sz w:val="24"/>
                <w:szCs w:val="24"/>
              </w:rPr>
            </w:pPr>
            <w:r w:rsidRPr="005E075E">
              <w:rPr>
                <w:rFonts w:ascii="Times New Roman" w:hAnsi="Times New Roman" w:cs="Times New Roman"/>
                <w:sz w:val="24"/>
                <w:szCs w:val="24"/>
              </w:rPr>
              <w:t>Капитальное строительство запрещено</w:t>
            </w:r>
          </w:p>
        </w:tc>
      </w:tr>
      <w:tr w:rsidR="006365FC" w:rsidRPr="005E075E">
        <w:trPr>
          <w:trHeight w:val="20"/>
        </w:trPr>
        <w:tc>
          <w:tcPr>
            <w:tcW w:w="3969" w:type="dxa"/>
          </w:tcPr>
          <w:p w:rsidR="006365FC" w:rsidRPr="005E075E" w:rsidRDefault="006365FC" w:rsidP="00243EDB">
            <w:pPr>
              <w:ind w:left="34" w:hanging="34"/>
              <w:rPr>
                <w:rFonts w:ascii="Times New Roman" w:hAnsi="Times New Roman" w:cs="Times New Roman"/>
                <w:sz w:val="24"/>
                <w:szCs w:val="24"/>
              </w:rPr>
            </w:pPr>
            <w:r w:rsidRPr="005E075E">
              <w:rPr>
                <w:rFonts w:ascii="Times New Roman" w:hAnsi="Times New Roman" w:cs="Times New Roman"/>
                <w:sz w:val="24"/>
                <w:szCs w:val="24"/>
              </w:rPr>
              <w:t xml:space="preserve"> [7.5] - Трубопроводный транспорт </w:t>
            </w:r>
          </w:p>
        </w:tc>
        <w:tc>
          <w:tcPr>
            <w:tcW w:w="6096" w:type="dxa"/>
          </w:tcPr>
          <w:p w:rsidR="006365FC" w:rsidRPr="005E075E" w:rsidRDefault="006365FC" w:rsidP="00243EDB">
            <w:pPr>
              <w:keepLines/>
              <w:suppressAutoHyphens/>
              <w:overflowPunct w:val="0"/>
              <w:autoSpaceDE w:val="0"/>
              <w:ind w:hanging="34"/>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площадь земельного участка  – 5 кв. м/ 400 кв.м</w:t>
            </w:r>
          </w:p>
          <w:p w:rsidR="006365FC" w:rsidRPr="005E075E" w:rsidRDefault="006365FC" w:rsidP="00243EDB">
            <w:pPr>
              <w:keepLines/>
              <w:suppressAutoHyphens/>
              <w:overflowPunct w:val="0"/>
              <w:autoSpaceDE w:val="0"/>
              <w:ind w:hanging="34"/>
              <w:textAlignment w:val="baseline"/>
              <w:rPr>
                <w:rFonts w:ascii="Times New Roman" w:hAnsi="Times New Roman" w:cs="Times New Roman"/>
                <w:sz w:val="24"/>
                <w:szCs w:val="24"/>
              </w:rPr>
            </w:pPr>
            <w:r w:rsidRPr="005E075E">
              <w:rPr>
                <w:rFonts w:ascii="Times New Roman" w:hAnsi="Times New Roman" w:cs="Times New Roman"/>
                <w:sz w:val="24"/>
                <w:szCs w:val="24"/>
              </w:rPr>
              <w:t xml:space="preserve">Максимальный процент застройки в границах земельного участка – 80% , для размещения объектов инженерного обеспечения - не регламентируется </w:t>
            </w:r>
          </w:p>
          <w:p w:rsidR="006365FC" w:rsidRPr="005E075E" w:rsidRDefault="006365FC" w:rsidP="00243EDB">
            <w:pPr>
              <w:ind w:hanging="34"/>
              <w:rPr>
                <w:rFonts w:ascii="Times New Roman" w:hAnsi="Times New Roman" w:cs="Times New Roman"/>
                <w:sz w:val="24"/>
                <w:szCs w:val="24"/>
              </w:rPr>
            </w:pPr>
            <w:r w:rsidRPr="005E075E">
              <w:rPr>
                <w:rFonts w:ascii="Times New Roman" w:hAnsi="Times New Roman" w:cs="Times New Roman"/>
                <w:sz w:val="24"/>
                <w:szCs w:val="24"/>
              </w:rPr>
              <w:t>Максимальная высота строений и сооружений – 12 м.</w:t>
            </w:r>
          </w:p>
          <w:p w:rsidR="006365FC" w:rsidRPr="005E075E" w:rsidRDefault="006365FC" w:rsidP="00243EDB">
            <w:pPr>
              <w:keepLines/>
              <w:suppressAutoHyphens/>
              <w:overflowPunct w:val="0"/>
              <w:autoSpaceDE w:val="0"/>
              <w:ind w:hanging="34"/>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и сооружений от красной линии (фасадной границы земельного участка) - 5 м.</w:t>
            </w:r>
          </w:p>
          <w:p w:rsidR="006365FC" w:rsidRPr="005E075E" w:rsidRDefault="006365FC" w:rsidP="00243EDB">
            <w:pPr>
              <w:ind w:hanging="34"/>
              <w:rPr>
                <w:rFonts w:ascii="Times New Roman" w:hAnsi="Times New Roman" w:cs="Times New Roman"/>
                <w:sz w:val="24"/>
                <w:szCs w:val="24"/>
              </w:rPr>
            </w:pPr>
            <w:r w:rsidRPr="005E075E">
              <w:rPr>
                <w:rFonts w:ascii="Times New Roman" w:hAnsi="Times New Roman" w:cs="Times New Roman"/>
                <w:sz w:val="24"/>
                <w:szCs w:val="24"/>
              </w:rPr>
              <w:t>Минимальные отступ строений от границ соседних участков - 3 м.</w:t>
            </w:r>
          </w:p>
          <w:p w:rsidR="006365FC" w:rsidRPr="005E075E" w:rsidRDefault="006365FC" w:rsidP="00243EDB">
            <w:pPr>
              <w:ind w:hanging="34"/>
              <w:rPr>
                <w:rFonts w:ascii="Times New Roman" w:hAnsi="Times New Roman" w:cs="Times New Roman"/>
                <w:sz w:val="24"/>
                <w:szCs w:val="24"/>
              </w:rPr>
            </w:pPr>
            <w:r w:rsidRPr="005E075E">
              <w:rPr>
                <w:rFonts w:ascii="Times New Roman" w:hAnsi="Times New Roman" w:cs="Times New Roman"/>
                <w:sz w:val="24"/>
                <w:szCs w:val="24"/>
              </w:rPr>
              <w:t>Размеры земельных участков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РФ.</w:t>
            </w:r>
          </w:p>
        </w:tc>
      </w:tr>
      <w:tr w:rsidR="006365FC" w:rsidRPr="005E075E">
        <w:trPr>
          <w:trHeight w:val="20"/>
        </w:trPr>
        <w:tc>
          <w:tcPr>
            <w:tcW w:w="3969" w:type="dxa"/>
          </w:tcPr>
          <w:p w:rsidR="006365FC" w:rsidRPr="005E075E" w:rsidRDefault="006365FC" w:rsidP="00F40B54">
            <w:pPr>
              <w:shd w:val="clear" w:color="auto" w:fill="FFFFFF"/>
              <w:ind w:firstLine="0"/>
              <w:rPr>
                <w:rFonts w:ascii="Times New Roman" w:hAnsi="Times New Roman" w:cs="Times New Roman"/>
                <w:sz w:val="24"/>
                <w:szCs w:val="24"/>
              </w:rPr>
            </w:pPr>
            <w:r w:rsidRPr="005E075E">
              <w:rPr>
                <w:rFonts w:ascii="Times New Roman" w:hAnsi="Times New Roman" w:cs="Times New Roman"/>
                <w:sz w:val="24"/>
                <w:szCs w:val="24"/>
              </w:rPr>
              <w:t>[3.1.1] - Предоставление коммунальных услуг</w:t>
            </w:r>
          </w:p>
          <w:p w:rsidR="006365FC" w:rsidRPr="005E075E" w:rsidRDefault="006365FC" w:rsidP="00074006">
            <w:pPr>
              <w:ind w:firstLine="34"/>
              <w:rPr>
                <w:rFonts w:ascii="Times New Roman" w:hAnsi="Times New Roman" w:cs="Times New Roman"/>
                <w:sz w:val="24"/>
                <w:szCs w:val="24"/>
              </w:rPr>
            </w:pPr>
            <w:r w:rsidRPr="005E075E">
              <w:rPr>
                <w:rFonts w:ascii="Times New Roman" w:hAnsi="Times New Roman" w:cs="Times New Roman"/>
                <w:sz w:val="24"/>
                <w:szCs w:val="24"/>
              </w:rPr>
              <w:t>[6.8] - Связь</w:t>
            </w:r>
          </w:p>
          <w:p w:rsidR="006365FC" w:rsidRPr="005E075E" w:rsidRDefault="006365FC" w:rsidP="00074006">
            <w:pPr>
              <w:ind w:firstLine="34"/>
              <w:rPr>
                <w:rFonts w:ascii="Times New Roman" w:hAnsi="Times New Roman" w:cs="Times New Roman"/>
                <w:sz w:val="24"/>
                <w:szCs w:val="24"/>
              </w:rPr>
            </w:pPr>
            <w:r w:rsidRPr="005E075E">
              <w:rPr>
                <w:rFonts w:ascii="Times New Roman" w:hAnsi="Times New Roman" w:cs="Times New Roman"/>
                <w:sz w:val="24"/>
                <w:szCs w:val="24"/>
              </w:rPr>
              <w:t>[11.3] - Гидротехнические сооружения</w:t>
            </w:r>
          </w:p>
          <w:p w:rsidR="006365FC" w:rsidRPr="005E075E" w:rsidRDefault="006365FC" w:rsidP="00074006">
            <w:pPr>
              <w:ind w:firstLine="34"/>
              <w:rPr>
                <w:rFonts w:ascii="Times New Roman" w:hAnsi="Times New Roman" w:cs="Times New Roman"/>
                <w:sz w:val="24"/>
                <w:szCs w:val="24"/>
              </w:rPr>
            </w:pPr>
          </w:p>
        </w:tc>
        <w:tc>
          <w:tcPr>
            <w:tcW w:w="6096" w:type="dxa"/>
          </w:tcPr>
          <w:p w:rsidR="006365FC" w:rsidRPr="005E075E" w:rsidRDefault="006365FC" w:rsidP="00074006">
            <w:pPr>
              <w:keepLines/>
              <w:suppressAutoHyphens/>
              <w:overflowPunct w:val="0"/>
              <w:autoSpaceDE w:val="0"/>
              <w:ind w:firstLine="34"/>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Минимальная/максимальная площадь земельного участка  1 кв. м/10000 кв.м</w:t>
            </w:r>
          </w:p>
          <w:p w:rsidR="006365FC" w:rsidRPr="005E075E" w:rsidRDefault="006365FC" w:rsidP="00074006">
            <w:pPr>
              <w:keepLines/>
              <w:suppressAutoHyphens/>
              <w:overflowPunct w:val="0"/>
              <w:autoSpaceDE w:val="0"/>
              <w:ind w:firstLine="34"/>
              <w:textAlignment w:val="baseline"/>
              <w:rPr>
                <w:rFonts w:ascii="Times New Roman" w:hAnsi="Times New Roman" w:cs="Times New Roman"/>
                <w:sz w:val="24"/>
                <w:szCs w:val="24"/>
              </w:rPr>
            </w:pPr>
            <w:r w:rsidRPr="005E075E">
              <w:rPr>
                <w:rFonts w:ascii="Times New Roman" w:hAnsi="Times New Roman" w:cs="Times New Roman"/>
                <w:sz w:val="24"/>
                <w:szCs w:val="24"/>
              </w:rPr>
              <w:t xml:space="preserve">Размеры земельных участков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РФ. </w:t>
            </w:r>
          </w:p>
          <w:p w:rsidR="006365FC" w:rsidRPr="005E075E" w:rsidRDefault="006365FC" w:rsidP="00074006">
            <w:pPr>
              <w:keepLines/>
              <w:suppressAutoHyphens/>
              <w:overflowPunct w:val="0"/>
              <w:autoSpaceDE w:val="0"/>
              <w:ind w:firstLine="34"/>
              <w:textAlignment w:val="baseline"/>
              <w:rPr>
                <w:rFonts w:ascii="Times New Roman" w:hAnsi="Times New Roman" w:cs="Times New Roman"/>
                <w:sz w:val="24"/>
                <w:szCs w:val="24"/>
              </w:rPr>
            </w:pPr>
            <w:r w:rsidRPr="005E075E">
              <w:rPr>
                <w:rFonts w:ascii="Times New Roman" w:hAnsi="Times New Roman" w:cs="Times New Roman"/>
                <w:sz w:val="24"/>
                <w:szCs w:val="24"/>
              </w:rPr>
              <w:t xml:space="preserve">Максимальный процент застройки в границах земельного участка – 70% , для размещения объектов инженерного обеспечения - не регламентируется </w:t>
            </w:r>
          </w:p>
          <w:p w:rsidR="006365FC" w:rsidRPr="005E075E" w:rsidRDefault="006365FC" w:rsidP="00074006">
            <w:pPr>
              <w:ind w:firstLine="34"/>
              <w:rPr>
                <w:rFonts w:ascii="Times New Roman" w:hAnsi="Times New Roman" w:cs="Times New Roman"/>
                <w:sz w:val="24"/>
                <w:szCs w:val="24"/>
              </w:rPr>
            </w:pPr>
            <w:r w:rsidRPr="005E075E">
              <w:rPr>
                <w:rFonts w:ascii="Times New Roman" w:hAnsi="Times New Roman" w:cs="Times New Roman"/>
                <w:sz w:val="24"/>
                <w:szCs w:val="24"/>
              </w:rPr>
              <w:t>Максимальная высота сооружений – 30 м.</w:t>
            </w:r>
          </w:p>
          <w:p w:rsidR="006365FC" w:rsidRPr="005E075E" w:rsidRDefault="006365FC" w:rsidP="00074006">
            <w:pPr>
              <w:keepLines/>
              <w:suppressAutoHyphens/>
              <w:overflowPunct w:val="0"/>
              <w:autoSpaceDE w:val="0"/>
              <w:ind w:firstLine="34"/>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Минимальный отступ строений и сооружений от красной линии  - 3 м.</w:t>
            </w:r>
          </w:p>
          <w:p w:rsidR="006365FC" w:rsidRPr="005E075E" w:rsidRDefault="006365FC" w:rsidP="00074006">
            <w:pPr>
              <w:keepLines/>
              <w:suppressAutoHyphens/>
              <w:overflowPunct w:val="0"/>
              <w:autoSpaceDE w:val="0"/>
              <w:ind w:firstLine="34"/>
              <w:textAlignment w:val="baseline"/>
              <w:rPr>
                <w:rFonts w:ascii="Times New Roman" w:hAnsi="Times New Roman" w:cs="Times New Roman"/>
                <w:sz w:val="24"/>
                <w:szCs w:val="24"/>
              </w:rPr>
            </w:pPr>
            <w:r w:rsidRPr="005E075E">
              <w:rPr>
                <w:rFonts w:ascii="Times New Roman" w:hAnsi="Times New Roman" w:cs="Times New Roman"/>
                <w:sz w:val="24"/>
                <w:szCs w:val="24"/>
              </w:rPr>
              <w:t>Минимальные отступ сооружений от границ соседних участков - 3 м.</w:t>
            </w:r>
          </w:p>
        </w:tc>
      </w:tr>
    </w:tbl>
    <w:p w:rsidR="006365FC" w:rsidRPr="0050584D" w:rsidRDefault="006365FC" w:rsidP="00243EDB">
      <w:pPr>
        <w:tabs>
          <w:tab w:val="left" w:pos="2520"/>
        </w:tabs>
        <w:ind w:hanging="34"/>
        <w:outlineLvl w:val="0"/>
        <w:rPr>
          <w:rFonts w:ascii="Times New Roman" w:hAnsi="Times New Roman" w:cs="Times New Roman"/>
          <w:b/>
          <w:bCs/>
          <w:sz w:val="24"/>
          <w:szCs w:val="24"/>
        </w:rPr>
      </w:pPr>
    </w:p>
    <w:p w:rsidR="006365FC" w:rsidRPr="0050584D" w:rsidRDefault="006365FC" w:rsidP="00243EDB">
      <w:pPr>
        <w:tabs>
          <w:tab w:val="left" w:pos="2520"/>
        </w:tabs>
        <w:ind w:hanging="34"/>
        <w:outlineLvl w:val="0"/>
        <w:rPr>
          <w:rFonts w:ascii="Times New Roman" w:hAnsi="Times New Roman" w:cs="Times New Roman"/>
          <w:sz w:val="24"/>
          <w:szCs w:val="24"/>
        </w:rPr>
      </w:pPr>
      <w:bookmarkStart w:id="953" w:name="_Toc536808563"/>
      <w:bookmarkStart w:id="954" w:name="_Toc2770912"/>
      <w:bookmarkStart w:id="955" w:name="_Toc2849337"/>
      <w:bookmarkStart w:id="956" w:name="_Toc3399269"/>
      <w:r w:rsidRPr="0050584D">
        <w:rPr>
          <w:rFonts w:ascii="Times New Roman" w:hAnsi="Times New Roman" w:cs="Times New Roman"/>
          <w:sz w:val="24"/>
          <w:szCs w:val="24"/>
        </w:rPr>
        <w:t>2.3) Вспомогательные виды и параметры разрешенного использования земельных участков и объектов капитального строительства</w:t>
      </w:r>
      <w:bookmarkEnd w:id="953"/>
      <w:bookmarkEnd w:id="954"/>
      <w:bookmarkEnd w:id="955"/>
      <w:bookmarkEnd w:id="956"/>
      <w:r w:rsidRPr="0050584D">
        <w:rPr>
          <w:rFonts w:ascii="Times New Roman" w:hAnsi="Times New Roman" w:cs="Times New Roman"/>
          <w:sz w:val="24"/>
          <w:szCs w:val="24"/>
        </w:rPr>
        <w:t xml:space="preserve"> </w:t>
      </w:r>
    </w:p>
    <w:tbl>
      <w:tblPr>
        <w:tblW w:w="100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53"/>
        <w:gridCol w:w="5812"/>
      </w:tblGrid>
      <w:tr w:rsidR="006365FC" w:rsidRPr="005E075E">
        <w:trPr>
          <w:trHeight w:val="552"/>
        </w:trPr>
        <w:tc>
          <w:tcPr>
            <w:tcW w:w="4253" w:type="dxa"/>
            <w:vAlign w:val="center"/>
          </w:tcPr>
          <w:p w:rsidR="006365FC" w:rsidRPr="0050584D" w:rsidRDefault="006365FC" w:rsidP="00243EDB">
            <w:pPr>
              <w:ind w:hanging="34"/>
              <w:jc w:val="center"/>
              <w:rPr>
                <w:rFonts w:ascii="Times New Roman" w:eastAsia="SimSun" w:hAnsi="Times New Roman" w:cs="Times New Roman"/>
                <w:b/>
                <w:bCs/>
                <w:sz w:val="24"/>
                <w:szCs w:val="24"/>
                <w:lang w:eastAsia="zh-CN"/>
              </w:rPr>
            </w:pPr>
            <w:r w:rsidRPr="0050584D">
              <w:rPr>
                <w:rFonts w:ascii="Times New Roman" w:eastAsia="SimSun" w:hAnsi="Times New Roman" w:cs="Times New Roman"/>
                <w:b/>
                <w:bCs/>
                <w:sz w:val="24"/>
                <w:szCs w:val="24"/>
                <w:lang w:eastAsia="zh-CN"/>
              </w:rPr>
              <w:t>Виды использования</w:t>
            </w:r>
          </w:p>
        </w:tc>
        <w:tc>
          <w:tcPr>
            <w:tcW w:w="5812" w:type="dxa"/>
            <w:vAlign w:val="center"/>
          </w:tcPr>
          <w:p w:rsidR="006365FC" w:rsidRPr="0050584D" w:rsidRDefault="006365FC" w:rsidP="00243EDB">
            <w:pPr>
              <w:tabs>
                <w:tab w:val="left" w:pos="2520"/>
              </w:tabs>
              <w:ind w:hanging="34"/>
              <w:jc w:val="center"/>
              <w:rPr>
                <w:rFonts w:ascii="Times New Roman" w:eastAsia="SimSun" w:hAnsi="Times New Roman" w:cs="Times New Roman"/>
                <w:b/>
                <w:bCs/>
                <w:sz w:val="24"/>
                <w:szCs w:val="24"/>
                <w:lang w:eastAsia="zh-CN"/>
              </w:rPr>
            </w:pPr>
            <w:r w:rsidRPr="0050584D">
              <w:rPr>
                <w:rFonts w:ascii="Times New Roman" w:eastAsia="SimSun" w:hAnsi="Times New Roman" w:cs="Times New Roman"/>
                <w:b/>
                <w:bCs/>
                <w:sz w:val="24"/>
                <w:szCs w:val="24"/>
                <w:lang w:eastAsia="zh-CN"/>
              </w:rPr>
              <w:t>Предельные параметры разрешенного строительства</w:t>
            </w:r>
          </w:p>
        </w:tc>
      </w:tr>
      <w:tr w:rsidR="006365FC" w:rsidRPr="005E075E">
        <w:tc>
          <w:tcPr>
            <w:tcW w:w="4253" w:type="dxa"/>
          </w:tcPr>
          <w:p w:rsidR="006365FC" w:rsidRPr="0050584D" w:rsidRDefault="006365FC" w:rsidP="003B5784">
            <w:pPr>
              <w:ind w:hanging="1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стоянки для автомобилей надземные открытого типа с асфальтовым покрытием</w:t>
            </w:r>
          </w:p>
          <w:p w:rsidR="006365FC" w:rsidRPr="0050584D" w:rsidRDefault="006365FC" w:rsidP="003B5784">
            <w:pPr>
              <w:ind w:hanging="1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площадки для сбора твердых бытовых отходов</w:t>
            </w:r>
          </w:p>
          <w:p w:rsidR="006365FC" w:rsidRPr="0050584D" w:rsidRDefault="006365FC" w:rsidP="003B5784">
            <w:pPr>
              <w:ind w:hanging="1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объекты инженерно-технического назначения</w:t>
            </w:r>
          </w:p>
        </w:tc>
        <w:tc>
          <w:tcPr>
            <w:tcW w:w="5812" w:type="dxa"/>
          </w:tcPr>
          <w:p w:rsidR="006365FC" w:rsidRPr="0050584D" w:rsidRDefault="006365FC" w:rsidP="003B5784">
            <w:pPr>
              <w:ind w:hanging="1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Максимальная высота –3 м</w:t>
            </w:r>
          </w:p>
          <w:p w:rsidR="006365FC" w:rsidRPr="0050584D" w:rsidRDefault="006365FC" w:rsidP="003B5784">
            <w:pPr>
              <w:ind w:hanging="1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Минимальный отступ от границ участка – 1 м.</w:t>
            </w:r>
          </w:p>
          <w:p w:rsidR="006365FC" w:rsidRPr="0050584D" w:rsidRDefault="006365FC" w:rsidP="003B5784">
            <w:pPr>
              <w:ind w:hanging="1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Размещаются в соответствии с санитарно-эпидемиологическими нормами</w:t>
            </w:r>
          </w:p>
          <w:p w:rsidR="006365FC" w:rsidRPr="0050584D" w:rsidRDefault="006365FC" w:rsidP="003B5784">
            <w:pPr>
              <w:ind w:hanging="19"/>
              <w:rPr>
                <w:rFonts w:ascii="Times New Roman" w:eastAsia="SimSun" w:hAnsi="Times New Roman" w:cs="Times New Roman"/>
                <w:sz w:val="24"/>
                <w:szCs w:val="24"/>
                <w:lang w:eastAsia="zh-CN"/>
              </w:rPr>
            </w:pPr>
            <w:r w:rsidRPr="0050584D">
              <w:rPr>
                <w:rFonts w:ascii="Times New Roman" w:eastAsia="SimSun" w:hAnsi="Times New Roman" w:cs="Times New Roman"/>
                <w:sz w:val="24"/>
                <w:szCs w:val="24"/>
                <w:lang w:eastAsia="zh-CN"/>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6365FC" w:rsidRPr="005E075E" w:rsidRDefault="006365FC" w:rsidP="003B5784">
            <w:pPr>
              <w:ind w:hanging="19"/>
              <w:rPr>
                <w:rFonts w:ascii="Times New Roman" w:hAnsi="Times New Roman" w:cs="Times New Roman"/>
                <w:sz w:val="24"/>
                <w:szCs w:val="24"/>
              </w:rPr>
            </w:pPr>
            <w:r w:rsidRPr="0050584D">
              <w:rPr>
                <w:rFonts w:ascii="Times New Roman" w:eastAsia="SimSun" w:hAnsi="Times New Roman" w:cs="Times New Roman"/>
                <w:sz w:val="24"/>
                <w:szCs w:val="24"/>
                <w:lang w:eastAsia="zh-CN"/>
              </w:rPr>
              <w:t>Общее количество контейнеров не более 5 шт.</w:t>
            </w:r>
          </w:p>
        </w:tc>
      </w:tr>
    </w:tbl>
    <w:p w:rsidR="006365FC" w:rsidRPr="0050584D" w:rsidRDefault="006365FC" w:rsidP="00B469E8">
      <w:pPr>
        <w:autoSpaceDE w:val="0"/>
        <w:autoSpaceDN w:val="0"/>
        <w:adjustRightInd w:val="0"/>
        <w:ind w:firstLine="851"/>
        <w:rPr>
          <w:rFonts w:ascii="Times New Roman" w:hAnsi="Times New Roman" w:cs="Times New Roman"/>
          <w:b/>
          <w:bCs/>
          <w:sz w:val="24"/>
          <w:szCs w:val="24"/>
          <w:u w:val="single"/>
        </w:rPr>
      </w:pPr>
    </w:p>
    <w:p w:rsidR="006365FC" w:rsidRPr="0050584D" w:rsidRDefault="006365FC" w:rsidP="00A11B3E">
      <w:pPr>
        <w:pStyle w:val="Heading2"/>
        <w:numPr>
          <w:ilvl w:val="1"/>
          <w:numId w:val="0"/>
        </w:numPr>
        <w:tabs>
          <w:tab w:val="num" w:pos="0"/>
        </w:tabs>
        <w:spacing w:after="100"/>
        <w:ind w:left="578" w:firstLine="709"/>
        <w:rPr>
          <w:rFonts w:ascii="Times New Roman" w:hAnsi="Times New Roman" w:cs="Times New Roman"/>
          <w:color w:val="auto"/>
          <w:sz w:val="24"/>
          <w:szCs w:val="24"/>
        </w:rPr>
      </w:pPr>
      <w:bookmarkStart w:id="957" w:name="_Toc536808564"/>
      <w:bookmarkStart w:id="958" w:name="_Toc2849338"/>
      <w:bookmarkStart w:id="959" w:name="_Toc3399270"/>
      <w:r w:rsidRPr="0050584D">
        <w:rPr>
          <w:rFonts w:ascii="Times New Roman" w:hAnsi="Times New Roman" w:cs="Times New Roman"/>
          <w:color w:val="auto"/>
          <w:sz w:val="24"/>
          <w:szCs w:val="24"/>
        </w:rPr>
        <w:t>Статья 66. Параметры разрешенного использования земельных участков и иных объектов недвижимости в различных территориальных зонах</w:t>
      </w:r>
      <w:bookmarkEnd w:id="957"/>
      <w:bookmarkEnd w:id="958"/>
      <w:bookmarkEnd w:id="959"/>
      <w:r w:rsidRPr="0050584D">
        <w:rPr>
          <w:rFonts w:ascii="Times New Roman" w:hAnsi="Times New Roman" w:cs="Times New Roman"/>
          <w:color w:val="auto"/>
          <w:sz w:val="24"/>
          <w:szCs w:val="24"/>
        </w:rPr>
        <w:t xml:space="preserve"> </w:t>
      </w:r>
    </w:p>
    <w:p w:rsidR="006365FC" w:rsidRPr="0050584D" w:rsidRDefault="006365FC" w:rsidP="00A11B3E">
      <w:pPr>
        <w:pStyle w:val="Heading2"/>
        <w:widowControl w:val="0"/>
        <w:ind w:left="1427"/>
        <w:rPr>
          <w:rFonts w:ascii="Times New Roman" w:hAnsi="Times New Roman" w:cs="Times New Roman"/>
          <w:b w:val="0"/>
          <w:bCs w:val="0"/>
          <w:color w:val="auto"/>
          <w:sz w:val="24"/>
          <w:szCs w:val="24"/>
        </w:rPr>
      </w:pPr>
      <w:bookmarkStart w:id="960" w:name="_Toc536808565"/>
      <w:bookmarkStart w:id="961" w:name="_Toc2770914"/>
      <w:bookmarkStart w:id="962" w:name="_Toc2849339"/>
      <w:bookmarkStart w:id="963" w:name="_Toc3399271"/>
      <w:r w:rsidRPr="0050584D">
        <w:rPr>
          <w:rFonts w:ascii="Times New Roman" w:hAnsi="Times New Roman" w:cs="Times New Roman"/>
          <w:b w:val="0"/>
          <w:bCs w:val="0"/>
          <w:color w:val="auto"/>
          <w:sz w:val="24"/>
          <w:szCs w:val="24"/>
        </w:rPr>
        <w:t>1. Показатели плотности застройки участков территориальных зон:</w:t>
      </w:r>
      <w:bookmarkEnd w:id="960"/>
      <w:bookmarkEnd w:id="961"/>
      <w:bookmarkEnd w:id="962"/>
      <w:bookmarkEnd w:id="96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A0"/>
      </w:tblPr>
      <w:tblGrid>
        <w:gridCol w:w="6712"/>
        <w:gridCol w:w="1588"/>
        <w:gridCol w:w="1588"/>
      </w:tblGrid>
      <w:tr w:rsidR="006365FC" w:rsidRPr="005E075E">
        <w:trPr>
          <w:trHeight w:val="20"/>
          <w:tblHeader/>
          <w:jc w:val="center"/>
        </w:trPr>
        <w:tc>
          <w:tcPr>
            <w:tcW w:w="3456" w:type="pct"/>
            <w:shd w:val="clear" w:color="auto" w:fill="FFFFFF"/>
            <w:vAlign w:val="center"/>
          </w:tcPr>
          <w:p w:rsidR="006365FC" w:rsidRPr="005E075E" w:rsidRDefault="006365FC" w:rsidP="008326A5">
            <w:pPr>
              <w:widowControl w:val="0"/>
              <w:jc w:val="center"/>
              <w:rPr>
                <w:rFonts w:ascii="Times New Roman" w:hAnsi="Times New Roman" w:cs="Times New Roman"/>
                <w:b/>
                <w:bCs/>
                <w:sz w:val="24"/>
                <w:szCs w:val="24"/>
              </w:rPr>
            </w:pPr>
          </w:p>
          <w:p w:rsidR="006365FC" w:rsidRPr="005E075E" w:rsidRDefault="006365FC" w:rsidP="008326A5">
            <w:pPr>
              <w:widowControl w:val="0"/>
              <w:jc w:val="center"/>
              <w:rPr>
                <w:rFonts w:ascii="Times New Roman" w:hAnsi="Times New Roman" w:cs="Times New Roman"/>
                <w:b/>
                <w:bCs/>
                <w:sz w:val="24"/>
                <w:szCs w:val="24"/>
              </w:rPr>
            </w:pPr>
            <w:r w:rsidRPr="005E075E">
              <w:rPr>
                <w:rFonts w:ascii="Times New Roman" w:hAnsi="Times New Roman" w:cs="Times New Roman"/>
                <w:b/>
                <w:bCs/>
                <w:sz w:val="24"/>
                <w:szCs w:val="24"/>
              </w:rPr>
              <w:t>Территориальные зоны</w:t>
            </w:r>
          </w:p>
        </w:tc>
        <w:tc>
          <w:tcPr>
            <w:tcW w:w="772" w:type="pct"/>
            <w:shd w:val="clear" w:color="auto" w:fill="FFFFFF"/>
            <w:vAlign w:val="center"/>
          </w:tcPr>
          <w:p w:rsidR="006365FC" w:rsidRPr="005E075E" w:rsidRDefault="006365FC" w:rsidP="008326A5">
            <w:pPr>
              <w:widowControl w:val="0"/>
              <w:ind w:firstLine="0"/>
              <w:jc w:val="center"/>
              <w:rPr>
                <w:rFonts w:ascii="Times New Roman" w:hAnsi="Times New Roman" w:cs="Times New Roman"/>
                <w:b/>
                <w:bCs/>
                <w:sz w:val="24"/>
                <w:szCs w:val="24"/>
              </w:rPr>
            </w:pPr>
            <w:r w:rsidRPr="005E075E">
              <w:rPr>
                <w:rFonts w:ascii="Times New Roman" w:hAnsi="Times New Roman" w:cs="Times New Roman"/>
                <w:b/>
                <w:bCs/>
                <w:sz w:val="24"/>
                <w:szCs w:val="24"/>
              </w:rPr>
              <w:t>Коэффициент застройки</w:t>
            </w:r>
          </w:p>
        </w:tc>
        <w:tc>
          <w:tcPr>
            <w:tcW w:w="772" w:type="pct"/>
            <w:shd w:val="clear" w:color="auto" w:fill="FFFFFF"/>
            <w:vAlign w:val="center"/>
          </w:tcPr>
          <w:p w:rsidR="006365FC" w:rsidRPr="005E075E" w:rsidRDefault="006365FC" w:rsidP="008326A5">
            <w:pPr>
              <w:widowControl w:val="0"/>
              <w:ind w:firstLine="0"/>
              <w:jc w:val="center"/>
              <w:rPr>
                <w:rFonts w:ascii="Times New Roman" w:hAnsi="Times New Roman" w:cs="Times New Roman"/>
                <w:b/>
                <w:bCs/>
                <w:sz w:val="24"/>
                <w:szCs w:val="24"/>
              </w:rPr>
            </w:pPr>
            <w:r w:rsidRPr="005E075E">
              <w:rPr>
                <w:rFonts w:ascii="Times New Roman" w:hAnsi="Times New Roman" w:cs="Times New Roman"/>
                <w:b/>
                <w:bCs/>
                <w:sz w:val="24"/>
                <w:szCs w:val="24"/>
              </w:rPr>
              <w:t>Коэффициент плотности застройки</w:t>
            </w:r>
          </w:p>
        </w:tc>
      </w:tr>
      <w:tr w:rsidR="006365FC" w:rsidRPr="005E075E">
        <w:trPr>
          <w:trHeight w:val="20"/>
          <w:jc w:val="center"/>
        </w:trPr>
        <w:tc>
          <w:tcPr>
            <w:tcW w:w="3456" w:type="pct"/>
            <w:shd w:val="clear" w:color="auto" w:fill="FFFFFF"/>
          </w:tcPr>
          <w:p w:rsidR="006365FC" w:rsidRPr="005E075E" w:rsidRDefault="006365FC" w:rsidP="00A11B3E">
            <w:pPr>
              <w:widowControl w:val="0"/>
              <w:tabs>
                <w:tab w:val="left" w:pos="2119"/>
              </w:tabs>
              <w:rPr>
                <w:rFonts w:ascii="Times New Roman" w:hAnsi="Times New Roman" w:cs="Times New Roman"/>
                <w:sz w:val="24"/>
                <w:szCs w:val="24"/>
              </w:rPr>
            </w:pPr>
            <w:r w:rsidRPr="005E075E">
              <w:rPr>
                <w:rFonts w:ascii="Times New Roman" w:hAnsi="Times New Roman" w:cs="Times New Roman"/>
                <w:sz w:val="24"/>
                <w:szCs w:val="24"/>
              </w:rPr>
              <w:t>Жилая</w:t>
            </w:r>
            <w:r w:rsidRPr="005E075E">
              <w:rPr>
                <w:rFonts w:ascii="Times New Roman" w:hAnsi="Times New Roman" w:cs="Times New Roman"/>
                <w:sz w:val="24"/>
                <w:szCs w:val="24"/>
              </w:rPr>
              <w:tab/>
            </w:r>
          </w:p>
        </w:tc>
        <w:tc>
          <w:tcPr>
            <w:tcW w:w="772" w:type="pct"/>
            <w:shd w:val="clear" w:color="auto" w:fill="FFFFFF"/>
            <w:vAlign w:val="center"/>
          </w:tcPr>
          <w:p w:rsidR="006365FC" w:rsidRPr="005E075E" w:rsidRDefault="006365FC" w:rsidP="00A11B3E">
            <w:pPr>
              <w:widowControl w:val="0"/>
              <w:rPr>
                <w:rFonts w:ascii="Times New Roman" w:hAnsi="Times New Roman" w:cs="Times New Roman"/>
                <w:sz w:val="24"/>
                <w:szCs w:val="24"/>
              </w:rPr>
            </w:pPr>
          </w:p>
        </w:tc>
        <w:tc>
          <w:tcPr>
            <w:tcW w:w="772" w:type="pct"/>
            <w:shd w:val="clear" w:color="auto" w:fill="FFFFFF"/>
            <w:vAlign w:val="center"/>
          </w:tcPr>
          <w:p w:rsidR="006365FC" w:rsidRPr="005E075E" w:rsidRDefault="006365FC" w:rsidP="00A11B3E">
            <w:pPr>
              <w:widowControl w:val="0"/>
              <w:rPr>
                <w:rFonts w:ascii="Times New Roman" w:hAnsi="Times New Roman" w:cs="Times New Roman"/>
                <w:sz w:val="24"/>
                <w:szCs w:val="24"/>
              </w:rPr>
            </w:pPr>
          </w:p>
        </w:tc>
      </w:tr>
      <w:tr w:rsidR="006365FC" w:rsidRPr="005E075E">
        <w:trPr>
          <w:trHeight w:val="20"/>
          <w:jc w:val="center"/>
        </w:trPr>
        <w:tc>
          <w:tcPr>
            <w:tcW w:w="3456" w:type="pct"/>
            <w:shd w:val="clear" w:color="auto" w:fill="FFFFFF"/>
          </w:tcPr>
          <w:p w:rsidR="006365FC" w:rsidRPr="005E075E" w:rsidRDefault="006365FC" w:rsidP="00A11B3E">
            <w:pPr>
              <w:widowControl w:val="0"/>
              <w:rPr>
                <w:rFonts w:ascii="Times New Roman" w:hAnsi="Times New Roman" w:cs="Times New Roman"/>
                <w:sz w:val="24"/>
                <w:szCs w:val="24"/>
              </w:rPr>
            </w:pPr>
            <w:r w:rsidRPr="005E075E">
              <w:rPr>
                <w:rFonts w:ascii="Times New Roman" w:hAnsi="Times New Roman" w:cs="Times New Roman"/>
                <w:sz w:val="24"/>
                <w:szCs w:val="24"/>
              </w:rPr>
              <w:t>Застройка многоквартирными многоэтажными жилыми домами</w:t>
            </w:r>
          </w:p>
        </w:tc>
        <w:tc>
          <w:tcPr>
            <w:tcW w:w="772" w:type="pct"/>
            <w:shd w:val="clear" w:color="auto" w:fill="FFFFFF"/>
            <w:vAlign w:val="center"/>
          </w:tcPr>
          <w:p w:rsidR="006365FC" w:rsidRPr="005E075E" w:rsidRDefault="006365FC" w:rsidP="00A11B3E">
            <w:pPr>
              <w:widowControl w:val="0"/>
              <w:rPr>
                <w:rFonts w:ascii="Times New Roman" w:hAnsi="Times New Roman" w:cs="Times New Roman"/>
                <w:sz w:val="24"/>
                <w:szCs w:val="24"/>
              </w:rPr>
            </w:pPr>
            <w:r w:rsidRPr="005E075E">
              <w:rPr>
                <w:rFonts w:ascii="Times New Roman" w:hAnsi="Times New Roman" w:cs="Times New Roman"/>
                <w:sz w:val="24"/>
                <w:szCs w:val="24"/>
              </w:rPr>
              <w:t>0,4</w:t>
            </w:r>
          </w:p>
        </w:tc>
        <w:tc>
          <w:tcPr>
            <w:tcW w:w="772" w:type="pct"/>
            <w:shd w:val="clear" w:color="auto" w:fill="FFFFFF"/>
            <w:vAlign w:val="center"/>
          </w:tcPr>
          <w:p w:rsidR="006365FC" w:rsidRPr="005E075E" w:rsidRDefault="006365FC" w:rsidP="00A11B3E">
            <w:pPr>
              <w:widowControl w:val="0"/>
              <w:rPr>
                <w:rFonts w:ascii="Times New Roman" w:hAnsi="Times New Roman" w:cs="Times New Roman"/>
                <w:sz w:val="24"/>
                <w:szCs w:val="24"/>
              </w:rPr>
            </w:pPr>
            <w:r w:rsidRPr="005E075E">
              <w:rPr>
                <w:rFonts w:ascii="Times New Roman" w:hAnsi="Times New Roman" w:cs="Times New Roman"/>
                <w:sz w:val="24"/>
                <w:szCs w:val="24"/>
              </w:rPr>
              <w:t>1,2</w:t>
            </w:r>
          </w:p>
        </w:tc>
      </w:tr>
      <w:tr w:rsidR="006365FC" w:rsidRPr="005E075E">
        <w:trPr>
          <w:trHeight w:val="20"/>
          <w:jc w:val="center"/>
        </w:trPr>
        <w:tc>
          <w:tcPr>
            <w:tcW w:w="3456" w:type="pct"/>
            <w:shd w:val="clear" w:color="auto" w:fill="FFFFFF"/>
          </w:tcPr>
          <w:p w:rsidR="006365FC" w:rsidRPr="005E075E" w:rsidRDefault="006365FC" w:rsidP="00A11B3E">
            <w:pPr>
              <w:widowControl w:val="0"/>
              <w:rPr>
                <w:rFonts w:ascii="Times New Roman" w:hAnsi="Times New Roman" w:cs="Times New Roman"/>
                <w:sz w:val="24"/>
                <w:szCs w:val="24"/>
              </w:rPr>
            </w:pPr>
            <w:r w:rsidRPr="005E075E">
              <w:rPr>
                <w:rFonts w:ascii="Times New Roman" w:hAnsi="Times New Roman" w:cs="Times New Roman"/>
                <w:sz w:val="24"/>
                <w:szCs w:val="24"/>
              </w:rPr>
              <w:t>То же - реконструируемая</w:t>
            </w:r>
          </w:p>
        </w:tc>
        <w:tc>
          <w:tcPr>
            <w:tcW w:w="772" w:type="pct"/>
            <w:shd w:val="clear" w:color="auto" w:fill="FFFFFF"/>
            <w:vAlign w:val="center"/>
          </w:tcPr>
          <w:p w:rsidR="006365FC" w:rsidRPr="005E075E" w:rsidRDefault="006365FC" w:rsidP="00A11B3E">
            <w:pPr>
              <w:widowControl w:val="0"/>
              <w:rPr>
                <w:rFonts w:ascii="Times New Roman" w:hAnsi="Times New Roman" w:cs="Times New Roman"/>
                <w:sz w:val="24"/>
                <w:szCs w:val="24"/>
              </w:rPr>
            </w:pPr>
            <w:r w:rsidRPr="005E075E">
              <w:rPr>
                <w:rFonts w:ascii="Times New Roman" w:hAnsi="Times New Roman" w:cs="Times New Roman"/>
                <w:sz w:val="24"/>
                <w:szCs w:val="24"/>
              </w:rPr>
              <w:t>0,6</w:t>
            </w:r>
          </w:p>
        </w:tc>
        <w:tc>
          <w:tcPr>
            <w:tcW w:w="772" w:type="pct"/>
            <w:shd w:val="clear" w:color="auto" w:fill="FFFFFF"/>
            <w:vAlign w:val="center"/>
          </w:tcPr>
          <w:p w:rsidR="006365FC" w:rsidRPr="005E075E" w:rsidRDefault="006365FC" w:rsidP="00A11B3E">
            <w:pPr>
              <w:widowControl w:val="0"/>
              <w:rPr>
                <w:rFonts w:ascii="Times New Roman" w:hAnsi="Times New Roman" w:cs="Times New Roman"/>
                <w:sz w:val="24"/>
                <w:szCs w:val="24"/>
              </w:rPr>
            </w:pPr>
            <w:r w:rsidRPr="005E075E">
              <w:rPr>
                <w:rFonts w:ascii="Times New Roman" w:hAnsi="Times New Roman" w:cs="Times New Roman"/>
                <w:sz w:val="24"/>
                <w:szCs w:val="24"/>
              </w:rPr>
              <w:t>1,6</w:t>
            </w:r>
          </w:p>
        </w:tc>
      </w:tr>
      <w:tr w:rsidR="006365FC" w:rsidRPr="005E075E">
        <w:trPr>
          <w:trHeight w:val="20"/>
          <w:jc w:val="center"/>
        </w:trPr>
        <w:tc>
          <w:tcPr>
            <w:tcW w:w="3456" w:type="pct"/>
            <w:shd w:val="clear" w:color="auto" w:fill="FFFFFF"/>
          </w:tcPr>
          <w:p w:rsidR="006365FC" w:rsidRPr="005E075E" w:rsidRDefault="006365FC" w:rsidP="00A11B3E">
            <w:pPr>
              <w:widowControl w:val="0"/>
              <w:rPr>
                <w:rFonts w:ascii="Times New Roman" w:hAnsi="Times New Roman" w:cs="Times New Roman"/>
                <w:sz w:val="24"/>
                <w:szCs w:val="24"/>
              </w:rPr>
            </w:pPr>
            <w:r w:rsidRPr="005E075E">
              <w:rPr>
                <w:rFonts w:ascii="Times New Roman" w:hAnsi="Times New Roman" w:cs="Times New Roman"/>
                <w:sz w:val="24"/>
                <w:szCs w:val="24"/>
              </w:rPr>
              <w:t>Застройка многоквартирными жилыми домами малой и средней этажности</w:t>
            </w:r>
          </w:p>
        </w:tc>
        <w:tc>
          <w:tcPr>
            <w:tcW w:w="772" w:type="pct"/>
            <w:shd w:val="clear" w:color="auto" w:fill="FFFFFF"/>
            <w:vAlign w:val="center"/>
          </w:tcPr>
          <w:p w:rsidR="006365FC" w:rsidRPr="005E075E" w:rsidRDefault="006365FC" w:rsidP="00A11B3E">
            <w:pPr>
              <w:widowControl w:val="0"/>
              <w:rPr>
                <w:rFonts w:ascii="Times New Roman" w:hAnsi="Times New Roman" w:cs="Times New Roman"/>
                <w:sz w:val="24"/>
                <w:szCs w:val="24"/>
              </w:rPr>
            </w:pPr>
            <w:r w:rsidRPr="005E075E">
              <w:rPr>
                <w:rFonts w:ascii="Times New Roman" w:hAnsi="Times New Roman" w:cs="Times New Roman"/>
                <w:sz w:val="24"/>
                <w:szCs w:val="24"/>
              </w:rPr>
              <w:t>0,4</w:t>
            </w:r>
          </w:p>
        </w:tc>
        <w:tc>
          <w:tcPr>
            <w:tcW w:w="772" w:type="pct"/>
            <w:shd w:val="clear" w:color="auto" w:fill="FFFFFF"/>
            <w:vAlign w:val="center"/>
          </w:tcPr>
          <w:p w:rsidR="006365FC" w:rsidRPr="005E075E" w:rsidRDefault="006365FC" w:rsidP="00A11B3E">
            <w:pPr>
              <w:widowControl w:val="0"/>
              <w:rPr>
                <w:rFonts w:ascii="Times New Roman" w:hAnsi="Times New Roman" w:cs="Times New Roman"/>
                <w:sz w:val="24"/>
                <w:szCs w:val="24"/>
              </w:rPr>
            </w:pPr>
            <w:r w:rsidRPr="005E075E">
              <w:rPr>
                <w:rFonts w:ascii="Times New Roman" w:hAnsi="Times New Roman" w:cs="Times New Roman"/>
                <w:sz w:val="24"/>
                <w:szCs w:val="24"/>
              </w:rPr>
              <w:t>0,8</w:t>
            </w:r>
          </w:p>
        </w:tc>
      </w:tr>
      <w:tr w:rsidR="006365FC" w:rsidRPr="005E075E">
        <w:trPr>
          <w:trHeight w:val="20"/>
          <w:jc w:val="center"/>
        </w:trPr>
        <w:tc>
          <w:tcPr>
            <w:tcW w:w="3456" w:type="pct"/>
            <w:shd w:val="clear" w:color="auto" w:fill="FFFFFF"/>
          </w:tcPr>
          <w:p w:rsidR="006365FC" w:rsidRPr="005E075E" w:rsidRDefault="006365FC" w:rsidP="00A11B3E">
            <w:pPr>
              <w:widowControl w:val="0"/>
              <w:rPr>
                <w:rFonts w:ascii="Times New Roman" w:hAnsi="Times New Roman" w:cs="Times New Roman"/>
                <w:sz w:val="24"/>
                <w:szCs w:val="24"/>
              </w:rPr>
            </w:pPr>
            <w:r w:rsidRPr="005E075E">
              <w:rPr>
                <w:rFonts w:ascii="Times New Roman" w:hAnsi="Times New Roman" w:cs="Times New Roman"/>
                <w:sz w:val="24"/>
                <w:szCs w:val="24"/>
              </w:rPr>
              <w:t>Застройка блокированными жилыми домами с приквартирными земельными участками</w:t>
            </w:r>
          </w:p>
        </w:tc>
        <w:tc>
          <w:tcPr>
            <w:tcW w:w="772" w:type="pct"/>
            <w:shd w:val="clear" w:color="auto" w:fill="FFFFFF"/>
            <w:vAlign w:val="center"/>
          </w:tcPr>
          <w:p w:rsidR="006365FC" w:rsidRPr="005E075E" w:rsidRDefault="006365FC" w:rsidP="00A11B3E">
            <w:pPr>
              <w:widowControl w:val="0"/>
              <w:rPr>
                <w:rFonts w:ascii="Times New Roman" w:hAnsi="Times New Roman" w:cs="Times New Roman"/>
                <w:sz w:val="24"/>
                <w:szCs w:val="24"/>
              </w:rPr>
            </w:pPr>
            <w:r w:rsidRPr="005E075E">
              <w:rPr>
                <w:rFonts w:ascii="Times New Roman" w:hAnsi="Times New Roman" w:cs="Times New Roman"/>
                <w:sz w:val="24"/>
                <w:szCs w:val="24"/>
              </w:rPr>
              <w:t>0,3</w:t>
            </w:r>
          </w:p>
        </w:tc>
        <w:tc>
          <w:tcPr>
            <w:tcW w:w="772" w:type="pct"/>
            <w:shd w:val="clear" w:color="auto" w:fill="FFFFFF"/>
            <w:vAlign w:val="center"/>
          </w:tcPr>
          <w:p w:rsidR="006365FC" w:rsidRPr="005E075E" w:rsidRDefault="006365FC" w:rsidP="00A11B3E">
            <w:pPr>
              <w:widowControl w:val="0"/>
              <w:rPr>
                <w:rFonts w:ascii="Times New Roman" w:hAnsi="Times New Roman" w:cs="Times New Roman"/>
                <w:sz w:val="24"/>
                <w:szCs w:val="24"/>
              </w:rPr>
            </w:pPr>
            <w:r w:rsidRPr="005E075E">
              <w:rPr>
                <w:rFonts w:ascii="Times New Roman" w:hAnsi="Times New Roman" w:cs="Times New Roman"/>
                <w:sz w:val="24"/>
                <w:szCs w:val="24"/>
              </w:rPr>
              <w:t>0,6</w:t>
            </w:r>
          </w:p>
        </w:tc>
      </w:tr>
      <w:tr w:rsidR="006365FC" w:rsidRPr="005E075E">
        <w:trPr>
          <w:trHeight w:val="20"/>
          <w:jc w:val="center"/>
        </w:trPr>
        <w:tc>
          <w:tcPr>
            <w:tcW w:w="3456" w:type="pct"/>
            <w:shd w:val="clear" w:color="auto" w:fill="FFFFFF"/>
          </w:tcPr>
          <w:p w:rsidR="006365FC" w:rsidRPr="005E075E" w:rsidRDefault="006365FC" w:rsidP="00A11B3E">
            <w:pPr>
              <w:widowControl w:val="0"/>
              <w:rPr>
                <w:rFonts w:ascii="Times New Roman" w:hAnsi="Times New Roman" w:cs="Times New Roman"/>
                <w:sz w:val="24"/>
                <w:szCs w:val="24"/>
              </w:rPr>
            </w:pPr>
            <w:r w:rsidRPr="005E075E">
              <w:rPr>
                <w:rFonts w:ascii="Times New Roman" w:hAnsi="Times New Roman" w:cs="Times New Roman"/>
                <w:sz w:val="24"/>
                <w:szCs w:val="24"/>
              </w:rPr>
              <w:t>Застройка одно-двухквартирными жилыми домами с приусадебными земельными участками</w:t>
            </w:r>
          </w:p>
        </w:tc>
        <w:tc>
          <w:tcPr>
            <w:tcW w:w="772" w:type="pct"/>
            <w:shd w:val="clear" w:color="auto" w:fill="FFFFFF"/>
            <w:vAlign w:val="center"/>
          </w:tcPr>
          <w:p w:rsidR="006365FC" w:rsidRPr="005E075E" w:rsidRDefault="006365FC" w:rsidP="00A11B3E">
            <w:pPr>
              <w:widowControl w:val="0"/>
              <w:rPr>
                <w:rFonts w:ascii="Times New Roman" w:hAnsi="Times New Roman" w:cs="Times New Roman"/>
                <w:sz w:val="24"/>
                <w:szCs w:val="24"/>
              </w:rPr>
            </w:pPr>
            <w:r w:rsidRPr="005E075E">
              <w:rPr>
                <w:rFonts w:ascii="Times New Roman" w:hAnsi="Times New Roman" w:cs="Times New Roman"/>
                <w:sz w:val="24"/>
                <w:szCs w:val="24"/>
              </w:rPr>
              <w:t>0,2</w:t>
            </w:r>
          </w:p>
        </w:tc>
        <w:tc>
          <w:tcPr>
            <w:tcW w:w="772" w:type="pct"/>
            <w:shd w:val="clear" w:color="auto" w:fill="FFFFFF"/>
            <w:vAlign w:val="center"/>
          </w:tcPr>
          <w:p w:rsidR="006365FC" w:rsidRPr="005E075E" w:rsidRDefault="006365FC" w:rsidP="00A11B3E">
            <w:pPr>
              <w:widowControl w:val="0"/>
              <w:rPr>
                <w:rFonts w:ascii="Times New Roman" w:hAnsi="Times New Roman" w:cs="Times New Roman"/>
                <w:sz w:val="24"/>
                <w:szCs w:val="24"/>
              </w:rPr>
            </w:pPr>
            <w:r w:rsidRPr="005E075E">
              <w:rPr>
                <w:rFonts w:ascii="Times New Roman" w:hAnsi="Times New Roman" w:cs="Times New Roman"/>
                <w:sz w:val="24"/>
                <w:szCs w:val="24"/>
              </w:rPr>
              <w:t>0,4</w:t>
            </w:r>
          </w:p>
        </w:tc>
      </w:tr>
      <w:tr w:rsidR="006365FC" w:rsidRPr="005E075E">
        <w:trPr>
          <w:trHeight w:val="20"/>
          <w:jc w:val="center"/>
        </w:trPr>
        <w:tc>
          <w:tcPr>
            <w:tcW w:w="3456" w:type="pct"/>
            <w:shd w:val="clear" w:color="auto" w:fill="FFFFFF"/>
          </w:tcPr>
          <w:p w:rsidR="006365FC" w:rsidRPr="005E075E" w:rsidRDefault="006365FC" w:rsidP="00A11B3E">
            <w:pPr>
              <w:widowControl w:val="0"/>
              <w:rPr>
                <w:rFonts w:ascii="Times New Roman" w:hAnsi="Times New Roman" w:cs="Times New Roman"/>
                <w:sz w:val="24"/>
                <w:szCs w:val="24"/>
              </w:rPr>
            </w:pPr>
            <w:r w:rsidRPr="005E075E">
              <w:rPr>
                <w:rFonts w:ascii="Times New Roman" w:hAnsi="Times New Roman" w:cs="Times New Roman"/>
                <w:sz w:val="24"/>
                <w:szCs w:val="24"/>
              </w:rPr>
              <w:t>Общественно-деловая</w:t>
            </w:r>
          </w:p>
        </w:tc>
        <w:tc>
          <w:tcPr>
            <w:tcW w:w="772" w:type="pct"/>
            <w:shd w:val="clear" w:color="auto" w:fill="FFFFFF"/>
            <w:vAlign w:val="center"/>
          </w:tcPr>
          <w:p w:rsidR="006365FC" w:rsidRPr="005E075E" w:rsidRDefault="006365FC" w:rsidP="00A11B3E">
            <w:pPr>
              <w:widowControl w:val="0"/>
              <w:rPr>
                <w:rFonts w:ascii="Times New Roman" w:hAnsi="Times New Roman" w:cs="Times New Roman"/>
                <w:sz w:val="24"/>
                <w:szCs w:val="24"/>
              </w:rPr>
            </w:pPr>
          </w:p>
        </w:tc>
        <w:tc>
          <w:tcPr>
            <w:tcW w:w="772" w:type="pct"/>
            <w:shd w:val="clear" w:color="auto" w:fill="FFFFFF"/>
            <w:vAlign w:val="center"/>
          </w:tcPr>
          <w:p w:rsidR="006365FC" w:rsidRPr="005E075E" w:rsidRDefault="006365FC" w:rsidP="00A11B3E">
            <w:pPr>
              <w:widowControl w:val="0"/>
              <w:rPr>
                <w:rFonts w:ascii="Times New Roman" w:hAnsi="Times New Roman" w:cs="Times New Roman"/>
                <w:sz w:val="24"/>
                <w:szCs w:val="24"/>
              </w:rPr>
            </w:pPr>
          </w:p>
        </w:tc>
      </w:tr>
      <w:tr w:rsidR="006365FC" w:rsidRPr="005E075E">
        <w:trPr>
          <w:trHeight w:val="20"/>
          <w:jc w:val="center"/>
        </w:trPr>
        <w:tc>
          <w:tcPr>
            <w:tcW w:w="3456" w:type="pct"/>
            <w:shd w:val="clear" w:color="auto" w:fill="FFFFFF"/>
          </w:tcPr>
          <w:p w:rsidR="006365FC" w:rsidRPr="005E075E" w:rsidRDefault="006365FC" w:rsidP="00A11B3E">
            <w:pPr>
              <w:widowControl w:val="0"/>
              <w:rPr>
                <w:rFonts w:ascii="Times New Roman" w:hAnsi="Times New Roman" w:cs="Times New Roman"/>
                <w:sz w:val="24"/>
                <w:szCs w:val="24"/>
              </w:rPr>
            </w:pPr>
            <w:r w:rsidRPr="005E075E">
              <w:rPr>
                <w:rFonts w:ascii="Times New Roman" w:hAnsi="Times New Roman" w:cs="Times New Roman"/>
                <w:sz w:val="24"/>
                <w:szCs w:val="24"/>
              </w:rPr>
              <w:t>Многофункциональная застройка</w:t>
            </w:r>
          </w:p>
        </w:tc>
        <w:tc>
          <w:tcPr>
            <w:tcW w:w="772" w:type="pct"/>
            <w:shd w:val="clear" w:color="auto" w:fill="FFFFFF"/>
            <w:vAlign w:val="center"/>
          </w:tcPr>
          <w:p w:rsidR="006365FC" w:rsidRPr="005E075E" w:rsidRDefault="006365FC" w:rsidP="00A11B3E">
            <w:pPr>
              <w:widowControl w:val="0"/>
              <w:rPr>
                <w:rFonts w:ascii="Times New Roman" w:hAnsi="Times New Roman" w:cs="Times New Roman"/>
                <w:sz w:val="24"/>
                <w:szCs w:val="24"/>
              </w:rPr>
            </w:pPr>
            <w:r w:rsidRPr="005E075E">
              <w:rPr>
                <w:rFonts w:ascii="Times New Roman" w:hAnsi="Times New Roman" w:cs="Times New Roman"/>
                <w:sz w:val="24"/>
                <w:szCs w:val="24"/>
              </w:rPr>
              <w:t>1,0</w:t>
            </w:r>
          </w:p>
        </w:tc>
        <w:tc>
          <w:tcPr>
            <w:tcW w:w="772" w:type="pct"/>
            <w:shd w:val="clear" w:color="auto" w:fill="FFFFFF"/>
            <w:vAlign w:val="center"/>
          </w:tcPr>
          <w:p w:rsidR="006365FC" w:rsidRPr="005E075E" w:rsidRDefault="006365FC" w:rsidP="00A11B3E">
            <w:pPr>
              <w:widowControl w:val="0"/>
              <w:rPr>
                <w:rFonts w:ascii="Times New Roman" w:hAnsi="Times New Roman" w:cs="Times New Roman"/>
                <w:sz w:val="24"/>
                <w:szCs w:val="24"/>
              </w:rPr>
            </w:pPr>
            <w:r w:rsidRPr="005E075E">
              <w:rPr>
                <w:rFonts w:ascii="Times New Roman" w:hAnsi="Times New Roman" w:cs="Times New Roman"/>
                <w:sz w:val="24"/>
                <w:szCs w:val="24"/>
              </w:rPr>
              <w:t>3,0</w:t>
            </w:r>
          </w:p>
        </w:tc>
      </w:tr>
      <w:tr w:rsidR="006365FC" w:rsidRPr="005E075E">
        <w:trPr>
          <w:trHeight w:val="20"/>
          <w:jc w:val="center"/>
        </w:trPr>
        <w:tc>
          <w:tcPr>
            <w:tcW w:w="3456" w:type="pct"/>
            <w:shd w:val="clear" w:color="auto" w:fill="FFFFFF"/>
          </w:tcPr>
          <w:p w:rsidR="006365FC" w:rsidRPr="005E075E" w:rsidRDefault="006365FC" w:rsidP="00A11B3E">
            <w:pPr>
              <w:widowControl w:val="0"/>
              <w:rPr>
                <w:rFonts w:ascii="Times New Roman" w:hAnsi="Times New Roman" w:cs="Times New Roman"/>
                <w:sz w:val="24"/>
                <w:szCs w:val="24"/>
              </w:rPr>
            </w:pPr>
            <w:r w:rsidRPr="005E075E">
              <w:rPr>
                <w:rFonts w:ascii="Times New Roman" w:hAnsi="Times New Roman" w:cs="Times New Roman"/>
                <w:sz w:val="24"/>
                <w:szCs w:val="24"/>
              </w:rPr>
              <w:t>Специализированная общественная застройка</w:t>
            </w:r>
          </w:p>
        </w:tc>
        <w:tc>
          <w:tcPr>
            <w:tcW w:w="772" w:type="pct"/>
            <w:shd w:val="clear" w:color="auto" w:fill="FFFFFF"/>
            <w:vAlign w:val="center"/>
          </w:tcPr>
          <w:p w:rsidR="006365FC" w:rsidRPr="005E075E" w:rsidRDefault="006365FC" w:rsidP="00A11B3E">
            <w:pPr>
              <w:widowControl w:val="0"/>
              <w:rPr>
                <w:rFonts w:ascii="Times New Roman" w:hAnsi="Times New Roman" w:cs="Times New Roman"/>
                <w:sz w:val="24"/>
                <w:szCs w:val="24"/>
              </w:rPr>
            </w:pPr>
            <w:r w:rsidRPr="005E075E">
              <w:rPr>
                <w:rFonts w:ascii="Times New Roman" w:hAnsi="Times New Roman" w:cs="Times New Roman"/>
                <w:sz w:val="24"/>
                <w:szCs w:val="24"/>
              </w:rPr>
              <w:t>0,8</w:t>
            </w:r>
          </w:p>
        </w:tc>
        <w:tc>
          <w:tcPr>
            <w:tcW w:w="772" w:type="pct"/>
            <w:shd w:val="clear" w:color="auto" w:fill="FFFFFF"/>
            <w:vAlign w:val="center"/>
          </w:tcPr>
          <w:p w:rsidR="006365FC" w:rsidRPr="005E075E" w:rsidRDefault="006365FC" w:rsidP="00A11B3E">
            <w:pPr>
              <w:widowControl w:val="0"/>
              <w:rPr>
                <w:rFonts w:ascii="Times New Roman" w:hAnsi="Times New Roman" w:cs="Times New Roman"/>
                <w:sz w:val="24"/>
                <w:szCs w:val="24"/>
              </w:rPr>
            </w:pPr>
            <w:r w:rsidRPr="005E075E">
              <w:rPr>
                <w:rFonts w:ascii="Times New Roman" w:hAnsi="Times New Roman" w:cs="Times New Roman"/>
                <w:sz w:val="24"/>
                <w:szCs w:val="24"/>
              </w:rPr>
              <w:t>2,4</w:t>
            </w:r>
          </w:p>
        </w:tc>
      </w:tr>
      <w:tr w:rsidR="006365FC" w:rsidRPr="005E075E">
        <w:trPr>
          <w:trHeight w:val="20"/>
          <w:jc w:val="center"/>
        </w:trPr>
        <w:tc>
          <w:tcPr>
            <w:tcW w:w="3456" w:type="pct"/>
            <w:shd w:val="clear" w:color="auto" w:fill="FFFFFF"/>
          </w:tcPr>
          <w:p w:rsidR="006365FC" w:rsidRPr="005E075E" w:rsidRDefault="006365FC" w:rsidP="00A11B3E">
            <w:pPr>
              <w:widowControl w:val="0"/>
              <w:rPr>
                <w:rFonts w:ascii="Times New Roman" w:hAnsi="Times New Roman" w:cs="Times New Roman"/>
                <w:sz w:val="24"/>
                <w:szCs w:val="24"/>
              </w:rPr>
            </w:pPr>
            <w:r w:rsidRPr="005E075E">
              <w:rPr>
                <w:rFonts w:ascii="Times New Roman" w:hAnsi="Times New Roman" w:cs="Times New Roman"/>
                <w:sz w:val="24"/>
                <w:szCs w:val="24"/>
              </w:rPr>
              <w:t>Производственная</w:t>
            </w:r>
          </w:p>
        </w:tc>
        <w:tc>
          <w:tcPr>
            <w:tcW w:w="772" w:type="pct"/>
            <w:shd w:val="clear" w:color="auto" w:fill="FFFFFF"/>
            <w:vAlign w:val="center"/>
          </w:tcPr>
          <w:p w:rsidR="006365FC" w:rsidRPr="005E075E" w:rsidRDefault="006365FC" w:rsidP="00A11B3E">
            <w:pPr>
              <w:widowControl w:val="0"/>
              <w:rPr>
                <w:rFonts w:ascii="Times New Roman" w:hAnsi="Times New Roman" w:cs="Times New Roman"/>
                <w:sz w:val="24"/>
                <w:szCs w:val="24"/>
              </w:rPr>
            </w:pPr>
          </w:p>
        </w:tc>
        <w:tc>
          <w:tcPr>
            <w:tcW w:w="772" w:type="pct"/>
            <w:shd w:val="clear" w:color="auto" w:fill="FFFFFF"/>
            <w:vAlign w:val="center"/>
          </w:tcPr>
          <w:p w:rsidR="006365FC" w:rsidRPr="005E075E" w:rsidRDefault="006365FC" w:rsidP="00A11B3E">
            <w:pPr>
              <w:widowControl w:val="0"/>
              <w:rPr>
                <w:rFonts w:ascii="Times New Roman" w:hAnsi="Times New Roman" w:cs="Times New Roman"/>
                <w:sz w:val="24"/>
                <w:szCs w:val="24"/>
              </w:rPr>
            </w:pPr>
          </w:p>
        </w:tc>
      </w:tr>
      <w:tr w:rsidR="006365FC" w:rsidRPr="005E075E">
        <w:trPr>
          <w:trHeight w:val="20"/>
          <w:jc w:val="center"/>
        </w:trPr>
        <w:tc>
          <w:tcPr>
            <w:tcW w:w="3456" w:type="pct"/>
            <w:shd w:val="clear" w:color="auto" w:fill="FFFFFF"/>
          </w:tcPr>
          <w:p w:rsidR="006365FC" w:rsidRPr="005E075E" w:rsidRDefault="006365FC" w:rsidP="00A11B3E">
            <w:pPr>
              <w:widowControl w:val="0"/>
              <w:rPr>
                <w:rFonts w:ascii="Times New Roman" w:hAnsi="Times New Roman" w:cs="Times New Roman"/>
                <w:sz w:val="24"/>
                <w:szCs w:val="24"/>
              </w:rPr>
            </w:pPr>
            <w:r w:rsidRPr="005E075E">
              <w:rPr>
                <w:rFonts w:ascii="Times New Roman" w:hAnsi="Times New Roman" w:cs="Times New Roman"/>
                <w:sz w:val="24"/>
                <w:szCs w:val="24"/>
              </w:rPr>
              <w:t>Промышленная</w:t>
            </w:r>
          </w:p>
        </w:tc>
        <w:tc>
          <w:tcPr>
            <w:tcW w:w="772" w:type="pct"/>
            <w:shd w:val="clear" w:color="auto" w:fill="FFFFFF"/>
            <w:vAlign w:val="center"/>
          </w:tcPr>
          <w:p w:rsidR="006365FC" w:rsidRPr="005E075E" w:rsidRDefault="006365FC" w:rsidP="00A11B3E">
            <w:pPr>
              <w:widowControl w:val="0"/>
              <w:rPr>
                <w:rFonts w:ascii="Times New Roman" w:hAnsi="Times New Roman" w:cs="Times New Roman"/>
                <w:sz w:val="24"/>
                <w:szCs w:val="24"/>
              </w:rPr>
            </w:pPr>
            <w:r w:rsidRPr="005E075E">
              <w:rPr>
                <w:rFonts w:ascii="Times New Roman" w:hAnsi="Times New Roman" w:cs="Times New Roman"/>
                <w:sz w:val="24"/>
                <w:szCs w:val="24"/>
              </w:rPr>
              <w:t>0,8</w:t>
            </w:r>
          </w:p>
        </w:tc>
        <w:tc>
          <w:tcPr>
            <w:tcW w:w="772" w:type="pct"/>
            <w:shd w:val="clear" w:color="auto" w:fill="FFFFFF"/>
            <w:vAlign w:val="center"/>
          </w:tcPr>
          <w:p w:rsidR="006365FC" w:rsidRPr="005E075E" w:rsidRDefault="006365FC" w:rsidP="00A11B3E">
            <w:pPr>
              <w:widowControl w:val="0"/>
              <w:rPr>
                <w:rFonts w:ascii="Times New Roman" w:hAnsi="Times New Roman" w:cs="Times New Roman"/>
                <w:sz w:val="24"/>
                <w:szCs w:val="24"/>
              </w:rPr>
            </w:pPr>
            <w:r w:rsidRPr="005E075E">
              <w:rPr>
                <w:rFonts w:ascii="Times New Roman" w:hAnsi="Times New Roman" w:cs="Times New Roman"/>
                <w:sz w:val="24"/>
                <w:szCs w:val="24"/>
              </w:rPr>
              <w:t>2,4</w:t>
            </w:r>
          </w:p>
        </w:tc>
      </w:tr>
      <w:tr w:rsidR="006365FC" w:rsidRPr="005E075E">
        <w:trPr>
          <w:trHeight w:val="20"/>
          <w:jc w:val="center"/>
        </w:trPr>
        <w:tc>
          <w:tcPr>
            <w:tcW w:w="3456" w:type="pct"/>
            <w:shd w:val="clear" w:color="auto" w:fill="FFFFFF"/>
          </w:tcPr>
          <w:p w:rsidR="006365FC" w:rsidRPr="005E075E" w:rsidRDefault="006365FC" w:rsidP="00A11B3E">
            <w:pPr>
              <w:widowControl w:val="0"/>
              <w:rPr>
                <w:rFonts w:ascii="Times New Roman" w:hAnsi="Times New Roman" w:cs="Times New Roman"/>
                <w:sz w:val="24"/>
                <w:szCs w:val="24"/>
              </w:rPr>
            </w:pPr>
            <w:r w:rsidRPr="005E075E">
              <w:rPr>
                <w:rFonts w:ascii="Times New Roman" w:hAnsi="Times New Roman" w:cs="Times New Roman"/>
                <w:sz w:val="24"/>
                <w:szCs w:val="24"/>
              </w:rPr>
              <w:t>Научно-производственная*</w:t>
            </w:r>
          </w:p>
        </w:tc>
        <w:tc>
          <w:tcPr>
            <w:tcW w:w="772" w:type="pct"/>
            <w:shd w:val="clear" w:color="auto" w:fill="FFFFFF"/>
            <w:vAlign w:val="center"/>
          </w:tcPr>
          <w:p w:rsidR="006365FC" w:rsidRPr="005E075E" w:rsidRDefault="006365FC" w:rsidP="00A11B3E">
            <w:pPr>
              <w:widowControl w:val="0"/>
              <w:rPr>
                <w:rFonts w:ascii="Times New Roman" w:hAnsi="Times New Roman" w:cs="Times New Roman"/>
                <w:sz w:val="24"/>
                <w:szCs w:val="24"/>
              </w:rPr>
            </w:pPr>
            <w:r w:rsidRPr="005E075E">
              <w:rPr>
                <w:rFonts w:ascii="Times New Roman" w:hAnsi="Times New Roman" w:cs="Times New Roman"/>
                <w:sz w:val="24"/>
                <w:szCs w:val="24"/>
              </w:rPr>
              <w:t>0,6</w:t>
            </w:r>
          </w:p>
        </w:tc>
        <w:tc>
          <w:tcPr>
            <w:tcW w:w="772" w:type="pct"/>
            <w:shd w:val="clear" w:color="auto" w:fill="FFFFFF"/>
            <w:vAlign w:val="center"/>
          </w:tcPr>
          <w:p w:rsidR="006365FC" w:rsidRPr="005E075E" w:rsidRDefault="006365FC" w:rsidP="00A11B3E">
            <w:pPr>
              <w:widowControl w:val="0"/>
              <w:rPr>
                <w:rFonts w:ascii="Times New Roman" w:hAnsi="Times New Roman" w:cs="Times New Roman"/>
                <w:sz w:val="24"/>
                <w:szCs w:val="24"/>
              </w:rPr>
            </w:pPr>
            <w:r w:rsidRPr="005E075E">
              <w:rPr>
                <w:rFonts w:ascii="Times New Roman" w:hAnsi="Times New Roman" w:cs="Times New Roman"/>
                <w:sz w:val="24"/>
                <w:szCs w:val="24"/>
              </w:rPr>
              <w:t>1,0</w:t>
            </w:r>
          </w:p>
        </w:tc>
      </w:tr>
      <w:tr w:rsidR="006365FC" w:rsidRPr="005E075E">
        <w:trPr>
          <w:trHeight w:val="20"/>
          <w:jc w:val="center"/>
        </w:trPr>
        <w:tc>
          <w:tcPr>
            <w:tcW w:w="3456" w:type="pct"/>
            <w:shd w:val="clear" w:color="auto" w:fill="FFFFFF"/>
          </w:tcPr>
          <w:p w:rsidR="006365FC" w:rsidRPr="005E075E" w:rsidRDefault="006365FC" w:rsidP="00A11B3E">
            <w:pPr>
              <w:widowControl w:val="0"/>
              <w:rPr>
                <w:rFonts w:ascii="Times New Roman" w:hAnsi="Times New Roman" w:cs="Times New Roman"/>
                <w:sz w:val="24"/>
                <w:szCs w:val="24"/>
              </w:rPr>
            </w:pPr>
            <w:r w:rsidRPr="005E075E">
              <w:rPr>
                <w:rFonts w:ascii="Times New Roman" w:hAnsi="Times New Roman" w:cs="Times New Roman"/>
                <w:sz w:val="24"/>
                <w:szCs w:val="24"/>
              </w:rPr>
              <w:t>Коммунально-складская</w:t>
            </w:r>
          </w:p>
        </w:tc>
        <w:tc>
          <w:tcPr>
            <w:tcW w:w="772" w:type="pct"/>
            <w:shd w:val="clear" w:color="auto" w:fill="FFFFFF"/>
            <w:vAlign w:val="center"/>
          </w:tcPr>
          <w:p w:rsidR="006365FC" w:rsidRPr="005E075E" w:rsidRDefault="006365FC" w:rsidP="00A11B3E">
            <w:pPr>
              <w:widowControl w:val="0"/>
              <w:rPr>
                <w:rFonts w:ascii="Times New Roman" w:hAnsi="Times New Roman" w:cs="Times New Roman"/>
                <w:sz w:val="24"/>
                <w:szCs w:val="24"/>
              </w:rPr>
            </w:pPr>
            <w:r w:rsidRPr="005E075E">
              <w:rPr>
                <w:rFonts w:ascii="Times New Roman" w:hAnsi="Times New Roman" w:cs="Times New Roman"/>
                <w:sz w:val="24"/>
                <w:szCs w:val="24"/>
              </w:rPr>
              <w:t>0,6</w:t>
            </w:r>
          </w:p>
        </w:tc>
        <w:tc>
          <w:tcPr>
            <w:tcW w:w="772" w:type="pct"/>
            <w:shd w:val="clear" w:color="auto" w:fill="FFFFFF"/>
            <w:vAlign w:val="center"/>
          </w:tcPr>
          <w:p w:rsidR="006365FC" w:rsidRPr="005E075E" w:rsidRDefault="006365FC" w:rsidP="00A11B3E">
            <w:pPr>
              <w:widowControl w:val="0"/>
              <w:rPr>
                <w:rFonts w:ascii="Times New Roman" w:hAnsi="Times New Roman" w:cs="Times New Roman"/>
                <w:sz w:val="24"/>
                <w:szCs w:val="24"/>
              </w:rPr>
            </w:pPr>
            <w:r w:rsidRPr="005E075E">
              <w:rPr>
                <w:rFonts w:ascii="Times New Roman" w:hAnsi="Times New Roman" w:cs="Times New Roman"/>
                <w:sz w:val="24"/>
                <w:szCs w:val="24"/>
              </w:rPr>
              <w:t>1,8</w:t>
            </w:r>
          </w:p>
        </w:tc>
      </w:tr>
      <w:tr w:rsidR="006365FC" w:rsidRPr="005E075E">
        <w:trPr>
          <w:trHeight w:val="20"/>
          <w:jc w:val="center"/>
        </w:trPr>
        <w:tc>
          <w:tcPr>
            <w:tcW w:w="5000" w:type="pct"/>
            <w:gridSpan w:val="3"/>
            <w:shd w:val="clear" w:color="auto" w:fill="FFFFFF"/>
          </w:tcPr>
          <w:p w:rsidR="006365FC" w:rsidRPr="005E075E" w:rsidRDefault="006365FC" w:rsidP="00A11B3E">
            <w:pPr>
              <w:widowControl w:val="0"/>
              <w:ind w:firstLine="851"/>
              <w:rPr>
                <w:rFonts w:ascii="Times New Roman" w:hAnsi="Times New Roman" w:cs="Times New Roman"/>
                <w:sz w:val="24"/>
                <w:szCs w:val="24"/>
              </w:rPr>
            </w:pPr>
            <w:r w:rsidRPr="005E075E">
              <w:rPr>
                <w:rFonts w:ascii="Times New Roman" w:hAnsi="Times New Roman" w:cs="Times New Roman"/>
                <w:sz w:val="24"/>
                <w:szCs w:val="24"/>
              </w:rPr>
              <w:t>*Без учета опытных полей и полигонов, резервных территорий и санитарно-защитных зон.</w:t>
            </w:r>
          </w:p>
          <w:p w:rsidR="006365FC" w:rsidRPr="005E075E" w:rsidRDefault="006365FC" w:rsidP="00A11B3E">
            <w:pPr>
              <w:widowControl w:val="0"/>
              <w:ind w:firstLine="851"/>
              <w:rPr>
                <w:rFonts w:ascii="Times New Roman" w:hAnsi="Times New Roman" w:cs="Times New Roman"/>
                <w:sz w:val="24"/>
                <w:szCs w:val="24"/>
              </w:rPr>
            </w:pPr>
            <w:r w:rsidRPr="005E075E">
              <w:rPr>
                <w:rFonts w:ascii="Times New Roman" w:hAnsi="Times New Roman" w:cs="Times New Roman"/>
                <w:sz w:val="24"/>
                <w:szCs w:val="24"/>
              </w:rPr>
              <w:t>Примечания</w:t>
            </w:r>
          </w:p>
          <w:p w:rsidR="006365FC" w:rsidRPr="005E075E" w:rsidRDefault="006365FC" w:rsidP="00A11B3E">
            <w:pPr>
              <w:widowControl w:val="0"/>
              <w:ind w:firstLine="851"/>
              <w:rPr>
                <w:rFonts w:ascii="Times New Roman" w:hAnsi="Times New Roman" w:cs="Times New Roman"/>
                <w:sz w:val="24"/>
                <w:szCs w:val="24"/>
              </w:rPr>
            </w:pPr>
            <w:r w:rsidRPr="005E075E">
              <w:rPr>
                <w:rFonts w:ascii="Times New Roman" w:hAnsi="Times New Roman" w:cs="Times New Roman"/>
                <w:sz w:val="24"/>
                <w:szCs w:val="24"/>
              </w:rPr>
              <w:t>1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6365FC" w:rsidRPr="005E075E" w:rsidRDefault="006365FC" w:rsidP="00A11B3E">
            <w:pPr>
              <w:widowControl w:val="0"/>
              <w:ind w:firstLine="851"/>
              <w:rPr>
                <w:rFonts w:ascii="Times New Roman" w:hAnsi="Times New Roman" w:cs="Times New Roman"/>
                <w:sz w:val="24"/>
                <w:szCs w:val="24"/>
              </w:rPr>
            </w:pPr>
            <w:r w:rsidRPr="005E075E">
              <w:rPr>
                <w:rFonts w:ascii="Times New Roman" w:hAnsi="Times New Roman" w:cs="Times New Roman"/>
                <w:sz w:val="24"/>
                <w:szCs w:val="24"/>
              </w:rPr>
              <w:t>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6365FC" w:rsidRPr="005E075E" w:rsidRDefault="006365FC" w:rsidP="00A11B3E">
            <w:pPr>
              <w:widowControl w:val="0"/>
              <w:ind w:firstLine="851"/>
              <w:rPr>
                <w:rFonts w:ascii="Times New Roman" w:hAnsi="Times New Roman" w:cs="Times New Roman"/>
                <w:sz w:val="24"/>
                <w:szCs w:val="24"/>
              </w:rPr>
            </w:pPr>
            <w:r w:rsidRPr="005E075E">
              <w:rPr>
                <w:rFonts w:ascii="Times New Roman" w:hAnsi="Times New Roman" w:cs="Times New Roman"/>
                <w:sz w:val="24"/>
                <w:szCs w:val="24"/>
              </w:rPr>
              <w:t>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6365FC" w:rsidRPr="005E075E" w:rsidRDefault="006365FC" w:rsidP="00A11B3E">
            <w:pPr>
              <w:widowControl w:val="0"/>
              <w:ind w:firstLine="851"/>
              <w:rPr>
                <w:rFonts w:ascii="Times New Roman" w:hAnsi="Times New Roman" w:cs="Times New Roman"/>
                <w:sz w:val="24"/>
                <w:szCs w:val="24"/>
              </w:rPr>
            </w:pPr>
            <w:r w:rsidRPr="005E075E">
              <w:rPr>
                <w:rFonts w:ascii="Times New Roman" w:hAnsi="Times New Roman" w:cs="Times New Roman"/>
                <w:sz w:val="24"/>
                <w:szCs w:val="24"/>
              </w:rPr>
              <w:t>3 Границами кварталов являются красные линии.</w:t>
            </w:r>
          </w:p>
          <w:p w:rsidR="006365FC" w:rsidRPr="005E075E" w:rsidRDefault="006365FC" w:rsidP="00A11B3E">
            <w:pPr>
              <w:widowControl w:val="0"/>
              <w:ind w:firstLine="851"/>
              <w:rPr>
                <w:rFonts w:ascii="Times New Roman" w:hAnsi="Times New Roman" w:cs="Times New Roman"/>
                <w:sz w:val="24"/>
                <w:szCs w:val="24"/>
              </w:rPr>
            </w:pPr>
            <w:r w:rsidRPr="005E075E">
              <w:rPr>
                <w:rFonts w:ascii="Times New Roman" w:hAnsi="Times New Roman" w:cs="Times New Roman"/>
                <w:sz w:val="24"/>
                <w:szCs w:val="24"/>
              </w:rPr>
              <w:t>4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 при соблюдении санитарно-гигиенических и противопожарных норм.</w:t>
            </w:r>
          </w:p>
        </w:tc>
      </w:tr>
    </w:tbl>
    <w:p w:rsidR="006365FC" w:rsidRPr="0050584D" w:rsidRDefault="006365FC" w:rsidP="003B78BA">
      <w:pPr>
        <w:widowControl w:val="0"/>
        <w:rPr>
          <w:rFonts w:ascii="Times New Roman" w:hAnsi="Times New Roman" w:cs="Times New Roman"/>
          <w:sz w:val="24"/>
          <w:szCs w:val="24"/>
        </w:rPr>
      </w:pPr>
      <w:r w:rsidRPr="0050584D">
        <w:rPr>
          <w:rFonts w:ascii="Times New Roman" w:hAnsi="Times New Roman" w:cs="Times New Roman"/>
          <w:sz w:val="24"/>
          <w:szCs w:val="24"/>
        </w:rPr>
        <w:t>2. Обеспечение доступности объектов социальной инфраструктуры для инвалидов и других маломобильных групп населения.</w:t>
      </w:r>
    </w:p>
    <w:p w:rsidR="006365FC" w:rsidRPr="0050584D" w:rsidRDefault="006365FC" w:rsidP="003B78BA">
      <w:pPr>
        <w:widowControl w:val="0"/>
        <w:rPr>
          <w:rFonts w:ascii="Times New Roman" w:hAnsi="Times New Roman" w:cs="Times New Roman"/>
          <w:sz w:val="24"/>
          <w:szCs w:val="24"/>
        </w:rPr>
      </w:pPr>
      <w:r w:rsidRPr="0050584D">
        <w:rPr>
          <w:rFonts w:ascii="Times New Roman" w:hAnsi="Times New Roman" w:cs="Times New Roman"/>
          <w:sz w:val="24"/>
          <w:szCs w:val="24"/>
        </w:rPr>
        <w:t>При планировке и застройке поселений необходимо обеспечивать доступность объектов социальной инфраструктуры для инвалидов и других маломобильных групп населения.</w:t>
      </w:r>
    </w:p>
    <w:p w:rsidR="006365FC" w:rsidRPr="0050584D" w:rsidRDefault="006365FC" w:rsidP="003B78BA">
      <w:pPr>
        <w:widowControl w:val="0"/>
        <w:rPr>
          <w:rFonts w:ascii="Times New Roman" w:hAnsi="Times New Roman" w:cs="Times New Roman"/>
          <w:sz w:val="24"/>
          <w:szCs w:val="24"/>
        </w:rPr>
      </w:pPr>
      <w:r w:rsidRPr="0050584D">
        <w:rPr>
          <w:rFonts w:ascii="Times New Roman" w:hAnsi="Times New Roman" w:cs="Times New Roman"/>
          <w:sz w:val="24"/>
          <w:szCs w:val="24"/>
        </w:rPr>
        <w:t>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со СНиП 35-01-2001, СП 35-101-2001, СП 35-102-2001, СП 31-102-99, СП 35-103-2001, СП 35-104-2001, СП 35-105-2002, СП 35-106-2003, СП 35-107-2003, СП 36-109-2005, СП 35-112-2005, СП 35-114-2006, СП 35-117-2006Ю ВСН-62-91*, РДС 35-201-99.</w:t>
      </w:r>
    </w:p>
    <w:p w:rsidR="006365FC" w:rsidRPr="0050584D" w:rsidRDefault="006365FC" w:rsidP="003B78BA">
      <w:pPr>
        <w:widowControl w:val="0"/>
        <w:rPr>
          <w:rFonts w:ascii="Times New Roman" w:hAnsi="Times New Roman" w:cs="Times New Roman"/>
          <w:sz w:val="24"/>
          <w:szCs w:val="24"/>
        </w:rPr>
      </w:pPr>
      <w:r w:rsidRPr="0050584D">
        <w:rPr>
          <w:rFonts w:ascii="Times New Roman" w:hAnsi="Times New Roman" w:cs="Times New Roman"/>
          <w:sz w:val="24"/>
          <w:szCs w:val="24"/>
        </w:rPr>
        <w:t>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 Задания на проектирование объектов социальной инфраструктуры согласовываются в установленном порядке с органами социальной защиты населения Краснодарского края.</w:t>
      </w:r>
    </w:p>
    <w:p w:rsidR="006365FC" w:rsidRPr="0050584D" w:rsidRDefault="006365FC" w:rsidP="003B78BA">
      <w:pPr>
        <w:widowControl w:val="0"/>
        <w:rPr>
          <w:rFonts w:ascii="Times New Roman" w:hAnsi="Times New Roman" w:cs="Times New Roman"/>
          <w:sz w:val="24"/>
          <w:szCs w:val="24"/>
        </w:rPr>
      </w:pPr>
      <w:r w:rsidRPr="0050584D">
        <w:rPr>
          <w:rFonts w:ascii="Times New Roman" w:hAnsi="Times New Roman" w:cs="Times New Roman"/>
          <w:sz w:val="24"/>
          <w:szCs w:val="24"/>
        </w:rPr>
        <w:t>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другие); объекты и учреждения образования и науки, здравоохранения и социальной защиты населения; объекты торговли, общественного питания и бытового обслуживания населения (парикмахерские, прачечные, общественные бани, и другие), финансово-банковские учреждения; гостиницы, отели, иные места временного проживания; физкультурно-оздоровительные, спортивные здания и сооружения, места отдыха, парки, сады, лесопарки, пляжи, объекты и сооружения оздоровительного и рекреационного назначения, аллеи и пешеходные дорожки; 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водного и воздушного транспорта, обслуживающие население; станции и остановки всех видов пригородного транспорта; почтово-телеграфные;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p w:rsidR="006365FC" w:rsidRPr="0050584D" w:rsidRDefault="006365FC" w:rsidP="003B78BA">
      <w:pPr>
        <w:widowControl w:val="0"/>
        <w:rPr>
          <w:rFonts w:ascii="Times New Roman" w:hAnsi="Times New Roman" w:cs="Times New Roman"/>
          <w:sz w:val="24"/>
          <w:szCs w:val="24"/>
        </w:rPr>
      </w:pPr>
      <w:r w:rsidRPr="0050584D">
        <w:rPr>
          <w:rFonts w:ascii="Times New Roman" w:hAnsi="Times New Roman" w:cs="Times New Roman"/>
          <w:sz w:val="24"/>
          <w:szCs w:val="24"/>
        </w:rPr>
        <w:t>Проектные решения объектов, доступных для маломобильных групп населения, должны обеспечивать:</w:t>
      </w:r>
    </w:p>
    <w:p w:rsidR="006365FC" w:rsidRPr="0050584D" w:rsidRDefault="006365FC" w:rsidP="003B78BA">
      <w:pPr>
        <w:widowControl w:val="0"/>
        <w:rPr>
          <w:rFonts w:ascii="Times New Roman" w:hAnsi="Times New Roman" w:cs="Times New Roman"/>
          <w:sz w:val="24"/>
          <w:szCs w:val="24"/>
        </w:rPr>
      </w:pPr>
      <w:r w:rsidRPr="0050584D">
        <w:rPr>
          <w:rFonts w:ascii="Times New Roman" w:hAnsi="Times New Roman" w:cs="Times New Roman"/>
          <w:sz w:val="24"/>
          <w:szCs w:val="24"/>
        </w:rPr>
        <w:t>- досягаемость мест целевого посещения и беспрепятственность перемещения внутри зданий и сооружений;</w:t>
      </w:r>
    </w:p>
    <w:p w:rsidR="006365FC" w:rsidRPr="0050584D" w:rsidRDefault="006365FC" w:rsidP="003B78BA">
      <w:pPr>
        <w:widowControl w:val="0"/>
        <w:rPr>
          <w:rFonts w:ascii="Times New Roman" w:hAnsi="Times New Roman" w:cs="Times New Roman"/>
          <w:sz w:val="24"/>
          <w:szCs w:val="24"/>
        </w:rPr>
      </w:pPr>
      <w:r w:rsidRPr="0050584D">
        <w:rPr>
          <w:rFonts w:ascii="Times New Roman" w:hAnsi="Times New Roman" w:cs="Times New Roman"/>
          <w:sz w:val="24"/>
          <w:szCs w:val="24"/>
        </w:rPr>
        <w:t>- безопасность путей движения (в том числе эвакуационных), а также мест проживания, обслуживания и приложения труда;</w:t>
      </w:r>
    </w:p>
    <w:p w:rsidR="006365FC" w:rsidRPr="0050584D" w:rsidRDefault="006365FC" w:rsidP="003B78BA">
      <w:pPr>
        <w:widowControl w:val="0"/>
        <w:rPr>
          <w:rFonts w:ascii="Times New Roman" w:hAnsi="Times New Roman" w:cs="Times New Roman"/>
          <w:sz w:val="24"/>
          <w:szCs w:val="24"/>
        </w:rPr>
      </w:pPr>
      <w:r w:rsidRPr="0050584D">
        <w:rPr>
          <w:rFonts w:ascii="Times New Roman" w:hAnsi="Times New Roman" w:cs="Times New Roman"/>
          <w:sz w:val="24"/>
          <w:szCs w:val="24"/>
        </w:rPr>
        <w:t>- 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прочие;</w:t>
      </w:r>
    </w:p>
    <w:p w:rsidR="006365FC" w:rsidRPr="0050584D" w:rsidRDefault="006365FC" w:rsidP="003B78BA">
      <w:pPr>
        <w:widowControl w:val="0"/>
        <w:rPr>
          <w:rFonts w:ascii="Times New Roman" w:hAnsi="Times New Roman" w:cs="Times New Roman"/>
          <w:sz w:val="24"/>
          <w:szCs w:val="24"/>
        </w:rPr>
      </w:pPr>
      <w:r w:rsidRPr="0050584D">
        <w:rPr>
          <w:rFonts w:ascii="Times New Roman" w:hAnsi="Times New Roman" w:cs="Times New Roman"/>
          <w:sz w:val="24"/>
          <w:szCs w:val="24"/>
        </w:rPr>
        <w:t>- удобство и комфорт среды жизнедеятельности.</w:t>
      </w:r>
    </w:p>
    <w:p w:rsidR="006365FC" w:rsidRPr="0050584D" w:rsidRDefault="006365FC" w:rsidP="003B78BA">
      <w:pPr>
        <w:widowControl w:val="0"/>
        <w:rPr>
          <w:rFonts w:ascii="Times New Roman" w:hAnsi="Times New Roman" w:cs="Times New Roman"/>
          <w:sz w:val="24"/>
          <w:szCs w:val="24"/>
        </w:rPr>
      </w:pPr>
      <w:r w:rsidRPr="0050584D">
        <w:rPr>
          <w:rFonts w:ascii="Times New Roman" w:hAnsi="Times New Roman" w:cs="Times New Roman"/>
          <w:sz w:val="24"/>
          <w:szCs w:val="24"/>
        </w:rPr>
        <w:t>В проектах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настоящих Правил. Система средств информационной поддержки должна быть обеспечена на всех путях движения, доступных для маломобильных групп населения, на все время эксплуатации.</w:t>
      </w:r>
    </w:p>
    <w:p w:rsidR="006365FC" w:rsidRPr="0050584D" w:rsidRDefault="006365FC" w:rsidP="003B78BA">
      <w:pPr>
        <w:widowControl w:val="0"/>
        <w:jc w:val="center"/>
        <w:rPr>
          <w:rFonts w:ascii="Times New Roman" w:hAnsi="Times New Roman" w:cs="Times New Roman"/>
          <w:b/>
          <w:bCs/>
          <w:sz w:val="24"/>
          <w:szCs w:val="24"/>
        </w:rPr>
      </w:pPr>
    </w:p>
    <w:p w:rsidR="006365FC" w:rsidRPr="0050584D" w:rsidRDefault="006365FC" w:rsidP="003B78BA">
      <w:pPr>
        <w:widowControl w:val="0"/>
        <w:jc w:val="center"/>
        <w:rPr>
          <w:rFonts w:ascii="Times New Roman" w:hAnsi="Times New Roman" w:cs="Times New Roman"/>
          <w:b/>
          <w:bCs/>
          <w:sz w:val="24"/>
          <w:szCs w:val="24"/>
        </w:rPr>
      </w:pPr>
      <w:r w:rsidRPr="0050584D">
        <w:rPr>
          <w:rFonts w:ascii="Times New Roman" w:hAnsi="Times New Roman" w:cs="Times New Roman"/>
          <w:b/>
          <w:bCs/>
          <w:sz w:val="24"/>
          <w:szCs w:val="24"/>
        </w:rPr>
        <w:t>Требования к зданиям, сооружениям и</w:t>
      </w:r>
    </w:p>
    <w:p w:rsidR="006365FC" w:rsidRPr="0050584D" w:rsidRDefault="006365FC" w:rsidP="003B78BA">
      <w:pPr>
        <w:widowControl w:val="0"/>
        <w:jc w:val="center"/>
        <w:rPr>
          <w:rFonts w:ascii="Times New Roman" w:hAnsi="Times New Roman" w:cs="Times New Roman"/>
          <w:b/>
          <w:bCs/>
          <w:sz w:val="24"/>
          <w:szCs w:val="24"/>
        </w:rPr>
      </w:pPr>
      <w:r w:rsidRPr="0050584D">
        <w:rPr>
          <w:rFonts w:ascii="Times New Roman" w:hAnsi="Times New Roman" w:cs="Times New Roman"/>
          <w:b/>
          <w:bCs/>
          <w:sz w:val="24"/>
          <w:szCs w:val="24"/>
        </w:rPr>
        <w:t>объектам социальной инфраструктуры</w:t>
      </w:r>
    </w:p>
    <w:p w:rsidR="006365FC" w:rsidRPr="0050584D" w:rsidRDefault="006365FC" w:rsidP="003B78BA">
      <w:pPr>
        <w:widowControl w:val="0"/>
        <w:rPr>
          <w:rFonts w:ascii="Times New Roman" w:hAnsi="Times New Roman" w:cs="Times New Roman"/>
          <w:sz w:val="24"/>
          <w:szCs w:val="24"/>
        </w:rPr>
      </w:pPr>
      <w:r w:rsidRPr="0050584D">
        <w:rPr>
          <w:rFonts w:ascii="Times New Roman" w:hAnsi="Times New Roman" w:cs="Times New Roman"/>
          <w:sz w:val="24"/>
          <w:szCs w:val="24"/>
        </w:rPr>
        <w:t>Объекты социальной инфраструктуры должны оснащаться следующими специальными приспособлениями и оборудованием:</w:t>
      </w:r>
    </w:p>
    <w:p w:rsidR="006365FC" w:rsidRPr="0050584D" w:rsidRDefault="006365FC" w:rsidP="003B78BA">
      <w:pPr>
        <w:widowControl w:val="0"/>
        <w:rPr>
          <w:rFonts w:ascii="Times New Roman" w:hAnsi="Times New Roman" w:cs="Times New Roman"/>
          <w:sz w:val="24"/>
          <w:szCs w:val="24"/>
        </w:rPr>
      </w:pPr>
      <w:r w:rsidRPr="0050584D">
        <w:rPr>
          <w:rFonts w:ascii="Times New Roman" w:hAnsi="Times New Roman" w:cs="Times New Roman"/>
          <w:sz w:val="24"/>
          <w:szCs w:val="24"/>
        </w:rPr>
        <w:t>- визуальной и звуковой информацией, включая специальные знаки у строящихся, ремонтируемых объектов;</w:t>
      </w:r>
    </w:p>
    <w:p w:rsidR="006365FC" w:rsidRPr="0050584D" w:rsidRDefault="006365FC" w:rsidP="00EF4196">
      <w:pPr>
        <w:widowControl w:val="0"/>
        <w:rPr>
          <w:rFonts w:ascii="Times New Roman" w:hAnsi="Times New Roman" w:cs="Times New Roman"/>
          <w:sz w:val="24"/>
          <w:szCs w:val="24"/>
        </w:rPr>
      </w:pPr>
      <w:r w:rsidRPr="0050584D">
        <w:rPr>
          <w:rFonts w:ascii="Times New Roman" w:hAnsi="Times New Roman" w:cs="Times New Roman"/>
          <w:sz w:val="24"/>
          <w:szCs w:val="24"/>
        </w:rPr>
        <w:t>- телефонами-автоматами или иными средствами связи, доступными для инвалидов; - санитарно-гигиеническими помещениями, доступными для инвалидов и других маломобильных групп населения;</w:t>
      </w:r>
    </w:p>
    <w:p w:rsidR="006365FC" w:rsidRPr="0050584D" w:rsidRDefault="006365FC" w:rsidP="00EF4196">
      <w:pPr>
        <w:widowControl w:val="0"/>
        <w:rPr>
          <w:rFonts w:ascii="Times New Roman" w:hAnsi="Times New Roman" w:cs="Times New Roman"/>
          <w:sz w:val="24"/>
          <w:szCs w:val="24"/>
        </w:rPr>
      </w:pPr>
      <w:r w:rsidRPr="0050584D">
        <w:rPr>
          <w:rFonts w:ascii="Times New Roman" w:hAnsi="Times New Roman" w:cs="Times New Roman"/>
          <w:sz w:val="24"/>
          <w:szCs w:val="24"/>
        </w:rPr>
        <w:t>- пандусами и поручнями у лестниц при входах в здания;</w:t>
      </w:r>
    </w:p>
    <w:p w:rsidR="006365FC" w:rsidRPr="0050584D" w:rsidRDefault="006365FC" w:rsidP="00EF4196">
      <w:pPr>
        <w:widowControl w:val="0"/>
        <w:rPr>
          <w:rFonts w:ascii="Times New Roman" w:hAnsi="Times New Roman" w:cs="Times New Roman"/>
          <w:sz w:val="24"/>
          <w:szCs w:val="24"/>
        </w:rPr>
      </w:pPr>
      <w:r w:rsidRPr="0050584D">
        <w:rPr>
          <w:rFonts w:ascii="Times New Roman" w:hAnsi="Times New Roman" w:cs="Times New Roman"/>
          <w:sz w:val="24"/>
          <w:szCs w:val="24"/>
        </w:rPr>
        <w:t>- пологими спусками у тротуаров в местах наземных переходов улиц, дорог, магистралей и остановок транспорта общего пользования;</w:t>
      </w:r>
    </w:p>
    <w:p w:rsidR="006365FC" w:rsidRPr="0050584D" w:rsidRDefault="006365FC" w:rsidP="00EF4196">
      <w:pPr>
        <w:widowControl w:val="0"/>
        <w:rPr>
          <w:rFonts w:ascii="Times New Roman" w:hAnsi="Times New Roman" w:cs="Times New Roman"/>
          <w:sz w:val="24"/>
          <w:szCs w:val="24"/>
        </w:rPr>
      </w:pPr>
      <w:r w:rsidRPr="0050584D">
        <w:rPr>
          <w:rFonts w:ascii="Times New Roman" w:hAnsi="Times New Roman" w:cs="Times New Roman"/>
          <w:sz w:val="24"/>
          <w:szCs w:val="24"/>
        </w:rPr>
        <w:t>- специальными указателями маршрутов движения инвалидов по территории вокзалов, парков и других рекреационных зон;</w:t>
      </w:r>
    </w:p>
    <w:p w:rsidR="006365FC" w:rsidRPr="0050584D" w:rsidRDefault="006365FC" w:rsidP="00EF4196">
      <w:pPr>
        <w:widowControl w:val="0"/>
        <w:rPr>
          <w:rFonts w:ascii="Times New Roman" w:hAnsi="Times New Roman" w:cs="Times New Roman"/>
          <w:sz w:val="24"/>
          <w:szCs w:val="24"/>
        </w:rPr>
      </w:pPr>
      <w:r w:rsidRPr="0050584D">
        <w:rPr>
          <w:rFonts w:ascii="Times New Roman" w:hAnsi="Times New Roman" w:cs="Times New Roman"/>
          <w:sz w:val="24"/>
          <w:szCs w:val="24"/>
        </w:rPr>
        <w:t>- пандусами и поручнями у лестниц привокзальных площадей, платформ, остановок маршрутных транспортных средств и мест посадки и высадки пассажиров;</w:t>
      </w:r>
    </w:p>
    <w:p w:rsidR="006365FC" w:rsidRPr="0050584D" w:rsidRDefault="006365FC" w:rsidP="00EF4196">
      <w:pPr>
        <w:widowControl w:val="0"/>
        <w:rPr>
          <w:rFonts w:ascii="Times New Roman" w:hAnsi="Times New Roman" w:cs="Times New Roman"/>
          <w:sz w:val="24"/>
          <w:szCs w:val="24"/>
        </w:rPr>
      </w:pPr>
      <w:r w:rsidRPr="0050584D">
        <w:rPr>
          <w:rFonts w:ascii="Times New Roman" w:hAnsi="Times New Roman" w:cs="Times New Roman"/>
          <w:sz w:val="24"/>
          <w:szCs w:val="24"/>
        </w:rPr>
        <w:t>- 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rsidR="006365FC" w:rsidRPr="0050584D" w:rsidRDefault="006365FC" w:rsidP="00EF4196">
      <w:pPr>
        <w:widowControl w:val="0"/>
        <w:rPr>
          <w:rFonts w:ascii="Times New Roman" w:hAnsi="Times New Roman" w:cs="Times New Roman"/>
          <w:sz w:val="24"/>
          <w:szCs w:val="24"/>
        </w:rPr>
      </w:pPr>
      <w:r w:rsidRPr="0050584D">
        <w:rPr>
          <w:rFonts w:ascii="Times New Roman" w:hAnsi="Times New Roman" w:cs="Times New Roman"/>
          <w:sz w:val="24"/>
          <w:szCs w:val="24"/>
        </w:rPr>
        <w:t>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поселении, районах, микрорайонах.</w:t>
      </w:r>
    </w:p>
    <w:p w:rsidR="006365FC" w:rsidRPr="0050584D" w:rsidRDefault="006365FC" w:rsidP="00EF4196">
      <w:pPr>
        <w:widowControl w:val="0"/>
        <w:rPr>
          <w:rFonts w:ascii="Times New Roman" w:hAnsi="Times New Roman" w:cs="Times New Roman"/>
          <w:sz w:val="24"/>
          <w:szCs w:val="24"/>
        </w:rPr>
      </w:pPr>
      <w:r w:rsidRPr="0050584D">
        <w:rPr>
          <w:rFonts w:ascii="Times New Roman" w:hAnsi="Times New Roman" w:cs="Times New Roman"/>
          <w:sz w:val="24"/>
          <w:szCs w:val="24"/>
        </w:rPr>
        <w:t>Территориальные центры социального обслуживания граждан пожилого возраста и инвалидов согласно ГОСТ Р 52495-2005 должны быть следующих типов:</w:t>
      </w:r>
    </w:p>
    <w:p w:rsidR="006365FC" w:rsidRPr="0050584D" w:rsidRDefault="006365FC" w:rsidP="00EF4196">
      <w:pPr>
        <w:widowControl w:val="0"/>
        <w:rPr>
          <w:rFonts w:ascii="Times New Roman" w:hAnsi="Times New Roman" w:cs="Times New Roman"/>
          <w:sz w:val="24"/>
          <w:szCs w:val="24"/>
        </w:rPr>
      </w:pPr>
      <w:r w:rsidRPr="0050584D">
        <w:rPr>
          <w:rFonts w:ascii="Times New Roman" w:hAnsi="Times New Roman" w:cs="Times New Roman"/>
          <w:sz w:val="24"/>
          <w:szCs w:val="24"/>
        </w:rPr>
        <w:t>- 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круглосуточного пребывания;</w:t>
      </w:r>
    </w:p>
    <w:p w:rsidR="006365FC" w:rsidRPr="0050584D" w:rsidRDefault="006365FC" w:rsidP="00EF4196">
      <w:pPr>
        <w:widowControl w:val="0"/>
        <w:rPr>
          <w:rFonts w:ascii="Times New Roman" w:hAnsi="Times New Roman" w:cs="Times New Roman"/>
          <w:sz w:val="24"/>
          <w:szCs w:val="24"/>
        </w:rPr>
      </w:pPr>
      <w:r w:rsidRPr="0050584D">
        <w:rPr>
          <w:rFonts w:ascii="Times New Roman" w:hAnsi="Times New Roman" w:cs="Times New Roman"/>
          <w:sz w:val="24"/>
          <w:szCs w:val="24"/>
        </w:rPr>
        <w:t>- полустационарное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rsidR="006365FC" w:rsidRPr="0050584D" w:rsidRDefault="006365FC" w:rsidP="00EF4196">
      <w:pPr>
        <w:widowControl w:val="0"/>
        <w:rPr>
          <w:rFonts w:ascii="Times New Roman" w:hAnsi="Times New Roman" w:cs="Times New Roman"/>
          <w:sz w:val="24"/>
          <w:szCs w:val="24"/>
        </w:rPr>
      </w:pPr>
      <w:r w:rsidRPr="0050584D">
        <w:rPr>
          <w:rFonts w:ascii="Times New Roman" w:hAnsi="Times New Roman" w:cs="Times New Roman"/>
          <w:sz w:val="24"/>
          <w:szCs w:val="24"/>
        </w:rPr>
        <w:t>- нестационарное учреждение социального обслуживания -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w:t>
      </w:r>
    </w:p>
    <w:p w:rsidR="006365FC" w:rsidRPr="0050584D" w:rsidRDefault="006365FC" w:rsidP="00EF4196">
      <w:pPr>
        <w:widowControl w:val="0"/>
        <w:rPr>
          <w:rFonts w:ascii="Times New Roman" w:hAnsi="Times New Roman" w:cs="Times New Roman"/>
          <w:sz w:val="24"/>
          <w:szCs w:val="24"/>
        </w:rPr>
      </w:pPr>
      <w:r w:rsidRPr="0050584D">
        <w:rPr>
          <w:rFonts w:ascii="Times New Roman" w:hAnsi="Times New Roman" w:cs="Times New Roman"/>
          <w:sz w:val="24"/>
          <w:szCs w:val="24"/>
        </w:rPr>
        <w:t>- учреждение социального обслуживания на дому - учреждение социального обслуживания, обеспечивающее предоставление социальных услуг клиентам по месту проживания.</w:t>
      </w:r>
    </w:p>
    <w:p w:rsidR="006365FC" w:rsidRPr="0050584D" w:rsidRDefault="006365FC" w:rsidP="00EF4196">
      <w:pPr>
        <w:widowControl w:val="0"/>
        <w:rPr>
          <w:rFonts w:ascii="Times New Roman" w:hAnsi="Times New Roman" w:cs="Times New Roman"/>
          <w:sz w:val="24"/>
          <w:szCs w:val="24"/>
        </w:rPr>
      </w:pPr>
      <w:r w:rsidRPr="0050584D">
        <w:rPr>
          <w:rFonts w:ascii="Times New Roman" w:hAnsi="Times New Roman" w:cs="Times New Roman"/>
          <w:sz w:val="24"/>
          <w:szCs w:val="24"/>
        </w:rPr>
        <w:t>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w:t>
      </w:r>
    </w:p>
    <w:p w:rsidR="006365FC" w:rsidRPr="0050584D" w:rsidRDefault="006365FC" w:rsidP="00EF4196">
      <w:pPr>
        <w:widowControl w:val="0"/>
        <w:rPr>
          <w:rFonts w:ascii="Times New Roman" w:hAnsi="Times New Roman" w:cs="Times New Roman"/>
          <w:sz w:val="24"/>
          <w:szCs w:val="24"/>
        </w:rPr>
      </w:pPr>
      <w:r w:rsidRPr="0050584D">
        <w:rPr>
          <w:rFonts w:ascii="Times New Roman" w:hAnsi="Times New Roman" w:cs="Times New Roman"/>
          <w:sz w:val="24"/>
          <w:szCs w:val="24"/>
        </w:rPr>
        <w:t>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 пожароопасных материалов и соответствовать требованиям СНиП 35-01-2001, СНиП 21-01-97.</w:t>
      </w:r>
    </w:p>
    <w:p w:rsidR="006365FC" w:rsidRPr="0050584D" w:rsidRDefault="006365FC" w:rsidP="00EF4196">
      <w:pPr>
        <w:widowControl w:val="0"/>
        <w:rPr>
          <w:rFonts w:ascii="Times New Roman" w:hAnsi="Times New Roman" w:cs="Times New Roman"/>
          <w:b/>
          <w:bCs/>
          <w:sz w:val="24"/>
          <w:szCs w:val="24"/>
        </w:rPr>
      </w:pPr>
      <w:r w:rsidRPr="0050584D">
        <w:rPr>
          <w:rFonts w:ascii="Times New Roman" w:hAnsi="Times New Roman" w:cs="Times New Roman"/>
          <w:b/>
          <w:bCs/>
          <w:sz w:val="24"/>
          <w:szCs w:val="24"/>
        </w:rPr>
        <w:t>Требования к параметрам проездов и проходов, обеспечивающих доступ инвалидов и маломобильных лиц</w:t>
      </w:r>
    </w:p>
    <w:p w:rsidR="006365FC" w:rsidRPr="0050584D" w:rsidRDefault="006365FC" w:rsidP="00EF4196">
      <w:pPr>
        <w:widowControl w:val="0"/>
        <w:rPr>
          <w:rFonts w:ascii="Times New Roman" w:hAnsi="Times New Roman" w:cs="Times New Roman"/>
          <w:sz w:val="24"/>
          <w:szCs w:val="24"/>
        </w:rPr>
      </w:pPr>
      <w:r w:rsidRPr="0050584D">
        <w:rPr>
          <w:rFonts w:ascii="Times New Roman" w:hAnsi="Times New Roman" w:cs="Times New Roman"/>
          <w:sz w:val="24"/>
          <w:szCs w:val="24"/>
        </w:rP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транспорта.</w:t>
      </w:r>
    </w:p>
    <w:p w:rsidR="006365FC" w:rsidRPr="0050584D" w:rsidRDefault="006365FC" w:rsidP="00EF4196">
      <w:pPr>
        <w:widowControl w:val="0"/>
        <w:rPr>
          <w:rFonts w:ascii="Times New Roman" w:hAnsi="Times New Roman" w:cs="Times New Roman"/>
          <w:sz w:val="24"/>
          <w:szCs w:val="24"/>
        </w:rPr>
      </w:pPr>
      <w:r w:rsidRPr="0050584D">
        <w:rPr>
          <w:rFonts w:ascii="Times New Roman" w:hAnsi="Times New Roman" w:cs="Times New Roman"/>
          <w:sz w:val="24"/>
          <w:szCs w:val="24"/>
        </w:rPr>
        <w:t>Ограждения участков должны обеспечивать возможность опорного движения маломобильных групп населения через проходы и вдоль них.</w:t>
      </w:r>
    </w:p>
    <w:p w:rsidR="006365FC" w:rsidRPr="0050584D" w:rsidRDefault="006365FC" w:rsidP="00C15B81">
      <w:pPr>
        <w:widowControl w:val="0"/>
        <w:rPr>
          <w:rFonts w:ascii="Times New Roman" w:hAnsi="Times New Roman" w:cs="Times New Roman"/>
          <w:sz w:val="24"/>
          <w:szCs w:val="24"/>
        </w:rPr>
      </w:pPr>
      <w:r w:rsidRPr="0050584D">
        <w:rPr>
          <w:rFonts w:ascii="Times New Roman" w:hAnsi="Times New Roman" w:cs="Times New Roman"/>
          <w:sz w:val="24"/>
          <w:szCs w:val="24"/>
        </w:rPr>
        <w:t>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rsidR="006365FC" w:rsidRPr="0050584D" w:rsidRDefault="006365FC" w:rsidP="00C15B81">
      <w:pPr>
        <w:widowControl w:val="0"/>
        <w:rPr>
          <w:rFonts w:ascii="Times New Roman" w:hAnsi="Times New Roman" w:cs="Times New Roman"/>
          <w:sz w:val="24"/>
          <w:szCs w:val="24"/>
        </w:rPr>
      </w:pPr>
      <w:r w:rsidRPr="0050584D">
        <w:rPr>
          <w:rFonts w:ascii="Times New Roman" w:hAnsi="Times New Roman" w:cs="Times New Roman"/>
          <w:sz w:val="24"/>
          <w:szCs w:val="24"/>
        </w:rPr>
        <w:t>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 x 1,6 м через каждые 60 - 100 м пути для обеспечения возможности разъезда инвалидов на креслах-колясках.</w:t>
      </w:r>
    </w:p>
    <w:p w:rsidR="006365FC" w:rsidRPr="0050584D" w:rsidRDefault="006365FC" w:rsidP="00C15B81">
      <w:pPr>
        <w:widowControl w:val="0"/>
        <w:rPr>
          <w:rFonts w:ascii="Times New Roman" w:hAnsi="Times New Roman" w:cs="Times New Roman"/>
          <w:sz w:val="24"/>
          <w:szCs w:val="24"/>
        </w:rPr>
      </w:pPr>
      <w:r w:rsidRPr="0050584D">
        <w:rPr>
          <w:rFonts w:ascii="Times New Roman" w:hAnsi="Times New Roman" w:cs="Times New Roman"/>
          <w:sz w:val="24"/>
          <w:szCs w:val="24"/>
        </w:rPr>
        <w:t>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6365FC" w:rsidRPr="0050584D" w:rsidRDefault="006365FC" w:rsidP="00C15B81">
      <w:pPr>
        <w:widowControl w:val="0"/>
        <w:rPr>
          <w:rFonts w:ascii="Times New Roman" w:hAnsi="Times New Roman" w:cs="Times New Roman"/>
          <w:sz w:val="24"/>
          <w:szCs w:val="24"/>
        </w:rPr>
      </w:pPr>
      <w:r w:rsidRPr="0050584D">
        <w:rPr>
          <w:rFonts w:ascii="Times New Roman" w:hAnsi="Times New Roman" w:cs="Times New Roman"/>
          <w:sz w:val="24"/>
          <w:szCs w:val="24"/>
        </w:rPr>
        <w:t>Уклоны пути движения для проезда инвалидов на креслах-колясках не должны превышать:</w:t>
      </w:r>
    </w:p>
    <w:p w:rsidR="006365FC" w:rsidRPr="0050584D" w:rsidRDefault="006365FC" w:rsidP="00C15B81">
      <w:pPr>
        <w:widowControl w:val="0"/>
        <w:rPr>
          <w:rFonts w:ascii="Times New Roman" w:hAnsi="Times New Roman" w:cs="Times New Roman"/>
          <w:sz w:val="24"/>
          <w:szCs w:val="24"/>
        </w:rPr>
      </w:pPr>
      <w:r w:rsidRPr="0050584D">
        <w:rPr>
          <w:rFonts w:ascii="Times New Roman" w:hAnsi="Times New Roman" w:cs="Times New Roman"/>
          <w:sz w:val="24"/>
          <w:szCs w:val="24"/>
        </w:rPr>
        <w:t>продольный - 5 процентов; поперечный - 1 - 2 процента.</w:t>
      </w:r>
    </w:p>
    <w:p w:rsidR="006365FC" w:rsidRPr="0050584D" w:rsidRDefault="006365FC" w:rsidP="00C15B81">
      <w:pPr>
        <w:widowControl w:val="0"/>
        <w:rPr>
          <w:rFonts w:ascii="Times New Roman" w:hAnsi="Times New Roman" w:cs="Times New Roman"/>
          <w:sz w:val="24"/>
          <w:szCs w:val="24"/>
        </w:rPr>
      </w:pPr>
      <w:r w:rsidRPr="0050584D">
        <w:rPr>
          <w:rFonts w:ascii="Times New Roman" w:hAnsi="Times New Roman" w:cs="Times New Roman"/>
          <w:sz w:val="24"/>
          <w:szCs w:val="24"/>
        </w:rPr>
        <w:t>При устройстве съездов с тротуара около здания и в затесненных местах допускается увеличивать продольный уклон до 10 процентов на протяжении не более 10 м.</w:t>
      </w:r>
    </w:p>
    <w:p w:rsidR="006365FC" w:rsidRDefault="006365FC" w:rsidP="00C15B81">
      <w:pPr>
        <w:widowControl w:val="0"/>
        <w:rPr>
          <w:rFonts w:ascii="Times New Roman" w:hAnsi="Times New Roman" w:cs="Times New Roman"/>
          <w:sz w:val="24"/>
          <w:szCs w:val="24"/>
        </w:rPr>
      </w:pPr>
      <w:r w:rsidRPr="0050584D">
        <w:rPr>
          <w:rFonts w:ascii="Times New Roman" w:hAnsi="Times New Roman" w:cs="Times New Roman"/>
          <w:sz w:val="24"/>
          <w:szCs w:val="24"/>
        </w:rPr>
        <w:t>Высота бордюров по краям пешеходных путей должна быть не менее 0,05 м.</w:t>
      </w:r>
    </w:p>
    <w:p w:rsidR="006365FC" w:rsidRPr="0050584D" w:rsidRDefault="006365FC" w:rsidP="003B78BA">
      <w:pPr>
        <w:keepNext/>
        <w:suppressAutoHyphens/>
        <w:rPr>
          <w:rFonts w:ascii="Times New Roman" w:hAnsi="Times New Roman" w:cs="Times New Roman"/>
          <w:sz w:val="24"/>
          <w:szCs w:val="24"/>
        </w:rPr>
      </w:pPr>
      <w:r w:rsidRPr="0050584D">
        <w:rPr>
          <w:rFonts w:ascii="Times New Roman" w:hAnsi="Times New Roman" w:cs="Times New Roman"/>
          <w:sz w:val="24"/>
          <w:szCs w:val="24"/>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rsidR="006365FC" w:rsidRPr="0050584D" w:rsidRDefault="006365FC" w:rsidP="003B78BA">
      <w:pPr>
        <w:keepNext/>
        <w:suppressAutoHyphens/>
        <w:rPr>
          <w:rFonts w:ascii="Times New Roman" w:hAnsi="Times New Roman" w:cs="Times New Roman"/>
          <w:sz w:val="24"/>
          <w:szCs w:val="24"/>
        </w:rPr>
      </w:pPr>
      <w:r w:rsidRPr="0050584D">
        <w:rPr>
          <w:rFonts w:ascii="Times New Roman" w:hAnsi="Times New Roman" w:cs="Times New Roman"/>
          <w:sz w:val="24"/>
          <w:szCs w:val="24"/>
        </w:rPr>
        <w:t>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пандусами и подъемными устройствами.</w:t>
      </w:r>
    </w:p>
    <w:p w:rsidR="006365FC" w:rsidRPr="0050584D" w:rsidRDefault="006365FC" w:rsidP="003B78BA">
      <w:pPr>
        <w:keepNext/>
        <w:suppressAutoHyphens/>
        <w:rPr>
          <w:rFonts w:ascii="Times New Roman" w:hAnsi="Times New Roman" w:cs="Times New Roman"/>
          <w:sz w:val="24"/>
          <w:szCs w:val="24"/>
        </w:rPr>
      </w:pPr>
      <w:r w:rsidRPr="0050584D">
        <w:rPr>
          <w:rFonts w:ascii="Times New Roman" w:hAnsi="Times New Roman" w:cs="Times New Roman"/>
          <w:sz w:val="24"/>
          <w:szCs w:val="24"/>
        </w:rPr>
        <w:t>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rsidR="006365FC" w:rsidRPr="0050584D" w:rsidRDefault="006365FC" w:rsidP="003B78BA">
      <w:pPr>
        <w:keepNext/>
        <w:suppressAutoHyphens/>
        <w:rPr>
          <w:rFonts w:ascii="Times New Roman" w:hAnsi="Times New Roman" w:cs="Times New Roman"/>
          <w:sz w:val="24"/>
          <w:szCs w:val="24"/>
        </w:rPr>
      </w:pPr>
      <w:r w:rsidRPr="0050584D">
        <w:rPr>
          <w:rFonts w:ascii="Times New Roman" w:hAnsi="Times New Roman" w:cs="Times New Roman"/>
          <w:sz w:val="24"/>
          <w:szCs w:val="24"/>
        </w:rPr>
        <w:t>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6365FC" w:rsidRPr="0050584D" w:rsidRDefault="006365FC" w:rsidP="003B78BA">
      <w:pPr>
        <w:keepNext/>
        <w:suppressAutoHyphens/>
        <w:rPr>
          <w:rFonts w:ascii="Times New Roman" w:hAnsi="Times New Roman" w:cs="Times New Roman"/>
          <w:sz w:val="24"/>
          <w:szCs w:val="24"/>
        </w:rPr>
      </w:pPr>
      <w:r w:rsidRPr="0050584D">
        <w:rPr>
          <w:rFonts w:ascii="Times New Roman" w:hAnsi="Times New Roman" w:cs="Times New Roman"/>
          <w:sz w:val="24"/>
          <w:szCs w:val="24"/>
        </w:rPr>
        <w:t>Для открытых лестниц на перепадах рельефа рекомендуется принимать ширину проступей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1 - 2 процентов.</w:t>
      </w:r>
    </w:p>
    <w:p w:rsidR="006365FC" w:rsidRPr="0050584D" w:rsidRDefault="006365FC" w:rsidP="003B78BA">
      <w:pPr>
        <w:keepNext/>
        <w:suppressAutoHyphens/>
        <w:rPr>
          <w:rFonts w:ascii="Times New Roman" w:hAnsi="Times New Roman" w:cs="Times New Roman"/>
          <w:sz w:val="24"/>
          <w:szCs w:val="24"/>
        </w:rPr>
      </w:pPr>
      <w:r w:rsidRPr="0050584D">
        <w:rPr>
          <w:rFonts w:ascii="Times New Roman" w:hAnsi="Times New Roman" w:cs="Times New Roman"/>
          <w:sz w:val="24"/>
          <w:szCs w:val="24"/>
        </w:rPr>
        <w:t>Лестницы должны дублироваться пандусами, а при необходимости - другими средствами подъема.</w:t>
      </w:r>
    </w:p>
    <w:p w:rsidR="006365FC" w:rsidRPr="0050584D" w:rsidRDefault="006365FC" w:rsidP="003B78BA">
      <w:pPr>
        <w:keepNext/>
        <w:suppressAutoHyphens/>
        <w:rPr>
          <w:rFonts w:ascii="Times New Roman" w:hAnsi="Times New Roman" w:cs="Times New Roman"/>
          <w:sz w:val="24"/>
          <w:szCs w:val="24"/>
        </w:rPr>
      </w:pPr>
      <w:r w:rsidRPr="0050584D">
        <w:rPr>
          <w:rFonts w:ascii="Times New Roman" w:hAnsi="Times New Roman" w:cs="Times New Roman"/>
          <w:sz w:val="24"/>
          <w:szCs w:val="24"/>
        </w:rPr>
        <w:t>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w:t>
      </w:r>
    </w:p>
    <w:p w:rsidR="006365FC" w:rsidRPr="0050584D" w:rsidRDefault="006365FC" w:rsidP="003B78BA">
      <w:pPr>
        <w:keepNext/>
        <w:suppressAutoHyphens/>
        <w:rPr>
          <w:rFonts w:ascii="Times New Roman" w:hAnsi="Times New Roman" w:cs="Times New Roman"/>
          <w:sz w:val="24"/>
          <w:szCs w:val="24"/>
        </w:rPr>
      </w:pPr>
      <w:r w:rsidRPr="0050584D">
        <w:rPr>
          <w:rFonts w:ascii="Times New Roman" w:hAnsi="Times New Roman" w:cs="Times New Roman"/>
          <w:sz w:val="24"/>
          <w:szCs w:val="24"/>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6365FC" w:rsidRPr="0050584D" w:rsidRDefault="006365FC" w:rsidP="003B78BA">
      <w:pPr>
        <w:keepNext/>
        <w:suppressAutoHyphens/>
        <w:rPr>
          <w:rFonts w:ascii="Times New Roman" w:hAnsi="Times New Roman" w:cs="Times New Roman"/>
          <w:sz w:val="24"/>
          <w:szCs w:val="24"/>
        </w:rPr>
      </w:pPr>
      <w:r w:rsidRPr="0050584D">
        <w:rPr>
          <w:rFonts w:ascii="Times New Roman" w:hAnsi="Times New Roman" w:cs="Times New Roman"/>
          <w:sz w:val="24"/>
          <w:szCs w:val="24"/>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0,7 - 0,8 м. Формы и края подвесного оборудования должны быть скруглены.</w:t>
      </w:r>
    </w:p>
    <w:p w:rsidR="006365FC" w:rsidRPr="0050584D" w:rsidRDefault="006365FC" w:rsidP="003B78BA">
      <w:pPr>
        <w:keepNext/>
        <w:suppressAutoHyphens/>
        <w:rPr>
          <w:rFonts w:ascii="Times New Roman" w:hAnsi="Times New Roman" w:cs="Times New Roman"/>
          <w:sz w:val="24"/>
          <w:szCs w:val="24"/>
        </w:rPr>
      </w:pPr>
      <w:r w:rsidRPr="0050584D">
        <w:rPr>
          <w:rFonts w:ascii="Times New Roman" w:hAnsi="Times New Roman" w:cs="Times New Roman"/>
          <w:sz w:val="24"/>
          <w:szCs w:val="24"/>
        </w:rPr>
        <w:t>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 а около учреждений, специализирующихся на лечении спинальных больных, и восстановлении опорно-двигательных функций, - не менее 20 процентов мест.</w:t>
      </w:r>
    </w:p>
    <w:p w:rsidR="006365FC" w:rsidRPr="0050584D" w:rsidRDefault="006365FC" w:rsidP="003B78BA">
      <w:pPr>
        <w:keepNext/>
        <w:suppressAutoHyphens/>
        <w:rPr>
          <w:rFonts w:ascii="Times New Roman" w:hAnsi="Times New Roman" w:cs="Times New Roman"/>
          <w:sz w:val="24"/>
          <w:szCs w:val="24"/>
        </w:rPr>
      </w:pPr>
      <w:r w:rsidRPr="0050584D">
        <w:rPr>
          <w:rFonts w:ascii="Times New Roman" w:hAnsi="Times New Roman" w:cs="Times New Roman"/>
          <w:sz w:val="24"/>
          <w:szCs w:val="24"/>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rsidR="006365FC" w:rsidRPr="0050584D" w:rsidRDefault="006365FC" w:rsidP="003B78BA">
      <w:pPr>
        <w:keepNext/>
        <w:suppressAutoHyphens/>
        <w:rPr>
          <w:rFonts w:ascii="Times New Roman" w:hAnsi="Times New Roman" w:cs="Times New Roman"/>
          <w:sz w:val="24"/>
          <w:szCs w:val="24"/>
        </w:rPr>
      </w:pPr>
      <w:r w:rsidRPr="0050584D">
        <w:rPr>
          <w:rFonts w:ascii="Times New Roman" w:hAnsi="Times New Roman" w:cs="Times New Roman"/>
          <w:sz w:val="24"/>
          <w:szCs w:val="24"/>
        </w:rPr>
        <w:t>Места парковки оснащаются знаками, применяемыми в международной практике.</w:t>
      </w:r>
    </w:p>
    <w:p w:rsidR="006365FC" w:rsidRPr="0050584D" w:rsidRDefault="006365FC" w:rsidP="003B78BA">
      <w:pPr>
        <w:keepNext/>
        <w:suppressAutoHyphens/>
        <w:rPr>
          <w:rFonts w:ascii="Times New Roman" w:hAnsi="Times New Roman" w:cs="Times New Roman"/>
          <w:sz w:val="24"/>
          <w:szCs w:val="24"/>
        </w:rPr>
      </w:pPr>
      <w:r w:rsidRPr="0050584D">
        <w:rPr>
          <w:rFonts w:ascii="Times New Roman" w:hAnsi="Times New Roman" w:cs="Times New Roman"/>
          <w:sz w:val="24"/>
          <w:szCs w:val="24"/>
        </w:rPr>
        <w:t>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w:t>
      </w:r>
    </w:p>
    <w:p w:rsidR="006365FC" w:rsidRPr="0050584D" w:rsidRDefault="006365FC" w:rsidP="003B78BA">
      <w:pPr>
        <w:keepNext/>
        <w:suppressAutoHyphens/>
        <w:rPr>
          <w:rFonts w:ascii="Times New Roman" w:hAnsi="Times New Roman" w:cs="Times New Roman"/>
          <w:sz w:val="24"/>
          <w:szCs w:val="24"/>
        </w:rPr>
      </w:pPr>
      <w:r w:rsidRPr="0050584D">
        <w:rPr>
          <w:rFonts w:ascii="Times New Roman" w:hAnsi="Times New Roman" w:cs="Times New Roman"/>
          <w:sz w:val="24"/>
          <w:szCs w:val="24"/>
        </w:rPr>
        <w:t>Площадки и места отдыха следует размещать смежно вне габаритов путей движения мест отдыха и ожидания.</w:t>
      </w:r>
    </w:p>
    <w:p w:rsidR="006365FC" w:rsidRPr="0050584D" w:rsidRDefault="006365FC" w:rsidP="003B78BA">
      <w:pPr>
        <w:keepNext/>
        <w:suppressAutoHyphens/>
        <w:rPr>
          <w:rFonts w:ascii="Times New Roman" w:hAnsi="Times New Roman" w:cs="Times New Roman"/>
          <w:sz w:val="24"/>
          <w:szCs w:val="24"/>
        </w:rPr>
      </w:pPr>
      <w:r w:rsidRPr="0050584D">
        <w:rPr>
          <w:rFonts w:ascii="Times New Roman" w:hAnsi="Times New Roman" w:cs="Times New Roman"/>
          <w:sz w:val="24"/>
          <w:szCs w:val="24"/>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rsidR="006365FC" w:rsidRPr="0050584D" w:rsidRDefault="006365FC" w:rsidP="003B78BA">
      <w:pPr>
        <w:keepNext/>
        <w:suppressAutoHyphens/>
        <w:rPr>
          <w:rFonts w:ascii="Times New Roman" w:hAnsi="Times New Roman" w:cs="Times New Roman"/>
          <w:sz w:val="24"/>
          <w:szCs w:val="24"/>
        </w:rPr>
      </w:pPr>
      <w:r w:rsidRPr="0050584D">
        <w:rPr>
          <w:rFonts w:ascii="Times New Roman" w:hAnsi="Times New Roman" w:cs="Times New Roman"/>
          <w:sz w:val="24"/>
          <w:szCs w:val="24"/>
        </w:rPr>
        <w:t>Для озеленения участков объектов, посещаемых инвалидами и маломобильными группами населения, следует применять не травмирующие древесно-кустарниковые породы.</w:t>
      </w:r>
    </w:p>
    <w:p w:rsidR="006365FC" w:rsidRPr="0050584D" w:rsidRDefault="006365FC" w:rsidP="003B78BA">
      <w:pPr>
        <w:keepNext/>
        <w:suppressAutoHyphens/>
        <w:rPr>
          <w:rFonts w:ascii="Times New Roman" w:hAnsi="Times New Roman" w:cs="Times New Roman"/>
          <w:sz w:val="24"/>
          <w:szCs w:val="24"/>
        </w:rPr>
      </w:pPr>
      <w:r w:rsidRPr="0050584D">
        <w:rPr>
          <w:rFonts w:ascii="Times New Roman" w:hAnsi="Times New Roman" w:cs="Times New Roman"/>
          <w:sz w:val="24"/>
          <w:szCs w:val="24"/>
        </w:rPr>
        <w:t>Следует предусматривать линейную посадку деревьев и кустарников для формирования кромок путей пешеходного движения.</w:t>
      </w:r>
    </w:p>
    <w:p w:rsidR="006365FC" w:rsidRPr="0050584D" w:rsidRDefault="006365FC" w:rsidP="003B78BA">
      <w:pPr>
        <w:keepNext/>
        <w:suppressAutoHyphens/>
        <w:rPr>
          <w:rFonts w:ascii="Times New Roman" w:hAnsi="Times New Roman" w:cs="Times New Roman"/>
          <w:sz w:val="24"/>
          <w:szCs w:val="24"/>
        </w:rPr>
      </w:pPr>
      <w:r w:rsidRPr="0050584D">
        <w:rPr>
          <w:rFonts w:ascii="Times New Roman" w:hAnsi="Times New Roman" w:cs="Times New Roman"/>
          <w:sz w:val="24"/>
          <w:szCs w:val="24"/>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rsidR="006365FC" w:rsidRPr="0050584D" w:rsidRDefault="006365FC" w:rsidP="003B78BA">
      <w:pPr>
        <w:keepNext/>
        <w:suppressAutoHyphens/>
        <w:rPr>
          <w:rFonts w:ascii="Times New Roman" w:hAnsi="Times New Roman" w:cs="Times New Roman"/>
          <w:sz w:val="24"/>
          <w:szCs w:val="24"/>
        </w:rPr>
      </w:pPr>
      <w:r w:rsidRPr="0050584D">
        <w:rPr>
          <w:rFonts w:ascii="Times New Roman" w:hAnsi="Times New Roman" w:cs="Times New Roman"/>
          <w:sz w:val="24"/>
          <w:szCs w:val="24"/>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rsidR="006365FC" w:rsidRPr="0050584D" w:rsidRDefault="006365FC" w:rsidP="003B78BA">
      <w:pPr>
        <w:rPr>
          <w:rFonts w:ascii="Times New Roman" w:hAnsi="Times New Roman" w:cs="Times New Roman"/>
          <w:sz w:val="24"/>
          <w:szCs w:val="24"/>
        </w:rPr>
      </w:pPr>
      <w:r w:rsidRPr="0050584D">
        <w:rPr>
          <w:rFonts w:ascii="Times New Roman" w:hAnsi="Times New Roman" w:cs="Times New Roman"/>
          <w:sz w:val="24"/>
          <w:szCs w:val="24"/>
        </w:rPr>
        <w:t>3. Минимальное количество машинно-мест для парковки легковых автомобилей принимается в соответствии с расчетными показателями, принятыми в соответствии с Приложением «К» СП 42.13330.2011 «Градостроительство. Планировка и застройка городских и сельских поселений» и таблицы № 19 ГОСТ Р 52766-2007 «Дороги автомобильные общего пользования. Элементы обустройства. Общие требования».</w:t>
      </w:r>
    </w:p>
    <w:p w:rsidR="006365FC" w:rsidRPr="0050584D" w:rsidRDefault="006365FC" w:rsidP="003B78BA">
      <w:pPr>
        <w:rPr>
          <w:rFonts w:ascii="Times New Roman" w:hAnsi="Times New Roman" w:cs="Times New Roman"/>
          <w:sz w:val="24"/>
          <w:szCs w:val="24"/>
        </w:rPr>
      </w:pPr>
      <w:r w:rsidRPr="0050584D">
        <w:rPr>
          <w:rFonts w:ascii="Times New Roman" w:hAnsi="Times New Roman" w:cs="Times New Roman"/>
          <w:sz w:val="24"/>
          <w:szCs w:val="24"/>
        </w:rPr>
        <w:t>Требуемое расчетное количество машинно-мест для парковки легковых автомобилей</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
      <w:tblGrid>
        <w:gridCol w:w="4741"/>
        <w:gridCol w:w="2613"/>
        <w:gridCol w:w="2400"/>
      </w:tblGrid>
      <w:tr w:rsidR="006365FC" w:rsidRPr="005E075E">
        <w:trPr>
          <w:trHeight w:val="20"/>
        </w:trPr>
        <w:tc>
          <w:tcPr>
            <w:tcW w:w="4741" w:type="dxa"/>
            <w:vAlign w:val="center"/>
          </w:tcPr>
          <w:p w:rsidR="006365FC" w:rsidRPr="005E075E" w:rsidRDefault="006365FC" w:rsidP="00397FC2">
            <w:pPr>
              <w:pStyle w:val="NoSpacing"/>
              <w:snapToGrid w:val="0"/>
              <w:jc w:val="center"/>
              <w:rPr>
                <w:rFonts w:ascii="Times New Roman" w:hAnsi="Times New Roman" w:cs="Times New Roman"/>
                <w:sz w:val="24"/>
                <w:szCs w:val="24"/>
              </w:rPr>
            </w:pPr>
            <w:r w:rsidRPr="005E075E">
              <w:rPr>
                <w:rFonts w:ascii="Times New Roman" w:hAnsi="Times New Roman" w:cs="Times New Roman"/>
                <w:sz w:val="24"/>
                <w:szCs w:val="24"/>
              </w:rPr>
              <w:t>Наименование территорий, объектов</w:t>
            </w:r>
          </w:p>
        </w:tc>
        <w:tc>
          <w:tcPr>
            <w:tcW w:w="2613" w:type="dxa"/>
            <w:vAlign w:val="center"/>
          </w:tcPr>
          <w:p w:rsidR="006365FC" w:rsidRPr="005E075E" w:rsidRDefault="006365FC" w:rsidP="00397FC2">
            <w:pPr>
              <w:pStyle w:val="NoSpacing"/>
              <w:snapToGrid w:val="0"/>
              <w:jc w:val="center"/>
              <w:rPr>
                <w:rFonts w:ascii="Times New Roman" w:hAnsi="Times New Roman" w:cs="Times New Roman"/>
                <w:sz w:val="24"/>
                <w:szCs w:val="24"/>
              </w:rPr>
            </w:pPr>
            <w:r w:rsidRPr="005E075E">
              <w:rPr>
                <w:rFonts w:ascii="Times New Roman" w:hAnsi="Times New Roman" w:cs="Times New Roman"/>
                <w:sz w:val="24"/>
                <w:szCs w:val="24"/>
              </w:rPr>
              <w:t>Расчетная единица</w:t>
            </w:r>
          </w:p>
        </w:tc>
        <w:tc>
          <w:tcPr>
            <w:tcW w:w="2400" w:type="dxa"/>
            <w:vAlign w:val="center"/>
          </w:tcPr>
          <w:p w:rsidR="006365FC" w:rsidRPr="005E075E" w:rsidRDefault="006365FC" w:rsidP="00397FC2">
            <w:pPr>
              <w:pStyle w:val="NoSpacing"/>
              <w:snapToGrid w:val="0"/>
              <w:jc w:val="center"/>
              <w:rPr>
                <w:rFonts w:ascii="Times New Roman" w:hAnsi="Times New Roman" w:cs="Times New Roman"/>
                <w:sz w:val="24"/>
                <w:szCs w:val="24"/>
              </w:rPr>
            </w:pPr>
            <w:r w:rsidRPr="005E075E">
              <w:rPr>
                <w:rFonts w:ascii="Times New Roman" w:hAnsi="Times New Roman" w:cs="Times New Roman"/>
                <w:sz w:val="24"/>
                <w:szCs w:val="24"/>
              </w:rPr>
              <w:t xml:space="preserve">Одно </w:t>
            </w:r>
            <w:r w:rsidRPr="005E075E">
              <w:rPr>
                <w:rFonts w:ascii="Times New Roman" w:hAnsi="Times New Roman" w:cs="Times New Roman"/>
                <w:sz w:val="24"/>
                <w:szCs w:val="24"/>
              </w:rPr>
              <w:br/>
              <w:t xml:space="preserve">машинно-место на следующее число </w:t>
            </w:r>
            <w:r w:rsidRPr="005E075E">
              <w:rPr>
                <w:rFonts w:ascii="Times New Roman" w:hAnsi="Times New Roman" w:cs="Times New Roman"/>
                <w:sz w:val="24"/>
                <w:szCs w:val="24"/>
              </w:rPr>
              <w:br/>
              <w:t xml:space="preserve">расчётных </w:t>
            </w:r>
            <w:r w:rsidRPr="005E075E">
              <w:rPr>
                <w:rFonts w:ascii="Times New Roman" w:hAnsi="Times New Roman" w:cs="Times New Roman"/>
                <w:sz w:val="24"/>
                <w:szCs w:val="24"/>
              </w:rPr>
              <w:br/>
              <w:t>единиц</w:t>
            </w:r>
          </w:p>
        </w:tc>
      </w:tr>
      <w:tr w:rsidR="006365FC" w:rsidRPr="005E075E">
        <w:trPr>
          <w:trHeight w:val="76"/>
        </w:trPr>
        <w:tc>
          <w:tcPr>
            <w:tcW w:w="4741" w:type="dxa"/>
          </w:tcPr>
          <w:p w:rsidR="006365FC" w:rsidRPr="005E075E" w:rsidRDefault="006365FC" w:rsidP="00397FC2">
            <w:pPr>
              <w:snapToGrid w:val="0"/>
              <w:jc w:val="center"/>
              <w:rPr>
                <w:rFonts w:ascii="Times New Roman" w:hAnsi="Times New Roman" w:cs="Times New Roman"/>
                <w:sz w:val="24"/>
                <w:szCs w:val="24"/>
              </w:rPr>
            </w:pPr>
            <w:r w:rsidRPr="005E075E">
              <w:rPr>
                <w:rFonts w:ascii="Times New Roman" w:hAnsi="Times New Roman" w:cs="Times New Roman"/>
                <w:sz w:val="24"/>
                <w:szCs w:val="24"/>
              </w:rPr>
              <w:t>1</w:t>
            </w:r>
          </w:p>
        </w:tc>
        <w:tc>
          <w:tcPr>
            <w:tcW w:w="2613" w:type="dxa"/>
          </w:tcPr>
          <w:p w:rsidR="006365FC" w:rsidRPr="005E075E" w:rsidRDefault="006365FC" w:rsidP="00397FC2">
            <w:pPr>
              <w:snapToGrid w:val="0"/>
              <w:jc w:val="center"/>
              <w:rPr>
                <w:rFonts w:ascii="Times New Roman" w:hAnsi="Times New Roman" w:cs="Times New Roman"/>
                <w:sz w:val="24"/>
                <w:szCs w:val="24"/>
              </w:rPr>
            </w:pPr>
            <w:r w:rsidRPr="005E075E">
              <w:rPr>
                <w:rFonts w:ascii="Times New Roman" w:hAnsi="Times New Roman" w:cs="Times New Roman"/>
                <w:sz w:val="24"/>
                <w:szCs w:val="24"/>
              </w:rPr>
              <w:t>2</w:t>
            </w:r>
          </w:p>
        </w:tc>
        <w:tc>
          <w:tcPr>
            <w:tcW w:w="2400" w:type="dxa"/>
          </w:tcPr>
          <w:p w:rsidR="006365FC" w:rsidRPr="005E075E" w:rsidRDefault="006365FC" w:rsidP="00397FC2">
            <w:pPr>
              <w:snapToGrid w:val="0"/>
              <w:jc w:val="center"/>
              <w:rPr>
                <w:rFonts w:ascii="Times New Roman" w:hAnsi="Times New Roman" w:cs="Times New Roman"/>
                <w:sz w:val="24"/>
                <w:szCs w:val="24"/>
              </w:rPr>
            </w:pPr>
            <w:r w:rsidRPr="005E075E">
              <w:rPr>
                <w:rFonts w:ascii="Times New Roman" w:hAnsi="Times New Roman" w:cs="Times New Roman"/>
                <w:sz w:val="24"/>
                <w:szCs w:val="24"/>
              </w:rPr>
              <w:t>3</w:t>
            </w:r>
          </w:p>
        </w:tc>
      </w:tr>
      <w:tr w:rsidR="006365FC" w:rsidRPr="005E075E">
        <w:trPr>
          <w:trHeight w:val="20"/>
        </w:trPr>
        <w:tc>
          <w:tcPr>
            <w:tcW w:w="9754" w:type="dxa"/>
            <w:gridSpan w:val="3"/>
          </w:tcPr>
          <w:p w:rsidR="006365FC" w:rsidRPr="005E075E" w:rsidRDefault="006365FC" w:rsidP="00397FC2">
            <w:pPr>
              <w:snapToGrid w:val="0"/>
              <w:rPr>
                <w:rFonts w:ascii="Times New Roman" w:hAnsi="Times New Roman" w:cs="Times New Roman"/>
                <w:b/>
                <w:bCs/>
                <w:sz w:val="24"/>
                <w:szCs w:val="24"/>
              </w:rPr>
            </w:pPr>
            <w:r w:rsidRPr="005E075E">
              <w:rPr>
                <w:rFonts w:ascii="Times New Roman" w:hAnsi="Times New Roman" w:cs="Times New Roman"/>
                <w:b/>
                <w:bCs/>
                <w:sz w:val="24"/>
                <w:szCs w:val="24"/>
              </w:rPr>
              <w:t>Здания и сооружения</w:t>
            </w:r>
            <w:r w:rsidRPr="005E075E">
              <w:rPr>
                <w:rFonts w:ascii="Times New Roman" w:hAnsi="Times New Roman" w:cs="Times New Roman"/>
                <w:sz w:val="24"/>
                <w:szCs w:val="24"/>
              </w:rPr>
              <w:t xml:space="preserve"> </w:t>
            </w:r>
            <w:r w:rsidRPr="005E075E">
              <w:rPr>
                <w:rFonts w:ascii="Times New Roman" w:hAnsi="Times New Roman" w:cs="Times New Roman"/>
                <w:b/>
                <w:bCs/>
                <w:sz w:val="24"/>
                <w:szCs w:val="24"/>
              </w:rPr>
              <w:t>социального и культурно- бытового назначения</w:t>
            </w:r>
          </w:p>
        </w:tc>
      </w:tr>
      <w:tr w:rsidR="006365FC" w:rsidRPr="005E075E">
        <w:trPr>
          <w:trHeight w:val="20"/>
        </w:trPr>
        <w:tc>
          <w:tcPr>
            <w:tcW w:w="4741" w:type="dxa"/>
            <w:vAlign w:val="center"/>
          </w:tcPr>
          <w:p w:rsidR="006365FC" w:rsidRPr="005E075E" w:rsidRDefault="006365FC" w:rsidP="00397FC2">
            <w:pPr>
              <w:snapToGrid w:val="0"/>
              <w:rPr>
                <w:rFonts w:ascii="Times New Roman" w:hAnsi="Times New Roman" w:cs="Times New Roman"/>
                <w:sz w:val="24"/>
                <w:szCs w:val="24"/>
              </w:rPr>
            </w:pPr>
            <w:r w:rsidRPr="005E075E">
              <w:rPr>
                <w:rFonts w:ascii="Times New Roman" w:hAnsi="Times New Roman" w:cs="Times New Roman"/>
                <w:sz w:val="24"/>
                <w:szCs w:val="24"/>
              </w:rPr>
              <w:t xml:space="preserve">Административно-общественные учреждения, кредитно-финансовые и юридические учреждения </w:t>
            </w:r>
          </w:p>
        </w:tc>
        <w:tc>
          <w:tcPr>
            <w:tcW w:w="2613" w:type="dxa"/>
            <w:vAlign w:val="center"/>
          </w:tcPr>
          <w:p w:rsidR="006365FC" w:rsidRPr="005E075E" w:rsidRDefault="006365FC" w:rsidP="00397FC2">
            <w:pPr>
              <w:snapToGrid w:val="0"/>
              <w:jc w:val="center"/>
              <w:rPr>
                <w:rFonts w:ascii="Times New Roman" w:hAnsi="Times New Roman" w:cs="Times New Roman"/>
                <w:sz w:val="24"/>
                <w:szCs w:val="24"/>
              </w:rPr>
            </w:pPr>
            <w:r w:rsidRPr="005E075E">
              <w:rPr>
                <w:rFonts w:ascii="Times New Roman" w:hAnsi="Times New Roman" w:cs="Times New Roman"/>
                <w:sz w:val="24"/>
                <w:szCs w:val="24"/>
              </w:rPr>
              <w:t>1 работающий</w:t>
            </w:r>
          </w:p>
        </w:tc>
        <w:tc>
          <w:tcPr>
            <w:tcW w:w="2400" w:type="dxa"/>
            <w:vAlign w:val="center"/>
          </w:tcPr>
          <w:p w:rsidR="006365FC" w:rsidRPr="005E075E" w:rsidRDefault="006365FC" w:rsidP="00397FC2">
            <w:pPr>
              <w:snapToGrid w:val="0"/>
              <w:jc w:val="center"/>
              <w:rPr>
                <w:rFonts w:ascii="Times New Roman" w:hAnsi="Times New Roman" w:cs="Times New Roman"/>
                <w:sz w:val="24"/>
                <w:szCs w:val="24"/>
              </w:rPr>
            </w:pPr>
            <w:r w:rsidRPr="005E075E">
              <w:rPr>
                <w:rFonts w:ascii="Times New Roman" w:hAnsi="Times New Roman" w:cs="Times New Roman"/>
                <w:sz w:val="24"/>
                <w:szCs w:val="24"/>
              </w:rPr>
              <w:t>5</w:t>
            </w:r>
          </w:p>
        </w:tc>
      </w:tr>
      <w:tr w:rsidR="006365FC" w:rsidRPr="005E075E">
        <w:trPr>
          <w:trHeight w:val="20"/>
        </w:trPr>
        <w:tc>
          <w:tcPr>
            <w:tcW w:w="4741" w:type="dxa"/>
            <w:vAlign w:val="center"/>
          </w:tcPr>
          <w:p w:rsidR="006365FC" w:rsidRPr="005E075E" w:rsidRDefault="006365FC" w:rsidP="00397FC2">
            <w:pPr>
              <w:snapToGrid w:val="0"/>
              <w:rPr>
                <w:rFonts w:ascii="Times New Roman" w:hAnsi="Times New Roman" w:cs="Times New Roman"/>
                <w:sz w:val="24"/>
                <w:szCs w:val="24"/>
              </w:rPr>
            </w:pPr>
            <w:r w:rsidRPr="005E075E">
              <w:rPr>
                <w:rFonts w:ascii="Times New Roman" w:hAnsi="Times New Roman" w:cs="Times New Roman"/>
                <w:sz w:val="24"/>
                <w:szCs w:val="24"/>
              </w:rPr>
              <w:t xml:space="preserve">Научные и проектные организации, высшие и средние специальные учебные заведения </w:t>
            </w:r>
          </w:p>
        </w:tc>
        <w:tc>
          <w:tcPr>
            <w:tcW w:w="2613" w:type="dxa"/>
            <w:vAlign w:val="center"/>
          </w:tcPr>
          <w:p w:rsidR="006365FC" w:rsidRPr="005E075E" w:rsidRDefault="006365FC" w:rsidP="00397FC2">
            <w:pPr>
              <w:snapToGrid w:val="0"/>
              <w:jc w:val="center"/>
              <w:rPr>
                <w:rFonts w:ascii="Times New Roman" w:hAnsi="Times New Roman" w:cs="Times New Roman"/>
                <w:sz w:val="24"/>
                <w:szCs w:val="24"/>
              </w:rPr>
            </w:pPr>
            <w:r w:rsidRPr="005E075E">
              <w:rPr>
                <w:rFonts w:ascii="Times New Roman" w:hAnsi="Times New Roman" w:cs="Times New Roman"/>
                <w:sz w:val="24"/>
                <w:szCs w:val="24"/>
              </w:rPr>
              <w:t>1 работающий</w:t>
            </w:r>
          </w:p>
        </w:tc>
        <w:tc>
          <w:tcPr>
            <w:tcW w:w="2400" w:type="dxa"/>
            <w:vAlign w:val="center"/>
          </w:tcPr>
          <w:p w:rsidR="006365FC" w:rsidRPr="005E075E" w:rsidRDefault="006365FC" w:rsidP="00397FC2">
            <w:pPr>
              <w:snapToGrid w:val="0"/>
              <w:jc w:val="center"/>
              <w:rPr>
                <w:rFonts w:ascii="Times New Roman" w:hAnsi="Times New Roman" w:cs="Times New Roman"/>
                <w:sz w:val="24"/>
                <w:szCs w:val="24"/>
              </w:rPr>
            </w:pPr>
            <w:r w:rsidRPr="005E075E">
              <w:rPr>
                <w:rFonts w:ascii="Times New Roman" w:hAnsi="Times New Roman" w:cs="Times New Roman"/>
                <w:sz w:val="24"/>
                <w:szCs w:val="24"/>
              </w:rPr>
              <w:t>7</w:t>
            </w:r>
          </w:p>
        </w:tc>
      </w:tr>
      <w:tr w:rsidR="006365FC" w:rsidRPr="005E075E">
        <w:trPr>
          <w:trHeight w:val="20"/>
        </w:trPr>
        <w:tc>
          <w:tcPr>
            <w:tcW w:w="4741" w:type="dxa"/>
            <w:vAlign w:val="center"/>
          </w:tcPr>
          <w:p w:rsidR="006365FC" w:rsidRPr="005E075E" w:rsidRDefault="006365FC" w:rsidP="00397FC2">
            <w:pPr>
              <w:snapToGrid w:val="0"/>
              <w:rPr>
                <w:rFonts w:ascii="Times New Roman" w:hAnsi="Times New Roman" w:cs="Times New Roman"/>
                <w:sz w:val="24"/>
                <w:szCs w:val="24"/>
              </w:rPr>
            </w:pPr>
            <w:r w:rsidRPr="005E075E">
              <w:rPr>
                <w:rFonts w:ascii="Times New Roman" w:hAnsi="Times New Roman" w:cs="Times New Roman"/>
                <w:sz w:val="24"/>
                <w:szCs w:val="24"/>
              </w:rPr>
              <w:t xml:space="preserve">Промышленные предприятия </w:t>
            </w:r>
          </w:p>
        </w:tc>
        <w:tc>
          <w:tcPr>
            <w:tcW w:w="2613" w:type="dxa"/>
            <w:vAlign w:val="center"/>
          </w:tcPr>
          <w:p w:rsidR="006365FC" w:rsidRPr="005E075E" w:rsidRDefault="006365FC" w:rsidP="00397FC2">
            <w:pPr>
              <w:snapToGrid w:val="0"/>
              <w:jc w:val="center"/>
              <w:rPr>
                <w:rFonts w:ascii="Times New Roman" w:hAnsi="Times New Roman" w:cs="Times New Roman"/>
                <w:sz w:val="24"/>
                <w:szCs w:val="24"/>
              </w:rPr>
            </w:pPr>
            <w:r w:rsidRPr="005E075E">
              <w:rPr>
                <w:rFonts w:ascii="Times New Roman" w:hAnsi="Times New Roman" w:cs="Times New Roman"/>
                <w:sz w:val="24"/>
                <w:szCs w:val="24"/>
              </w:rPr>
              <w:t xml:space="preserve">1 работающий в </w:t>
            </w:r>
            <w:r w:rsidRPr="005E075E">
              <w:rPr>
                <w:rFonts w:ascii="Times New Roman" w:hAnsi="Times New Roman" w:cs="Times New Roman"/>
                <w:sz w:val="24"/>
                <w:szCs w:val="24"/>
              </w:rPr>
              <w:br/>
              <w:t>двух смежных сменах</w:t>
            </w:r>
          </w:p>
        </w:tc>
        <w:tc>
          <w:tcPr>
            <w:tcW w:w="2400" w:type="dxa"/>
            <w:vAlign w:val="center"/>
          </w:tcPr>
          <w:p w:rsidR="006365FC" w:rsidRPr="005E075E" w:rsidRDefault="006365FC" w:rsidP="00397FC2">
            <w:pPr>
              <w:snapToGrid w:val="0"/>
              <w:jc w:val="center"/>
              <w:rPr>
                <w:rFonts w:ascii="Times New Roman" w:hAnsi="Times New Roman" w:cs="Times New Roman"/>
                <w:sz w:val="24"/>
                <w:szCs w:val="24"/>
              </w:rPr>
            </w:pPr>
            <w:r w:rsidRPr="005E075E">
              <w:rPr>
                <w:rFonts w:ascii="Times New Roman" w:hAnsi="Times New Roman" w:cs="Times New Roman"/>
                <w:sz w:val="24"/>
                <w:szCs w:val="24"/>
              </w:rPr>
              <w:t>10</w:t>
            </w:r>
          </w:p>
        </w:tc>
      </w:tr>
      <w:tr w:rsidR="006365FC" w:rsidRPr="005E075E">
        <w:trPr>
          <w:trHeight w:val="20"/>
        </w:trPr>
        <w:tc>
          <w:tcPr>
            <w:tcW w:w="4741" w:type="dxa"/>
            <w:vAlign w:val="center"/>
          </w:tcPr>
          <w:p w:rsidR="006365FC" w:rsidRPr="005E075E" w:rsidRDefault="006365FC" w:rsidP="00397FC2">
            <w:pPr>
              <w:snapToGrid w:val="0"/>
              <w:rPr>
                <w:rFonts w:ascii="Times New Roman" w:hAnsi="Times New Roman" w:cs="Times New Roman"/>
                <w:sz w:val="24"/>
                <w:szCs w:val="24"/>
              </w:rPr>
            </w:pPr>
            <w:r w:rsidRPr="005E075E">
              <w:rPr>
                <w:rFonts w:ascii="Times New Roman" w:hAnsi="Times New Roman" w:cs="Times New Roman"/>
                <w:sz w:val="24"/>
                <w:szCs w:val="24"/>
              </w:rPr>
              <w:t xml:space="preserve">Больницы </w:t>
            </w:r>
          </w:p>
        </w:tc>
        <w:tc>
          <w:tcPr>
            <w:tcW w:w="2613" w:type="dxa"/>
            <w:vAlign w:val="center"/>
          </w:tcPr>
          <w:p w:rsidR="006365FC" w:rsidRPr="005E075E" w:rsidRDefault="006365FC" w:rsidP="00397FC2">
            <w:pPr>
              <w:snapToGrid w:val="0"/>
              <w:jc w:val="center"/>
              <w:rPr>
                <w:rFonts w:ascii="Times New Roman" w:hAnsi="Times New Roman" w:cs="Times New Roman"/>
                <w:sz w:val="24"/>
                <w:szCs w:val="24"/>
              </w:rPr>
            </w:pPr>
            <w:r w:rsidRPr="005E075E">
              <w:rPr>
                <w:rFonts w:ascii="Times New Roman" w:hAnsi="Times New Roman" w:cs="Times New Roman"/>
                <w:sz w:val="24"/>
                <w:szCs w:val="24"/>
              </w:rPr>
              <w:t>больничные койки</w:t>
            </w:r>
          </w:p>
        </w:tc>
        <w:tc>
          <w:tcPr>
            <w:tcW w:w="2400" w:type="dxa"/>
          </w:tcPr>
          <w:p w:rsidR="006365FC" w:rsidRPr="005E075E" w:rsidRDefault="006365FC" w:rsidP="00397FC2">
            <w:pPr>
              <w:snapToGrid w:val="0"/>
              <w:jc w:val="center"/>
              <w:rPr>
                <w:rFonts w:ascii="Times New Roman" w:hAnsi="Times New Roman" w:cs="Times New Roman"/>
                <w:sz w:val="24"/>
                <w:szCs w:val="24"/>
              </w:rPr>
            </w:pPr>
            <w:r w:rsidRPr="005E075E">
              <w:rPr>
                <w:rFonts w:ascii="Times New Roman" w:hAnsi="Times New Roman" w:cs="Times New Roman"/>
                <w:sz w:val="24"/>
                <w:szCs w:val="24"/>
              </w:rPr>
              <w:t>20</w:t>
            </w:r>
          </w:p>
        </w:tc>
      </w:tr>
      <w:tr w:rsidR="006365FC" w:rsidRPr="005E075E">
        <w:trPr>
          <w:trHeight w:val="20"/>
        </w:trPr>
        <w:tc>
          <w:tcPr>
            <w:tcW w:w="4741" w:type="dxa"/>
            <w:vAlign w:val="center"/>
          </w:tcPr>
          <w:p w:rsidR="006365FC" w:rsidRPr="005E075E" w:rsidRDefault="006365FC" w:rsidP="00397FC2">
            <w:pPr>
              <w:snapToGrid w:val="0"/>
              <w:rPr>
                <w:rFonts w:ascii="Times New Roman" w:hAnsi="Times New Roman" w:cs="Times New Roman"/>
                <w:sz w:val="24"/>
                <w:szCs w:val="24"/>
              </w:rPr>
            </w:pPr>
            <w:r w:rsidRPr="005E075E">
              <w:rPr>
                <w:rFonts w:ascii="Times New Roman" w:hAnsi="Times New Roman" w:cs="Times New Roman"/>
                <w:sz w:val="24"/>
                <w:szCs w:val="24"/>
              </w:rPr>
              <w:t xml:space="preserve">Поликлиники </w:t>
            </w:r>
          </w:p>
        </w:tc>
        <w:tc>
          <w:tcPr>
            <w:tcW w:w="2613" w:type="dxa"/>
            <w:vAlign w:val="center"/>
          </w:tcPr>
          <w:p w:rsidR="006365FC" w:rsidRPr="005E075E" w:rsidRDefault="006365FC" w:rsidP="00397FC2">
            <w:pPr>
              <w:snapToGrid w:val="0"/>
              <w:jc w:val="center"/>
              <w:rPr>
                <w:rFonts w:ascii="Times New Roman" w:hAnsi="Times New Roman" w:cs="Times New Roman"/>
                <w:sz w:val="24"/>
                <w:szCs w:val="24"/>
              </w:rPr>
            </w:pPr>
            <w:r w:rsidRPr="005E075E">
              <w:rPr>
                <w:rFonts w:ascii="Times New Roman" w:hAnsi="Times New Roman" w:cs="Times New Roman"/>
                <w:sz w:val="24"/>
                <w:szCs w:val="24"/>
              </w:rPr>
              <w:t>1 посещение</w:t>
            </w:r>
          </w:p>
        </w:tc>
        <w:tc>
          <w:tcPr>
            <w:tcW w:w="2400" w:type="dxa"/>
            <w:vAlign w:val="center"/>
          </w:tcPr>
          <w:p w:rsidR="006365FC" w:rsidRPr="005E075E" w:rsidRDefault="006365FC" w:rsidP="00397FC2">
            <w:pPr>
              <w:snapToGrid w:val="0"/>
              <w:jc w:val="center"/>
              <w:rPr>
                <w:rFonts w:ascii="Times New Roman" w:hAnsi="Times New Roman" w:cs="Times New Roman"/>
                <w:sz w:val="24"/>
                <w:szCs w:val="24"/>
              </w:rPr>
            </w:pPr>
            <w:r w:rsidRPr="005E075E">
              <w:rPr>
                <w:rFonts w:ascii="Times New Roman" w:hAnsi="Times New Roman" w:cs="Times New Roman"/>
                <w:sz w:val="24"/>
                <w:szCs w:val="24"/>
              </w:rPr>
              <w:t>35</w:t>
            </w:r>
          </w:p>
        </w:tc>
      </w:tr>
      <w:tr w:rsidR="006365FC" w:rsidRPr="005E075E">
        <w:trPr>
          <w:trHeight w:val="20"/>
        </w:trPr>
        <w:tc>
          <w:tcPr>
            <w:tcW w:w="4741" w:type="dxa"/>
            <w:vAlign w:val="center"/>
          </w:tcPr>
          <w:p w:rsidR="006365FC" w:rsidRPr="005E075E" w:rsidRDefault="006365FC" w:rsidP="00397FC2">
            <w:pPr>
              <w:snapToGrid w:val="0"/>
              <w:rPr>
                <w:rFonts w:ascii="Times New Roman" w:hAnsi="Times New Roman" w:cs="Times New Roman"/>
                <w:sz w:val="24"/>
                <w:szCs w:val="24"/>
              </w:rPr>
            </w:pPr>
            <w:r w:rsidRPr="005E075E">
              <w:rPr>
                <w:rFonts w:ascii="Times New Roman" w:hAnsi="Times New Roman" w:cs="Times New Roman"/>
                <w:sz w:val="24"/>
                <w:szCs w:val="24"/>
              </w:rPr>
              <w:t xml:space="preserve">Спортивные здания и сооружения с трибунами вместимостью более 500 зрителей </w:t>
            </w:r>
          </w:p>
        </w:tc>
        <w:tc>
          <w:tcPr>
            <w:tcW w:w="2613" w:type="dxa"/>
            <w:vAlign w:val="center"/>
          </w:tcPr>
          <w:p w:rsidR="006365FC" w:rsidRPr="005E075E" w:rsidRDefault="006365FC" w:rsidP="00397FC2">
            <w:pPr>
              <w:snapToGrid w:val="0"/>
              <w:jc w:val="center"/>
              <w:rPr>
                <w:rFonts w:ascii="Times New Roman" w:hAnsi="Times New Roman" w:cs="Times New Roman"/>
                <w:sz w:val="24"/>
                <w:szCs w:val="24"/>
              </w:rPr>
            </w:pPr>
            <w:r w:rsidRPr="005E075E">
              <w:rPr>
                <w:rFonts w:ascii="Times New Roman" w:hAnsi="Times New Roman" w:cs="Times New Roman"/>
                <w:sz w:val="24"/>
                <w:szCs w:val="24"/>
              </w:rPr>
              <w:t>зрительные места</w:t>
            </w:r>
          </w:p>
        </w:tc>
        <w:tc>
          <w:tcPr>
            <w:tcW w:w="2400" w:type="dxa"/>
            <w:vAlign w:val="center"/>
          </w:tcPr>
          <w:p w:rsidR="006365FC" w:rsidRPr="005E075E" w:rsidRDefault="006365FC" w:rsidP="00397FC2">
            <w:pPr>
              <w:snapToGrid w:val="0"/>
              <w:jc w:val="center"/>
              <w:rPr>
                <w:rFonts w:ascii="Times New Roman" w:hAnsi="Times New Roman" w:cs="Times New Roman"/>
                <w:sz w:val="24"/>
                <w:szCs w:val="24"/>
              </w:rPr>
            </w:pPr>
            <w:r w:rsidRPr="005E075E">
              <w:rPr>
                <w:rFonts w:ascii="Times New Roman" w:hAnsi="Times New Roman" w:cs="Times New Roman"/>
                <w:sz w:val="24"/>
                <w:szCs w:val="24"/>
              </w:rPr>
              <w:t>30</w:t>
            </w:r>
          </w:p>
        </w:tc>
      </w:tr>
      <w:tr w:rsidR="006365FC" w:rsidRPr="005E075E">
        <w:trPr>
          <w:trHeight w:val="20"/>
        </w:trPr>
        <w:tc>
          <w:tcPr>
            <w:tcW w:w="4741" w:type="dxa"/>
            <w:vAlign w:val="center"/>
          </w:tcPr>
          <w:p w:rsidR="006365FC" w:rsidRPr="005E075E" w:rsidRDefault="006365FC" w:rsidP="00397FC2">
            <w:pPr>
              <w:snapToGrid w:val="0"/>
              <w:rPr>
                <w:rFonts w:ascii="Times New Roman" w:hAnsi="Times New Roman" w:cs="Times New Roman"/>
                <w:sz w:val="24"/>
                <w:szCs w:val="24"/>
              </w:rPr>
            </w:pPr>
            <w:r w:rsidRPr="005E075E">
              <w:rPr>
                <w:rFonts w:ascii="Times New Roman" w:hAnsi="Times New Roman" w:cs="Times New Roman"/>
                <w:sz w:val="24"/>
                <w:szCs w:val="24"/>
              </w:rPr>
              <w:t>Театры, цирки, кинотеатры, концертные</w:t>
            </w:r>
            <w:r w:rsidRPr="005E075E">
              <w:rPr>
                <w:rFonts w:ascii="Times New Roman" w:hAnsi="Times New Roman" w:cs="Times New Roman"/>
                <w:sz w:val="24"/>
                <w:szCs w:val="24"/>
              </w:rPr>
              <w:br/>
              <w:t xml:space="preserve">залы, музеи, выставки </w:t>
            </w:r>
          </w:p>
        </w:tc>
        <w:tc>
          <w:tcPr>
            <w:tcW w:w="2613" w:type="dxa"/>
            <w:vAlign w:val="center"/>
          </w:tcPr>
          <w:p w:rsidR="006365FC" w:rsidRPr="005E075E" w:rsidRDefault="006365FC" w:rsidP="00397FC2">
            <w:pPr>
              <w:snapToGrid w:val="0"/>
              <w:jc w:val="center"/>
              <w:rPr>
                <w:rFonts w:ascii="Times New Roman" w:hAnsi="Times New Roman" w:cs="Times New Roman"/>
                <w:sz w:val="24"/>
                <w:szCs w:val="24"/>
              </w:rPr>
            </w:pPr>
            <w:r w:rsidRPr="005E075E">
              <w:rPr>
                <w:rFonts w:ascii="Times New Roman" w:hAnsi="Times New Roman" w:cs="Times New Roman"/>
                <w:sz w:val="24"/>
                <w:szCs w:val="24"/>
              </w:rPr>
              <w:t>зрительные места</w:t>
            </w:r>
          </w:p>
        </w:tc>
        <w:tc>
          <w:tcPr>
            <w:tcW w:w="2400" w:type="dxa"/>
            <w:vAlign w:val="center"/>
          </w:tcPr>
          <w:p w:rsidR="006365FC" w:rsidRPr="005E075E" w:rsidRDefault="006365FC" w:rsidP="00397FC2">
            <w:pPr>
              <w:snapToGrid w:val="0"/>
              <w:jc w:val="center"/>
              <w:rPr>
                <w:rFonts w:ascii="Times New Roman" w:hAnsi="Times New Roman" w:cs="Times New Roman"/>
                <w:sz w:val="24"/>
                <w:szCs w:val="24"/>
              </w:rPr>
            </w:pPr>
            <w:r w:rsidRPr="005E075E">
              <w:rPr>
                <w:rFonts w:ascii="Times New Roman" w:hAnsi="Times New Roman" w:cs="Times New Roman"/>
                <w:sz w:val="24"/>
                <w:szCs w:val="24"/>
              </w:rPr>
              <w:t>7</w:t>
            </w:r>
          </w:p>
        </w:tc>
      </w:tr>
      <w:tr w:rsidR="006365FC" w:rsidRPr="005E075E">
        <w:trPr>
          <w:trHeight w:val="20"/>
        </w:trPr>
        <w:tc>
          <w:tcPr>
            <w:tcW w:w="4741" w:type="dxa"/>
            <w:vAlign w:val="center"/>
          </w:tcPr>
          <w:p w:rsidR="006365FC" w:rsidRPr="005E075E" w:rsidRDefault="006365FC" w:rsidP="00397FC2">
            <w:pPr>
              <w:snapToGrid w:val="0"/>
              <w:rPr>
                <w:rFonts w:ascii="Times New Roman" w:hAnsi="Times New Roman" w:cs="Times New Roman"/>
                <w:sz w:val="24"/>
                <w:szCs w:val="24"/>
              </w:rPr>
            </w:pPr>
            <w:r w:rsidRPr="005E075E">
              <w:rPr>
                <w:rFonts w:ascii="Times New Roman" w:hAnsi="Times New Roman" w:cs="Times New Roman"/>
                <w:sz w:val="24"/>
                <w:szCs w:val="24"/>
              </w:rPr>
              <w:t>Торговые центры, универмаги, магазины с площадью торговых залов:</w:t>
            </w:r>
          </w:p>
          <w:p w:rsidR="006365FC" w:rsidRPr="005E075E" w:rsidRDefault="006365FC" w:rsidP="00397FC2">
            <w:pPr>
              <w:rPr>
                <w:rFonts w:ascii="Times New Roman" w:hAnsi="Times New Roman" w:cs="Times New Roman"/>
                <w:sz w:val="24"/>
                <w:szCs w:val="24"/>
              </w:rPr>
            </w:pPr>
            <w:r w:rsidRPr="005E075E">
              <w:rPr>
                <w:rFonts w:ascii="Times New Roman" w:hAnsi="Times New Roman" w:cs="Times New Roman"/>
                <w:sz w:val="24"/>
                <w:szCs w:val="24"/>
              </w:rPr>
              <w:t xml:space="preserve">до 1000 м2 </w:t>
            </w:r>
          </w:p>
          <w:p w:rsidR="006365FC" w:rsidRPr="005E075E" w:rsidRDefault="006365FC" w:rsidP="00397FC2">
            <w:pPr>
              <w:rPr>
                <w:rFonts w:ascii="Times New Roman" w:hAnsi="Times New Roman" w:cs="Times New Roman"/>
                <w:sz w:val="24"/>
                <w:szCs w:val="24"/>
              </w:rPr>
            </w:pPr>
            <w:r w:rsidRPr="005E075E">
              <w:rPr>
                <w:rFonts w:ascii="Times New Roman" w:hAnsi="Times New Roman" w:cs="Times New Roman"/>
                <w:sz w:val="24"/>
                <w:szCs w:val="24"/>
              </w:rPr>
              <w:t>более 1000 м2</w:t>
            </w:r>
          </w:p>
        </w:tc>
        <w:tc>
          <w:tcPr>
            <w:tcW w:w="2613" w:type="dxa"/>
            <w:vAlign w:val="center"/>
          </w:tcPr>
          <w:p w:rsidR="006365FC" w:rsidRPr="005E075E" w:rsidRDefault="006365FC" w:rsidP="00397FC2">
            <w:pPr>
              <w:snapToGrid w:val="0"/>
              <w:jc w:val="center"/>
              <w:rPr>
                <w:rFonts w:ascii="Times New Roman" w:hAnsi="Times New Roman" w:cs="Times New Roman"/>
                <w:sz w:val="24"/>
                <w:szCs w:val="24"/>
              </w:rPr>
            </w:pPr>
            <w:r w:rsidRPr="005E075E">
              <w:rPr>
                <w:rFonts w:ascii="Times New Roman" w:hAnsi="Times New Roman" w:cs="Times New Roman"/>
                <w:sz w:val="24"/>
                <w:szCs w:val="24"/>
              </w:rPr>
              <w:t xml:space="preserve">1 м2 торговой </w:t>
            </w:r>
            <w:r w:rsidRPr="005E075E">
              <w:rPr>
                <w:rFonts w:ascii="Times New Roman" w:hAnsi="Times New Roman" w:cs="Times New Roman"/>
                <w:sz w:val="24"/>
                <w:szCs w:val="24"/>
              </w:rPr>
              <w:br/>
              <w:t>площади</w:t>
            </w:r>
          </w:p>
        </w:tc>
        <w:tc>
          <w:tcPr>
            <w:tcW w:w="2400" w:type="dxa"/>
            <w:vAlign w:val="bottom"/>
          </w:tcPr>
          <w:p w:rsidR="006365FC" w:rsidRPr="005E075E" w:rsidRDefault="006365FC" w:rsidP="00397FC2">
            <w:pPr>
              <w:snapToGrid w:val="0"/>
              <w:jc w:val="center"/>
              <w:rPr>
                <w:rFonts w:ascii="Times New Roman" w:hAnsi="Times New Roman" w:cs="Times New Roman"/>
                <w:sz w:val="24"/>
                <w:szCs w:val="24"/>
              </w:rPr>
            </w:pPr>
          </w:p>
          <w:p w:rsidR="006365FC" w:rsidRPr="005E075E" w:rsidRDefault="006365FC" w:rsidP="00397FC2">
            <w:pPr>
              <w:jc w:val="center"/>
              <w:rPr>
                <w:rFonts w:ascii="Times New Roman" w:hAnsi="Times New Roman" w:cs="Times New Roman"/>
                <w:sz w:val="24"/>
                <w:szCs w:val="24"/>
              </w:rPr>
            </w:pPr>
            <w:r w:rsidRPr="005E075E">
              <w:rPr>
                <w:rFonts w:ascii="Times New Roman" w:hAnsi="Times New Roman" w:cs="Times New Roman"/>
                <w:sz w:val="24"/>
                <w:szCs w:val="24"/>
              </w:rPr>
              <w:t>50</w:t>
            </w:r>
          </w:p>
          <w:p w:rsidR="006365FC" w:rsidRPr="005E075E" w:rsidRDefault="006365FC" w:rsidP="00397FC2">
            <w:pPr>
              <w:jc w:val="center"/>
              <w:rPr>
                <w:rFonts w:ascii="Times New Roman" w:hAnsi="Times New Roman" w:cs="Times New Roman"/>
                <w:sz w:val="24"/>
                <w:szCs w:val="24"/>
              </w:rPr>
            </w:pPr>
            <w:r w:rsidRPr="005E075E">
              <w:rPr>
                <w:rFonts w:ascii="Times New Roman" w:hAnsi="Times New Roman" w:cs="Times New Roman"/>
                <w:sz w:val="24"/>
                <w:szCs w:val="24"/>
              </w:rPr>
              <w:t>25</w:t>
            </w:r>
          </w:p>
        </w:tc>
      </w:tr>
      <w:tr w:rsidR="006365FC" w:rsidRPr="005E075E">
        <w:trPr>
          <w:trHeight w:val="20"/>
        </w:trPr>
        <w:tc>
          <w:tcPr>
            <w:tcW w:w="4741" w:type="dxa"/>
            <w:vAlign w:val="center"/>
          </w:tcPr>
          <w:p w:rsidR="006365FC" w:rsidRPr="005E075E" w:rsidRDefault="006365FC" w:rsidP="00397FC2">
            <w:pPr>
              <w:snapToGrid w:val="0"/>
              <w:rPr>
                <w:rFonts w:ascii="Times New Roman" w:hAnsi="Times New Roman" w:cs="Times New Roman"/>
                <w:sz w:val="24"/>
                <w:szCs w:val="24"/>
              </w:rPr>
            </w:pPr>
            <w:r w:rsidRPr="005E075E">
              <w:rPr>
                <w:rFonts w:ascii="Times New Roman" w:hAnsi="Times New Roman" w:cs="Times New Roman"/>
                <w:sz w:val="24"/>
                <w:szCs w:val="24"/>
              </w:rPr>
              <w:t xml:space="preserve">Рынки </w:t>
            </w:r>
          </w:p>
        </w:tc>
        <w:tc>
          <w:tcPr>
            <w:tcW w:w="2613" w:type="dxa"/>
            <w:vAlign w:val="center"/>
          </w:tcPr>
          <w:p w:rsidR="006365FC" w:rsidRPr="005E075E" w:rsidRDefault="006365FC" w:rsidP="00397FC2">
            <w:pPr>
              <w:snapToGrid w:val="0"/>
              <w:jc w:val="center"/>
              <w:rPr>
                <w:rFonts w:ascii="Times New Roman" w:hAnsi="Times New Roman" w:cs="Times New Roman"/>
                <w:sz w:val="24"/>
                <w:szCs w:val="24"/>
              </w:rPr>
            </w:pPr>
            <w:r w:rsidRPr="005E075E">
              <w:rPr>
                <w:rFonts w:ascii="Times New Roman" w:hAnsi="Times New Roman" w:cs="Times New Roman"/>
                <w:sz w:val="24"/>
                <w:szCs w:val="24"/>
              </w:rPr>
              <w:t>торговые места</w:t>
            </w:r>
          </w:p>
        </w:tc>
        <w:tc>
          <w:tcPr>
            <w:tcW w:w="2400" w:type="dxa"/>
            <w:vAlign w:val="center"/>
          </w:tcPr>
          <w:p w:rsidR="006365FC" w:rsidRPr="005E075E" w:rsidRDefault="006365FC" w:rsidP="00397FC2">
            <w:pPr>
              <w:snapToGrid w:val="0"/>
              <w:jc w:val="center"/>
              <w:rPr>
                <w:rFonts w:ascii="Times New Roman" w:hAnsi="Times New Roman" w:cs="Times New Roman"/>
                <w:sz w:val="24"/>
                <w:szCs w:val="24"/>
              </w:rPr>
            </w:pPr>
            <w:r w:rsidRPr="005E075E">
              <w:rPr>
                <w:rFonts w:ascii="Times New Roman" w:hAnsi="Times New Roman" w:cs="Times New Roman"/>
                <w:sz w:val="24"/>
                <w:szCs w:val="24"/>
              </w:rPr>
              <w:t>6</w:t>
            </w:r>
          </w:p>
        </w:tc>
      </w:tr>
      <w:tr w:rsidR="006365FC" w:rsidRPr="005E075E">
        <w:trPr>
          <w:trHeight w:val="20"/>
        </w:trPr>
        <w:tc>
          <w:tcPr>
            <w:tcW w:w="4741" w:type="dxa"/>
            <w:vAlign w:val="center"/>
          </w:tcPr>
          <w:p w:rsidR="006365FC" w:rsidRPr="005E075E" w:rsidRDefault="006365FC" w:rsidP="00397FC2">
            <w:pPr>
              <w:snapToGrid w:val="0"/>
              <w:rPr>
                <w:rFonts w:ascii="Times New Roman" w:hAnsi="Times New Roman" w:cs="Times New Roman"/>
                <w:sz w:val="24"/>
                <w:szCs w:val="24"/>
              </w:rPr>
            </w:pPr>
            <w:r w:rsidRPr="005E075E">
              <w:rPr>
                <w:rFonts w:ascii="Times New Roman" w:hAnsi="Times New Roman" w:cs="Times New Roman"/>
                <w:sz w:val="24"/>
                <w:szCs w:val="24"/>
              </w:rPr>
              <w:t xml:space="preserve">Рестораны и кафе, клубы </w:t>
            </w:r>
          </w:p>
        </w:tc>
        <w:tc>
          <w:tcPr>
            <w:tcW w:w="2613" w:type="dxa"/>
            <w:vAlign w:val="center"/>
          </w:tcPr>
          <w:p w:rsidR="006365FC" w:rsidRPr="005E075E" w:rsidRDefault="006365FC" w:rsidP="00397FC2">
            <w:pPr>
              <w:snapToGrid w:val="0"/>
              <w:jc w:val="center"/>
              <w:rPr>
                <w:rFonts w:ascii="Times New Roman" w:hAnsi="Times New Roman" w:cs="Times New Roman"/>
                <w:sz w:val="24"/>
                <w:szCs w:val="24"/>
              </w:rPr>
            </w:pPr>
            <w:r w:rsidRPr="005E075E">
              <w:rPr>
                <w:rFonts w:ascii="Times New Roman" w:hAnsi="Times New Roman" w:cs="Times New Roman"/>
                <w:sz w:val="24"/>
                <w:szCs w:val="24"/>
              </w:rPr>
              <w:t>посадочные места</w:t>
            </w:r>
          </w:p>
        </w:tc>
        <w:tc>
          <w:tcPr>
            <w:tcW w:w="2400" w:type="dxa"/>
            <w:vAlign w:val="center"/>
          </w:tcPr>
          <w:p w:rsidR="006365FC" w:rsidRPr="005E075E" w:rsidRDefault="006365FC" w:rsidP="00397FC2">
            <w:pPr>
              <w:snapToGrid w:val="0"/>
              <w:jc w:val="center"/>
              <w:rPr>
                <w:rFonts w:ascii="Times New Roman" w:hAnsi="Times New Roman" w:cs="Times New Roman"/>
                <w:sz w:val="24"/>
                <w:szCs w:val="24"/>
              </w:rPr>
            </w:pPr>
            <w:r w:rsidRPr="005E075E">
              <w:rPr>
                <w:rFonts w:ascii="Times New Roman" w:hAnsi="Times New Roman" w:cs="Times New Roman"/>
                <w:sz w:val="24"/>
                <w:szCs w:val="24"/>
              </w:rPr>
              <w:t>12</w:t>
            </w:r>
          </w:p>
        </w:tc>
      </w:tr>
      <w:tr w:rsidR="006365FC" w:rsidRPr="005E075E">
        <w:trPr>
          <w:trHeight w:val="20"/>
        </w:trPr>
        <w:tc>
          <w:tcPr>
            <w:tcW w:w="4741" w:type="dxa"/>
            <w:vAlign w:val="center"/>
          </w:tcPr>
          <w:p w:rsidR="006365FC" w:rsidRPr="005E075E" w:rsidRDefault="006365FC" w:rsidP="00397FC2">
            <w:pPr>
              <w:snapToGrid w:val="0"/>
              <w:rPr>
                <w:rFonts w:ascii="Times New Roman" w:hAnsi="Times New Roman" w:cs="Times New Roman"/>
                <w:sz w:val="24"/>
                <w:szCs w:val="24"/>
              </w:rPr>
            </w:pPr>
            <w:r w:rsidRPr="005E075E">
              <w:rPr>
                <w:rFonts w:ascii="Times New Roman" w:hAnsi="Times New Roman" w:cs="Times New Roman"/>
                <w:sz w:val="24"/>
                <w:szCs w:val="24"/>
              </w:rPr>
              <w:t xml:space="preserve">Гостиницы </w:t>
            </w:r>
          </w:p>
        </w:tc>
        <w:tc>
          <w:tcPr>
            <w:tcW w:w="2613" w:type="dxa"/>
            <w:vAlign w:val="center"/>
          </w:tcPr>
          <w:p w:rsidR="006365FC" w:rsidRPr="005E075E" w:rsidRDefault="006365FC" w:rsidP="00397FC2">
            <w:pPr>
              <w:snapToGrid w:val="0"/>
              <w:jc w:val="center"/>
              <w:rPr>
                <w:rFonts w:ascii="Times New Roman" w:hAnsi="Times New Roman" w:cs="Times New Roman"/>
                <w:sz w:val="24"/>
                <w:szCs w:val="24"/>
              </w:rPr>
            </w:pPr>
            <w:r w:rsidRPr="005E075E">
              <w:rPr>
                <w:rFonts w:ascii="Times New Roman" w:hAnsi="Times New Roman" w:cs="Times New Roman"/>
                <w:sz w:val="24"/>
                <w:szCs w:val="24"/>
              </w:rPr>
              <w:t>спальные места</w:t>
            </w:r>
          </w:p>
        </w:tc>
        <w:tc>
          <w:tcPr>
            <w:tcW w:w="2400" w:type="dxa"/>
            <w:vAlign w:val="center"/>
          </w:tcPr>
          <w:p w:rsidR="006365FC" w:rsidRPr="005E075E" w:rsidRDefault="006365FC" w:rsidP="00397FC2">
            <w:pPr>
              <w:snapToGrid w:val="0"/>
              <w:jc w:val="center"/>
              <w:rPr>
                <w:rFonts w:ascii="Times New Roman" w:hAnsi="Times New Roman" w:cs="Times New Roman"/>
                <w:sz w:val="24"/>
                <w:szCs w:val="24"/>
              </w:rPr>
            </w:pPr>
            <w:r w:rsidRPr="005E075E">
              <w:rPr>
                <w:rFonts w:ascii="Times New Roman" w:hAnsi="Times New Roman" w:cs="Times New Roman"/>
                <w:sz w:val="24"/>
                <w:szCs w:val="24"/>
              </w:rPr>
              <w:t>4</w:t>
            </w:r>
          </w:p>
        </w:tc>
      </w:tr>
      <w:tr w:rsidR="006365FC" w:rsidRPr="005E075E">
        <w:trPr>
          <w:trHeight w:val="20"/>
        </w:trPr>
        <w:tc>
          <w:tcPr>
            <w:tcW w:w="4741" w:type="dxa"/>
            <w:vAlign w:val="center"/>
          </w:tcPr>
          <w:p w:rsidR="006365FC" w:rsidRPr="005E075E" w:rsidRDefault="006365FC" w:rsidP="00397FC2">
            <w:pPr>
              <w:snapToGrid w:val="0"/>
              <w:rPr>
                <w:rFonts w:ascii="Times New Roman" w:hAnsi="Times New Roman" w:cs="Times New Roman"/>
                <w:sz w:val="24"/>
                <w:szCs w:val="24"/>
              </w:rPr>
            </w:pPr>
            <w:r w:rsidRPr="005E075E">
              <w:rPr>
                <w:rFonts w:ascii="Times New Roman" w:hAnsi="Times New Roman" w:cs="Times New Roman"/>
                <w:sz w:val="24"/>
                <w:szCs w:val="24"/>
              </w:rPr>
              <w:t>Станции технического обслуживания, моечные пункты</w:t>
            </w:r>
          </w:p>
        </w:tc>
        <w:tc>
          <w:tcPr>
            <w:tcW w:w="2613" w:type="dxa"/>
            <w:vAlign w:val="center"/>
          </w:tcPr>
          <w:p w:rsidR="006365FC" w:rsidRPr="005E075E" w:rsidRDefault="006365FC" w:rsidP="00397FC2">
            <w:pPr>
              <w:snapToGrid w:val="0"/>
              <w:jc w:val="center"/>
              <w:rPr>
                <w:rFonts w:ascii="Times New Roman" w:hAnsi="Times New Roman" w:cs="Times New Roman"/>
                <w:sz w:val="24"/>
                <w:szCs w:val="24"/>
              </w:rPr>
            </w:pPr>
            <w:r w:rsidRPr="005E075E">
              <w:rPr>
                <w:rFonts w:ascii="Times New Roman" w:hAnsi="Times New Roman" w:cs="Times New Roman"/>
                <w:sz w:val="24"/>
                <w:szCs w:val="24"/>
              </w:rPr>
              <w:t>посты</w:t>
            </w:r>
          </w:p>
        </w:tc>
        <w:tc>
          <w:tcPr>
            <w:tcW w:w="2400" w:type="dxa"/>
            <w:vAlign w:val="center"/>
          </w:tcPr>
          <w:p w:rsidR="006365FC" w:rsidRPr="005E075E" w:rsidRDefault="006365FC" w:rsidP="00397FC2">
            <w:pPr>
              <w:snapToGrid w:val="0"/>
              <w:jc w:val="center"/>
              <w:rPr>
                <w:rFonts w:ascii="Times New Roman" w:hAnsi="Times New Roman" w:cs="Times New Roman"/>
                <w:sz w:val="24"/>
                <w:szCs w:val="24"/>
              </w:rPr>
            </w:pPr>
            <w:r w:rsidRPr="005E075E">
              <w:rPr>
                <w:rFonts w:ascii="Times New Roman" w:hAnsi="Times New Roman" w:cs="Times New Roman"/>
                <w:sz w:val="24"/>
                <w:szCs w:val="24"/>
              </w:rPr>
              <w:t>2</w:t>
            </w:r>
          </w:p>
        </w:tc>
      </w:tr>
      <w:tr w:rsidR="006365FC" w:rsidRPr="005E075E">
        <w:trPr>
          <w:trHeight w:val="20"/>
        </w:trPr>
        <w:tc>
          <w:tcPr>
            <w:tcW w:w="4741" w:type="dxa"/>
            <w:vAlign w:val="center"/>
          </w:tcPr>
          <w:p w:rsidR="006365FC" w:rsidRPr="005E075E" w:rsidRDefault="006365FC" w:rsidP="00397FC2">
            <w:pPr>
              <w:snapToGrid w:val="0"/>
              <w:rPr>
                <w:rFonts w:ascii="Times New Roman" w:hAnsi="Times New Roman" w:cs="Times New Roman"/>
                <w:sz w:val="24"/>
                <w:szCs w:val="24"/>
              </w:rPr>
            </w:pPr>
            <w:r w:rsidRPr="005E075E">
              <w:rPr>
                <w:rFonts w:ascii="Times New Roman" w:hAnsi="Times New Roman" w:cs="Times New Roman"/>
                <w:sz w:val="24"/>
                <w:szCs w:val="24"/>
              </w:rPr>
              <w:t xml:space="preserve">Предприятия общественного питания, </w:t>
            </w:r>
            <w:r w:rsidRPr="005E075E">
              <w:rPr>
                <w:rFonts w:ascii="Times New Roman" w:hAnsi="Times New Roman" w:cs="Times New Roman"/>
                <w:sz w:val="24"/>
                <w:szCs w:val="24"/>
              </w:rPr>
              <w:br/>
              <w:t xml:space="preserve">торговли и коммунально-бытового </w:t>
            </w:r>
            <w:r w:rsidRPr="005E075E">
              <w:rPr>
                <w:rFonts w:ascii="Times New Roman" w:hAnsi="Times New Roman" w:cs="Times New Roman"/>
                <w:sz w:val="24"/>
                <w:szCs w:val="24"/>
              </w:rPr>
              <w:br/>
              <w:t xml:space="preserve">обслуживания в зонах отдыха </w:t>
            </w:r>
          </w:p>
        </w:tc>
        <w:tc>
          <w:tcPr>
            <w:tcW w:w="2613" w:type="dxa"/>
            <w:vAlign w:val="center"/>
          </w:tcPr>
          <w:p w:rsidR="006365FC" w:rsidRPr="005E075E" w:rsidRDefault="006365FC" w:rsidP="00397FC2">
            <w:pPr>
              <w:snapToGrid w:val="0"/>
              <w:jc w:val="center"/>
              <w:rPr>
                <w:rFonts w:ascii="Times New Roman" w:hAnsi="Times New Roman" w:cs="Times New Roman"/>
                <w:sz w:val="24"/>
                <w:szCs w:val="24"/>
              </w:rPr>
            </w:pPr>
            <w:r w:rsidRPr="005E075E">
              <w:rPr>
                <w:rFonts w:ascii="Times New Roman" w:hAnsi="Times New Roman" w:cs="Times New Roman"/>
                <w:sz w:val="24"/>
                <w:szCs w:val="24"/>
              </w:rPr>
              <w:t>1 посетитель и</w:t>
            </w:r>
          </w:p>
          <w:p w:rsidR="006365FC" w:rsidRPr="005E075E" w:rsidRDefault="006365FC" w:rsidP="00397FC2">
            <w:pPr>
              <w:jc w:val="center"/>
              <w:rPr>
                <w:rFonts w:ascii="Times New Roman" w:hAnsi="Times New Roman" w:cs="Times New Roman"/>
                <w:sz w:val="24"/>
                <w:szCs w:val="24"/>
              </w:rPr>
            </w:pPr>
            <w:r w:rsidRPr="005E075E">
              <w:rPr>
                <w:rFonts w:ascii="Times New Roman" w:hAnsi="Times New Roman" w:cs="Times New Roman"/>
                <w:sz w:val="24"/>
                <w:szCs w:val="24"/>
              </w:rPr>
              <w:t>1 работник обслуживающего персонала</w:t>
            </w:r>
          </w:p>
        </w:tc>
        <w:tc>
          <w:tcPr>
            <w:tcW w:w="2400" w:type="dxa"/>
            <w:vAlign w:val="center"/>
          </w:tcPr>
          <w:p w:rsidR="006365FC" w:rsidRPr="005E075E" w:rsidRDefault="006365FC" w:rsidP="00397FC2">
            <w:pPr>
              <w:snapToGrid w:val="0"/>
              <w:jc w:val="center"/>
              <w:rPr>
                <w:rFonts w:ascii="Times New Roman" w:hAnsi="Times New Roman" w:cs="Times New Roman"/>
                <w:sz w:val="24"/>
                <w:szCs w:val="24"/>
              </w:rPr>
            </w:pPr>
            <w:r w:rsidRPr="005E075E">
              <w:rPr>
                <w:rFonts w:ascii="Times New Roman" w:hAnsi="Times New Roman" w:cs="Times New Roman"/>
                <w:sz w:val="24"/>
                <w:szCs w:val="24"/>
              </w:rPr>
              <w:t>10</w:t>
            </w:r>
          </w:p>
        </w:tc>
      </w:tr>
      <w:tr w:rsidR="006365FC" w:rsidRPr="005E075E">
        <w:trPr>
          <w:trHeight w:val="20"/>
        </w:trPr>
        <w:tc>
          <w:tcPr>
            <w:tcW w:w="4741" w:type="dxa"/>
            <w:vAlign w:val="center"/>
          </w:tcPr>
          <w:p w:rsidR="006365FC" w:rsidRPr="005E075E" w:rsidRDefault="006365FC" w:rsidP="00397FC2">
            <w:pPr>
              <w:snapToGrid w:val="0"/>
              <w:rPr>
                <w:rFonts w:ascii="Times New Roman" w:hAnsi="Times New Roman" w:cs="Times New Roman"/>
                <w:sz w:val="24"/>
                <w:szCs w:val="24"/>
              </w:rPr>
            </w:pPr>
            <w:r w:rsidRPr="005E075E">
              <w:rPr>
                <w:rFonts w:ascii="Times New Roman" w:hAnsi="Times New Roman" w:cs="Times New Roman"/>
                <w:sz w:val="24"/>
                <w:szCs w:val="24"/>
              </w:rPr>
              <w:t xml:space="preserve">Вокзалы всех видов транспорта </w:t>
            </w:r>
          </w:p>
        </w:tc>
        <w:tc>
          <w:tcPr>
            <w:tcW w:w="2613" w:type="dxa"/>
            <w:vAlign w:val="center"/>
          </w:tcPr>
          <w:p w:rsidR="006365FC" w:rsidRPr="005E075E" w:rsidRDefault="006365FC" w:rsidP="00397FC2">
            <w:pPr>
              <w:snapToGrid w:val="0"/>
              <w:jc w:val="center"/>
              <w:rPr>
                <w:rFonts w:ascii="Times New Roman" w:hAnsi="Times New Roman" w:cs="Times New Roman"/>
                <w:sz w:val="24"/>
                <w:szCs w:val="24"/>
              </w:rPr>
            </w:pPr>
            <w:r w:rsidRPr="005E075E">
              <w:rPr>
                <w:rFonts w:ascii="Times New Roman" w:hAnsi="Times New Roman" w:cs="Times New Roman"/>
                <w:sz w:val="24"/>
                <w:szCs w:val="24"/>
              </w:rPr>
              <w:t xml:space="preserve">1 пассажир </w:t>
            </w:r>
            <w:r w:rsidRPr="005E075E">
              <w:rPr>
                <w:rFonts w:ascii="Times New Roman" w:hAnsi="Times New Roman" w:cs="Times New Roman"/>
                <w:sz w:val="24"/>
                <w:szCs w:val="24"/>
              </w:rPr>
              <w:br/>
              <w:t>дальнего и местного сообщений, прибывающий в час "пик"</w:t>
            </w:r>
          </w:p>
        </w:tc>
        <w:tc>
          <w:tcPr>
            <w:tcW w:w="2400" w:type="dxa"/>
            <w:vAlign w:val="center"/>
          </w:tcPr>
          <w:p w:rsidR="006365FC" w:rsidRPr="005E075E" w:rsidRDefault="006365FC" w:rsidP="00397FC2">
            <w:pPr>
              <w:snapToGrid w:val="0"/>
              <w:jc w:val="center"/>
              <w:rPr>
                <w:rFonts w:ascii="Times New Roman" w:hAnsi="Times New Roman" w:cs="Times New Roman"/>
                <w:sz w:val="24"/>
                <w:szCs w:val="24"/>
              </w:rPr>
            </w:pPr>
            <w:r w:rsidRPr="005E075E">
              <w:rPr>
                <w:rFonts w:ascii="Times New Roman" w:hAnsi="Times New Roman" w:cs="Times New Roman"/>
                <w:sz w:val="24"/>
                <w:szCs w:val="24"/>
              </w:rPr>
              <w:t>10</w:t>
            </w:r>
          </w:p>
        </w:tc>
      </w:tr>
      <w:tr w:rsidR="006365FC" w:rsidRPr="005E075E">
        <w:trPr>
          <w:trHeight w:val="20"/>
        </w:trPr>
        <w:tc>
          <w:tcPr>
            <w:tcW w:w="9754" w:type="dxa"/>
            <w:gridSpan w:val="3"/>
          </w:tcPr>
          <w:p w:rsidR="006365FC" w:rsidRPr="005E075E" w:rsidRDefault="006365FC" w:rsidP="00397FC2">
            <w:pPr>
              <w:tabs>
                <w:tab w:val="left" w:pos="1005"/>
              </w:tabs>
              <w:snapToGrid w:val="0"/>
              <w:rPr>
                <w:rFonts w:ascii="Times New Roman" w:hAnsi="Times New Roman" w:cs="Times New Roman"/>
                <w:b/>
                <w:bCs/>
                <w:sz w:val="24"/>
                <w:szCs w:val="24"/>
              </w:rPr>
            </w:pPr>
            <w:r w:rsidRPr="005E075E">
              <w:rPr>
                <w:rFonts w:ascii="Times New Roman" w:hAnsi="Times New Roman" w:cs="Times New Roman"/>
                <w:b/>
                <w:bCs/>
                <w:sz w:val="24"/>
                <w:szCs w:val="24"/>
              </w:rPr>
              <w:t>Рекреационные территории и объекты отдыха</w:t>
            </w:r>
          </w:p>
        </w:tc>
      </w:tr>
      <w:tr w:rsidR="006365FC" w:rsidRPr="005E075E">
        <w:trPr>
          <w:trHeight w:val="20"/>
        </w:trPr>
        <w:tc>
          <w:tcPr>
            <w:tcW w:w="4741" w:type="dxa"/>
            <w:vAlign w:val="center"/>
          </w:tcPr>
          <w:p w:rsidR="006365FC" w:rsidRPr="005E075E" w:rsidRDefault="006365FC" w:rsidP="00397FC2">
            <w:pPr>
              <w:tabs>
                <w:tab w:val="left" w:pos="1005"/>
              </w:tabs>
              <w:snapToGrid w:val="0"/>
              <w:rPr>
                <w:rFonts w:ascii="Times New Roman" w:hAnsi="Times New Roman" w:cs="Times New Roman"/>
                <w:sz w:val="24"/>
                <w:szCs w:val="24"/>
              </w:rPr>
            </w:pPr>
            <w:r w:rsidRPr="005E075E">
              <w:rPr>
                <w:rFonts w:ascii="Times New Roman" w:hAnsi="Times New Roman" w:cs="Times New Roman"/>
                <w:sz w:val="24"/>
                <w:szCs w:val="24"/>
              </w:rPr>
              <w:t xml:space="preserve">Пляжи и парки в зонах отдыха </w:t>
            </w:r>
          </w:p>
        </w:tc>
        <w:tc>
          <w:tcPr>
            <w:tcW w:w="2613" w:type="dxa"/>
            <w:vAlign w:val="center"/>
          </w:tcPr>
          <w:p w:rsidR="006365FC" w:rsidRPr="005E075E" w:rsidRDefault="006365FC" w:rsidP="00397FC2">
            <w:pPr>
              <w:tabs>
                <w:tab w:val="left" w:pos="1005"/>
              </w:tabs>
              <w:snapToGrid w:val="0"/>
              <w:jc w:val="center"/>
              <w:rPr>
                <w:rFonts w:ascii="Times New Roman" w:hAnsi="Times New Roman" w:cs="Times New Roman"/>
                <w:sz w:val="24"/>
                <w:szCs w:val="24"/>
              </w:rPr>
            </w:pPr>
            <w:r w:rsidRPr="005E075E">
              <w:rPr>
                <w:rFonts w:ascii="Times New Roman" w:hAnsi="Times New Roman" w:cs="Times New Roman"/>
                <w:sz w:val="24"/>
                <w:szCs w:val="24"/>
              </w:rPr>
              <w:t>1 посетитель</w:t>
            </w:r>
          </w:p>
        </w:tc>
        <w:tc>
          <w:tcPr>
            <w:tcW w:w="2400" w:type="dxa"/>
            <w:vAlign w:val="center"/>
          </w:tcPr>
          <w:p w:rsidR="006365FC" w:rsidRPr="005E075E" w:rsidRDefault="006365FC" w:rsidP="00397FC2">
            <w:pPr>
              <w:tabs>
                <w:tab w:val="left" w:pos="1005"/>
              </w:tabs>
              <w:snapToGrid w:val="0"/>
              <w:jc w:val="center"/>
              <w:rPr>
                <w:rFonts w:ascii="Times New Roman" w:hAnsi="Times New Roman" w:cs="Times New Roman"/>
                <w:sz w:val="24"/>
                <w:szCs w:val="24"/>
              </w:rPr>
            </w:pPr>
            <w:r w:rsidRPr="005E075E">
              <w:rPr>
                <w:rFonts w:ascii="Times New Roman" w:hAnsi="Times New Roman" w:cs="Times New Roman"/>
                <w:sz w:val="24"/>
                <w:szCs w:val="24"/>
              </w:rPr>
              <w:t>5</w:t>
            </w:r>
          </w:p>
        </w:tc>
      </w:tr>
      <w:tr w:rsidR="006365FC" w:rsidRPr="005E075E">
        <w:trPr>
          <w:trHeight w:val="20"/>
        </w:trPr>
        <w:tc>
          <w:tcPr>
            <w:tcW w:w="4741" w:type="dxa"/>
            <w:vAlign w:val="center"/>
          </w:tcPr>
          <w:p w:rsidR="006365FC" w:rsidRPr="005E075E" w:rsidRDefault="006365FC" w:rsidP="00397FC2">
            <w:pPr>
              <w:tabs>
                <w:tab w:val="left" w:pos="1005"/>
              </w:tabs>
              <w:snapToGrid w:val="0"/>
              <w:rPr>
                <w:rFonts w:ascii="Times New Roman" w:hAnsi="Times New Roman" w:cs="Times New Roman"/>
                <w:sz w:val="24"/>
                <w:szCs w:val="24"/>
              </w:rPr>
            </w:pPr>
            <w:r w:rsidRPr="005E075E">
              <w:rPr>
                <w:rFonts w:ascii="Times New Roman" w:hAnsi="Times New Roman" w:cs="Times New Roman"/>
                <w:sz w:val="24"/>
                <w:szCs w:val="24"/>
              </w:rPr>
              <w:t xml:space="preserve">Парки культуры и отдыха </w:t>
            </w:r>
          </w:p>
        </w:tc>
        <w:tc>
          <w:tcPr>
            <w:tcW w:w="2613" w:type="dxa"/>
            <w:vAlign w:val="center"/>
          </w:tcPr>
          <w:p w:rsidR="006365FC" w:rsidRPr="005E075E" w:rsidRDefault="006365FC" w:rsidP="00397FC2">
            <w:pPr>
              <w:tabs>
                <w:tab w:val="left" w:pos="1005"/>
              </w:tabs>
              <w:snapToGrid w:val="0"/>
              <w:jc w:val="center"/>
              <w:rPr>
                <w:rFonts w:ascii="Times New Roman" w:hAnsi="Times New Roman" w:cs="Times New Roman"/>
                <w:sz w:val="24"/>
                <w:szCs w:val="24"/>
              </w:rPr>
            </w:pPr>
            <w:r w:rsidRPr="005E075E">
              <w:rPr>
                <w:rFonts w:ascii="Times New Roman" w:hAnsi="Times New Roman" w:cs="Times New Roman"/>
                <w:sz w:val="24"/>
                <w:szCs w:val="24"/>
              </w:rPr>
              <w:t>1 посетитель</w:t>
            </w:r>
          </w:p>
        </w:tc>
        <w:tc>
          <w:tcPr>
            <w:tcW w:w="2400" w:type="dxa"/>
            <w:vAlign w:val="center"/>
          </w:tcPr>
          <w:p w:rsidR="006365FC" w:rsidRPr="005E075E" w:rsidRDefault="006365FC" w:rsidP="00397FC2">
            <w:pPr>
              <w:tabs>
                <w:tab w:val="left" w:pos="1005"/>
              </w:tabs>
              <w:snapToGrid w:val="0"/>
              <w:jc w:val="center"/>
              <w:rPr>
                <w:rFonts w:ascii="Times New Roman" w:hAnsi="Times New Roman" w:cs="Times New Roman"/>
                <w:sz w:val="24"/>
                <w:szCs w:val="24"/>
              </w:rPr>
            </w:pPr>
            <w:r w:rsidRPr="005E075E">
              <w:rPr>
                <w:rFonts w:ascii="Times New Roman" w:hAnsi="Times New Roman" w:cs="Times New Roman"/>
                <w:sz w:val="24"/>
                <w:szCs w:val="24"/>
              </w:rPr>
              <w:t>15</w:t>
            </w:r>
          </w:p>
        </w:tc>
      </w:tr>
      <w:tr w:rsidR="006365FC" w:rsidRPr="005E075E">
        <w:trPr>
          <w:trHeight w:val="20"/>
        </w:trPr>
        <w:tc>
          <w:tcPr>
            <w:tcW w:w="4741" w:type="dxa"/>
            <w:vAlign w:val="center"/>
          </w:tcPr>
          <w:p w:rsidR="006365FC" w:rsidRPr="005E075E" w:rsidRDefault="006365FC" w:rsidP="00397FC2">
            <w:pPr>
              <w:tabs>
                <w:tab w:val="left" w:pos="1005"/>
              </w:tabs>
              <w:snapToGrid w:val="0"/>
              <w:rPr>
                <w:rFonts w:ascii="Times New Roman" w:hAnsi="Times New Roman" w:cs="Times New Roman"/>
                <w:sz w:val="24"/>
                <w:szCs w:val="24"/>
              </w:rPr>
            </w:pPr>
            <w:r w:rsidRPr="005E075E">
              <w:rPr>
                <w:rFonts w:ascii="Times New Roman" w:hAnsi="Times New Roman" w:cs="Times New Roman"/>
                <w:sz w:val="24"/>
                <w:szCs w:val="24"/>
              </w:rPr>
              <w:t xml:space="preserve">Лесопарки </w:t>
            </w:r>
          </w:p>
        </w:tc>
        <w:tc>
          <w:tcPr>
            <w:tcW w:w="2613" w:type="dxa"/>
            <w:vAlign w:val="center"/>
          </w:tcPr>
          <w:p w:rsidR="006365FC" w:rsidRPr="005E075E" w:rsidRDefault="006365FC" w:rsidP="00397FC2">
            <w:pPr>
              <w:tabs>
                <w:tab w:val="left" w:pos="1005"/>
              </w:tabs>
              <w:snapToGrid w:val="0"/>
              <w:jc w:val="center"/>
              <w:rPr>
                <w:rFonts w:ascii="Times New Roman" w:hAnsi="Times New Roman" w:cs="Times New Roman"/>
                <w:sz w:val="24"/>
                <w:szCs w:val="24"/>
              </w:rPr>
            </w:pPr>
            <w:r w:rsidRPr="005E075E">
              <w:rPr>
                <w:rFonts w:ascii="Times New Roman" w:hAnsi="Times New Roman" w:cs="Times New Roman"/>
                <w:sz w:val="24"/>
                <w:szCs w:val="24"/>
              </w:rPr>
              <w:t>1 посетитель</w:t>
            </w:r>
          </w:p>
        </w:tc>
        <w:tc>
          <w:tcPr>
            <w:tcW w:w="2400" w:type="dxa"/>
            <w:vAlign w:val="center"/>
          </w:tcPr>
          <w:p w:rsidR="006365FC" w:rsidRPr="005E075E" w:rsidRDefault="006365FC" w:rsidP="00397FC2">
            <w:pPr>
              <w:tabs>
                <w:tab w:val="left" w:pos="1005"/>
              </w:tabs>
              <w:snapToGrid w:val="0"/>
              <w:jc w:val="center"/>
              <w:rPr>
                <w:rFonts w:ascii="Times New Roman" w:hAnsi="Times New Roman" w:cs="Times New Roman"/>
                <w:sz w:val="24"/>
                <w:szCs w:val="24"/>
              </w:rPr>
            </w:pPr>
            <w:r w:rsidRPr="005E075E">
              <w:rPr>
                <w:rFonts w:ascii="Times New Roman" w:hAnsi="Times New Roman" w:cs="Times New Roman"/>
                <w:sz w:val="24"/>
                <w:szCs w:val="24"/>
              </w:rPr>
              <w:t>10</w:t>
            </w:r>
          </w:p>
        </w:tc>
      </w:tr>
      <w:tr w:rsidR="006365FC" w:rsidRPr="005E075E">
        <w:trPr>
          <w:trHeight w:val="20"/>
        </w:trPr>
        <w:tc>
          <w:tcPr>
            <w:tcW w:w="4741" w:type="dxa"/>
            <w:vAlign w:val="center"/>
          </w:tcPr>
          <w:p w:rsidR="006365FC" w:rsidRPr="005E075E" w:rsidRDefault="006365FC" w:rsidP="00397FC2">
            <w:pPr>
              <w:tabs>
                <w:tab w:val="left" w:pos="1005"/>
              </w:tabs>
              <w:snapToGrid w:val="0"/>
              <w:rPr>
                <w:rFonts w:ascii="Times New Roman" w:hAnsi="Times New Roman" w:cs="Times New Roman"/>
                <w:sz w:val="24"/>
                <w:szCs w:val="24"/>
              </w:rPr>
            </w:pPr>
            <w:r w:rsidRPr="005E075E">
              <w:rPr>
                <w:rFonts w:ascii="Times New Roman" w:hAnsi="Times New Roman" w:cs="Times New Roman"/>
                <w:sz w:val="24"/>
                <w:szCs w:val="24"/>
              </w:rPr>
              <w:t xml:space="preserve">Базы кратковременного отдыха </w:t>
            </w:r>
          </w:p>
        </w:tc>
        <w:tc>
          <w:tcPr>
            <w:tcW w:w="2613" w:type="dxa"/>
            <w:vAlign w:val="center"/>
          </w:tcPr>
          <w:p w:rsidR="006365FC" w:rsidRPr="005E075E" w:rsidRDefault="006365FC" w:rsidP="00397FC2">
            <w:pPr>
              <w:tabs>
                <w:tab w:val="left" w:pos="1005"/>
              </w:tabs>
              <w:snapToGrid w:val="0"/>
              <w:jc w:val="center"/>
              <w:rPr>
                <w:rFonts w:ascii="Times New Roman" w:hAnsi="Times New Roman" w:cs="Times New Roman"/>
                <w:sz w:val="24"/>
                <w:szCs w:val="24"/>
              </w:rPr>
            </w:pPr>
            <w:r w:rsidRPr="005E075E">
              <w:rPr>
                <w:rFonts w:ascii="Times New Roman" w:hAnsi="Times New Roman" w:cs="Times New Roman"/>
                <w:sz w:val="24"/>
                <w:szCs w:val="24"/>
              </w:rPr>
              <w:t>1 посетитель</w:t>
            </w:r>
          </w:p>
        </w:tc>
        <w:tc>
          <w:tcPr>
            <w:tcW w:w="2400" w:type="dxa"/>
            <w:vAlign w:val="center"/>
          </w:tcPr>
          <w:p w:rsidR="006365FC" w:rsidRPr="005E075E" w:rsidRDefault="006365FC" w:rsidP="00397FC2">
            <w:pPr>
              <w:tabs>
                <w:tab w:val="left" w:pos="1005"/>
              </w:tabs>
              <w:snapToGrid w:val="0"/>
              <w:jc w:val="center"/>
              <w:rPr>
                <w:rFonts w:ascii="Times New Roman" w:hAnsi="Times New Roman" w:cs="Times New Roman"/>
                <w:sz w:val="24"/>
                <w:szCs w:val="24"/>
              </w:rPr>
            </w:pPr>
            <w:r w:rsidRPr="005E075E">
              <w:rPr>
                <w:rFonts w:ascii="Times New Roman" w:hAnsi="Times New Roman" w:cs="Times New Roman"/>
                <w:sz w:val="24"/>
                <w:szCs w:val="24"/>
              </w:rPr>
              <w:t>7</w:t>
            </w:r>
          </w:p>
        </w:tc>
      </w:tr>
      <w:tr w:rsidR="006365FC" w:rsidRPr="005E075E">
        <w:trPr>
          <w:trHeight w:val="20"/>
        </w:trPr>
        <w:tc>
          <w:tcPr>
            <w:tcW w:w="4741" w:type="dxa"/>
            <w:vAlign w:val="center"/>
          </w:tcPr>
          <w:p w:rsidR="006365FC" w:rsidRPr="005E075E" w:rsidRDefault="006365FC" w:rsidP="00397FC2">
            <w:pPr>
              <w:tabs>
                <w:tab w:val="left" w:pos="1005"/>
              </w:tabs>
              <w:snapToGrid w:val="0"/>
              <w:rPr>
                <w:rFonts w:ascii="Times New Roman" w:hAnsi="Times New Roman" w:cs="Times New Roman"/>
                <w:sz w:val="24"/>
                <w:szCs w:val="24"/>
              </w:rPr>
            </w:pPr>
            <w:r w:rsidRPr="005E075E">
              <w:rPr>
                <w:rFonts w:ascii="Times New Roman" w:hAnsi="Times New Roman" w:cs="Times New Roman"/>
                <w:sz w:val="24"/>
                <w:szCs w:val="24"/>
              </w:rPr>
              <w:t xml:space="preserve">Дома отдыха и санатории, санатории, профилактории, базы отдыха предприятий и туристские базы </w:t>
            </w:r>
          </w:p>
        </w:tc>
        <w:tc>
          <w:tcPr>
            <w:tcW w:w="2613" w:type="dxa"/>
            <w:vAlign w:val="center"/>
          </w:tcPr>
          <w:p w:rsidR="006365FC" w:rsidRPr="005E075E" w:rsidRDefault="006365FC" w:rsidP="00397FC2">
            <w:pPr>
              <w:tabs>
                <w:tab w:val="left" w:pos="1005"/>
              </w:tabs>
              <w:snapToGrid w:val="0"/>
              <w:jc w:val="center"/>
              <w:rPr>
                <w:rFonts w:ascii="Times New Roman" w:hAnsi="Times New Roman" w:cs="Times New Roman"/>
                <w:sz w:val="24"/>
                <w:szCs w:val="24"/>
              </w:rPr>
            </w:pPr>
            <w:r w:rsidRPr="005E075E">
              <w:rPr>
                <w:rFonts w:ascii="Times New Roman" w:hAnsi="Times New Roman" w:cs="Times New Roman"/>
                <w:sz w:val="24"/>
                <w:szCs w:val="24"/>
              </w:rPr>
              <w:t xml:space="preserve">1 отдыхающий и </w:t>
            </w:r>
            <w:r w:rsidRPr="005E075E">
              <w:rPr>
                <w:rFonts w:ascii="Times New Roman" w:hAnsi="Times New Roman" w:cs="Times New Roman"/>
                <w:sz w:val="24"/>
                <w:szCs w:val="24"/>
              </w:rPr>
              <w:br/>
              <w:t>1 работник обслуживающего персонала</w:t>
            </w:r>
          </w:p>
        </w:tc>
        <w:tc>
          <w:tcPr>
            <w:tcW w:w="2400" w:type="dxa"/>
            <w:vAlign w:val="center"/>
          </w:tcPr>
          <w:p w:rsidR="006365FC" w:rsidRPr="005E075E" w:rsidRDefault="006365FC" w:rsidP="00397FC2">
            <w:pPr>
              <w:tabs>
                <w:tab w:val="left" w:pos="1005"/>
              </w:tabs>
              <w:snapToGrid w:val="0"/>
              <w:jc w:val="center"/>
              <w:rPr>
                <w:rFonts w:ascii="Times New Roman" w:hAnsi="Times New Roman" w:cs="Times New Roman"/>
                <w:sz w:val="24"/>
                <w:szCs w:val="24"/>
              </w:rPr>
            </w:pPr>
            <w:r w:rsidRPr="005E075E">
              <w:rPr>
                <w:rFonts w:ascii="Times New Roman" w:hAnsi="Times New Roman" w:cs="Times New Roman"/>
                <w:sz w:val="24"/>
                <w:szCs w:val="24"/>
              </w:rPr>
              <w:t>20</w:t>
            </w:r>
          </w:p>
        </w:tc>
      </w:tr>
      <w:tr w:rsidR="006365FC" w:rsidRPr="005E075E">
        <w:trPr>
          <w:trHeight w:val="20"/>
        </w:trPr>
        <w:tc>
          <w:tcPr>
            <w:tcW w:w="4741" w:type="dxa"/>
            <w:vAlign w:val="center"/>
          </w:tcPr>
          <w:p w:rsidR="006365FC" w:rsidRPr="005E075E" w:rsidRDefault="006365FC" w:rsidP="00397FC2">
            <w:pPr>
              <w:tabs>
                <w:tab w:val="left" w:pos="1005"/>
              </w:tabs>
              <w:snapToGrid w:val="0"/>
              <w:rPr>
                <w:rFonts w:ascii="Times New Roman" w:hAnsi="Times New Roman" w:cs="Times New Roman"/>
                <w:sz w:val="24"/>
                <w:szCs w:val="24"/>
              </w:rPr>
            </w:pPr>
            <w:r w:rsidRPr="005E075E">
              <w:rPr>
                <w:rFonts w:ascii="Times New Roman" w:hAnsi="Times New Roman" w:cs="Times New Roman"/>
                <w:sz w:val="24"/>
                <w:szCs w:val="24"/>
              </w:rPr>
              <w:t xml:space="preserve">Гостиницы (туристские и курортные) </w:t>
            </w:r>
          </w:p>
        </w:tc>
        <w:tc>
          <w:tcPr>
            <w:tcW w:w="2613" w:type="dxa"/>
            <w:vAlign w:val="center"/>
          </w:tcPr>
          <w:p w:rsidR="006365FC" w:rsidRPr="005E075E" w:rsidRDefault="006365FC" w:rsidP="00397FC2">
            <w:pPr>
              <w:tabs>
                <w:tab w:val="left" w:pos="1005"/>
              </w:tabs>
              <w:snapToGrid w:val="0"/>
              <w:jc w:val="center"/>
              <w:rPr>
                <w:rFonts w:ascii="Times New Roman" w:hAnsi="Times New Roman" w:cs="Times New Roman"/>
                <w:sz w:val="24"/>
                <w:szCs w:val="24"/>
              </w:rPr>
            </w:pPr>
            <w:r w:rsidRPr="005E075E">
              <w:rPr>
                <w:rFonts w:ascii="Times New Roman" w:hAnsi="Times New Roman" w:cs="Times New Roman"/>
                <w:sz w:val="24"/>
                <w:szCs w:val="24"/>
              </w:rPr>
              <w:t>спальные места</w:t>
            </w:r>
          </w:p>
        </w:tc>
        <w:tc>
          <w:tcPr>
            <w:tcW w:w="2400" w:type="dxa"/>
            <w:vAlign w:val="center"/>
          </w:tcPr>
          <w:p w:rsidR="006365FC" w:rsidRPr="005E075E" w:rsidRDefault="006365FC" w:rsidP="00397FC2">
            <w:pPr>
              <w:tabs>
                <w:tab w:val="left" w:pos="1005"/>
              </w:tabs>
              <w:snapToGrid w:val="0"/>
              <w:jc w:val="center"/>
              <w:rPr>
                <w:rFonts w:ascii="Times New Roman" w:hAnsi="Times New Roman" w:cs="Times New Roman"/>
                <w:sz w:val="24"/>
                <w:szCs w:val="24"/>
              </w:rPr>
            </w:pPr>
            <w:r w:rsidRPr="005E075E">
              <w:rPr>
                <w:rFonts w:ascii="Times New Roman" w:hAnsi="Times New Roman" w:cs="Times New Roman"/>
                <w:sz w:val="24"/>
                <w:szCs w:val="24"/>
              </w:rPr>
              <w:t>4</w:t>
            </w:r>
          </w:p>
        </w:tc>
      </w:tr>
      <w:tr w:rsidR="006365FC" w:rsidRPr="005E075E">
        <w:trPr>
          <w:trHeight w:val="20"/>
        </w:trPr>
        <w:tc>
          <w:tcPr>
            <w:tcW w:w="4741" w:type="dxa"/>
            <w:vAlign w:val="center"/>
          </w:tcPr>
          <w:p w:rsidR="006365FC" w:rsidRPr="005E075E" w:rsidRDefault="006365FC" w:rsidP="00397FC2">
            <w:pPr>
              <w:tabs>
                <w:tab w:val="left" w:pos="1005"/>
              </w:tabs>
              <w:snapToGrid w:val="0"/>
              <w:rPr>
                <w:rFonts w:ascii="Times New Roman" w:hAnsi="Times New Roman" w:cs="Times New Roman"/>
                <w:sz w:val="24"/>
                <w:szCs w:val="24"/>
              </w:rPr>
            </w:pPr>
            <w:r w:rsidRPr="005E075E">
              <w:rPr>
                <w:rFonts w:ascii="Times New Roman" w:hAnsi="Times New Roman" w:cs="Times New Roman"/>
                <w:sz w:val="24"/>
                <w:szCs w:val="24"/>
              </w:rPr>
              <w:t xml:space="preserve">Мотели и кемпинги </w:t>
            </w:r>
          </w:p>
        </w:tc>
        <w:tc>
          <w:tcPr>
            <w:tcW w:w="2613" w:type="dxa"/>
            <w:vAlign w:val="center"/>
          </w:tcPr>
          <w:p w:rsidR="006365FC" w:rsidRPr="005E075E" w:rsidRDefault="006365FC" w:rsidP="00397FC2">
            <w:pPr>
              <w:tabs>
                <w:tab w:val="left" w:pos="1005"/>
              </w:tabs>
              <w:snapToGrid w:val="0"/>
              <w:jc w:val="center"/>
              <w:rPr>
                <w:rFonts w:ascii="Times New Roman" w:hAnsi="Times New Roman" w:cs="Times New Roman"/>
                <w:sz w:val="24"/>
                <w:szCs w:val="24"/>
              </w:rPr>
            </w:pPr>
            <w:r w:rsidRPr="005E075E">
              <w:rPr>
                <w:rFonts w:ascii="Times New Roman" w:hAnsi="Times New Roman" w:cs="Times New Roman"/>
                <w:sz w:val="24"/>
                <w:szCs w:val="24"/>
              </w:rPr>
              <w:t>спальные места</w:t>
            </w:r>
          </w:p>
        </w:tc>
        <w:tc>
          <w:tcPr>
            <w:tcW w:w="2400" w:type="dxa"/>
            <w:vAlign w:val="center"/>
          </w:tcPr>
          <w:p w:rsidR="006365FC" w:rsidRPr="005E075E" w:rsidRDefault="006365FC" w:rsidP="00397FC2">
            <w:pPr>
              <w:tabs>
                <w:tab w:val="left" w:pos="1005"/>
              </w:tabs>
              <w:snapToGrid w:val="0"/>
              <w:jc w:val="center"/>
              <w:rPr>
                <w:rFonts w:ascii="Times New Roman" w:hAnsi="Times New Roman" w:cs="Times New Roman"/>
                <w:sz w:val="24"/>
                <w:szCs w:val="24"/>
              </w:rPr>
            </w:pPr>
            <w:r w:rsidRPr="005E075E">
              <w:rPr>
                <w:rFonts w:ascii="Times New Roman" w:hAnsi="Times New Roman" w:cs="Times New Roman"/>
                <w:sz w:val="24"/>
                <w:szCs w:val="24"/>
              </w:rPr>
              <w:t>4</w:t>
            </w:r>
          </w:p>
        </w:tc>
      </w:tr>
      <w:tr w:rsidR="006365FC" w:rsidRPr="005E075E">
        <w:trPr>
          <w:trHeight w:val="20"/>
        </w:trPr>
        <w:tc>
          <w:tcPr>
            <w:tcW w:w="4741" w:type="dxa"/>
            <w:vAlign w:val="center"/>
          </w:tcPr>
          <w:p w:rsidR="006365FC" w:rsidRPr="005E075E" w:rsidRDefault="006365FC" w:rsidP="00397FC2">
            <w:pPr>
              <w:tabs>
                <w:tab w:val="left" w:pos="1005"/>
              </w:tabs>
              <w:snapToGrid w:val="0"/>
              <w:rPr>
                <w:rFonts w:ascii="Times New Roman" w:hAnsi="Times New Roman" w:cs="Times New Roman"/>
                <w:sz w:val="24"/>
                <w:szCs w:val="24"/>
              </w:rPr>
            </w:pPr>
            <w:r w:rsidRPr="005E075E">
              <w:rPr>
                <w:rFonts w:ascii="Times New Roman" w:hAnsi="Times New Roman" w:cs="Times New Roman"/>
                <w:sz w:val="24"/>
                <w:szCs w:val="24"/>
              </w:rPr>
              <w:t xml:space="preserve">Садоводческие товарищества </w:t>
            </w:r>
          </w:p>
        </w:tc>
        <w:tc>
          <w:tcPr>
            <w:tcW w:w="2613" w:type="dxa"/>
            <w:vAlign w:val="center"/>
          </w:tcPr>
          <w:p w:rsidR="006365FC" w:rsidRPr="005E075E" w:rsidRDefault="006365FC" w:rsidP="00397FC2">
            <w:pPr>
              <w:tabs>
                <w:tab w:val="left" w:pos="1005"/>
              </w:tabs>
              <w:snapToGrid w:val="0"/>
              <w:jc w:val="center"/>
              <w:rPr>
                <w:rFonts w:ascii="Times New Roman" w:hAnsi="Times New Roman" w:cs="Times New Roman"/>
                <w:sz w:val="24"/>
                <w:szCs w:val="24"/>
              </w:rPr>
            </w:pPr>
            <w:r w:rsidRPr="005E075E">
              <w:rPr>
                <w:rFonts w:ascii="Times New Roman" w:hAnsi="Times New Roman" w:cs="Times New Roman"/>
                <w:sz w:val="24"/>
                <w:szCs w:val="24"/>
              </w:rPr>
              <w:t>1 участок</w:t>
            </w:r>
          </w:p>
        </w:tc>
        <w:tc>
          <w:tcPr>
            <w:tcW w:w="2400" w:type="dxa"/>
            <w:vAlign w:val="center"/>
          </w:tcPr>
          <w:p w:rsidR="006365FC" w:rsidRPr="005E075E" w:rsidRDefault="006365FC" w:rsidP="00397FC2">
            <w:pPr>
              <w:tabs>
                <w:tab w:val="left" w:pos="1005"/>
              </w:tabs>
              <w:snapToGrid w:val="0"/>
              <w:jc w:val="center"/>
              <w:rPr>
                <w:rFonts w:ascii="Times New Roman" w:hAnsi="Times New Roman" w:cs="Times New Roman"/>
                <w:sz w:val="24"/>
                <w:szCs w:val="24"/>
              </w:rPr>
            </w:pPr>
            <w:r w:rsidRPr="005E075E">
              <w:rPr>
                <w:rFonts w:ascii="Times New Roman" w:hAnsi="Times New Roman" w:cs="Times New Roman"/>
                <w:sz w:val="24"/>
                <w:szCs w:val="24"/>
              </w:rPr>
              <w:t>1</w:t>
            </w:r>
          </w:p>
        </w:tc>
      </w:tr>
    </w:tbl>
    <w:p w:rsidR="006365FC" w:rsidRPr="0050584D" w:rsidRDefault="006365FC" w:rsidP="00F173F3">
      <w:pPr>
        <w:tabs>
          <w:tab w:val="left" w:pos="2520"/>
        </w:tabs>
        <w:outlineLvl w:val="0"/>
        <w:rPr>
          <w:rFonts w:ascii="Times New Roman" w:hAnsi="Times New Roman" w:cs="Times New Roman"/>
          <w:b/>
          <w:bCs/>
          <w:sz w:val="24"/>
          <w:szCs w:val="24"/>
        </w:rPr>
      </w:pPr>
    </w:p>
    <w:p w:rsidR="006365FC" w:rsidRPr="0050584D" w:rsidRDefault="006365FC" w:rsidP="00A11B3E">
      <w:pPr>
        <w:pStyle w:val="Heading2"/>
        <w:numPr>
          <w:ilvl w:val="1"/>
          <w:numId w:val="0"/>
        </w:numPr>
        <w:tabs>
          <w:tab w:val="num" w:pos="0"/>
        </w:tabs>
        <w:spacing w:before="0"/>
        <w:rPr>
          <w:rFonts w:ascii="Times New Roman" w:hAnsi="Times New Roman" w:cs="Times New Roman"/>
          <w:color w:val="auto"/>
          <w:sz w:val="24"/>
          <w:szCs w:val="24"/>
        </w:rPr>
      </w:pPr>
      <w:bookmarkStart w:id="964" w:name="_Toc536097722"/>
      <w:bookmarkStart w:id="965" w:name="_Toc536808566"/>
      <w:bookmarkStart w:id="966" w:name="_Toc2849340"/>
      <w:bookmarkStart w:id="967" w:name="_Toc3399272"/>
      <w:r w:rsidRPr="0050584D">
        <w:rPr>
          <w:rFonts w:ascii="Times New Roman" w:hAnsi="Times New Roman" w:cs="Times New Roman"/>
          <w:color w:val="auto"/>
          <w:sz w:val="24"/>
          <w:szCs w:val="24"/>
        </w:rPr>
        <w:t>Статья 66.1. Использование земельных участков и объектов капитального строительства в границах зон комплексного развития территории.</w:t>
      </w:r>
      <w:bookmarkEnd w:id="964"/>
      <w:bookmarkEnd w:id="965"/>
      <w:bookmarkEnd w:id="966"/>
      <w:bookmarkEnd w:id="967"/>
    </w:p>
    <w:p w:rsidR="006365FC" w:rsidRPr="0050584D" w:rsidRDefault="006365FC" w:rsidP="00A11B3E">
      <w:pPr>
        <w:rPr>
          <w:rFonts w:ascii="Times New Roman" w:hAnsi="Times New Roman" w:cs="Times New Roman"/>
          <w:sz w:val="24"/>
          <w:szCs w:val="24"/>
        </w:rPr>
      </w:pPr>
      <w:r w:rsidRPr="0050584D">
        <w:rPr>
          <w:rFonts w:ascii="Times New Roman" w:hAnsi="Times New Roman" w:cs="Times New Roman"/>
          <w:sz w:val="24"/>
          <w:szCs w:val="24"/>
        </w:rPr>
        <w:t>1. Комплексное освоение территории включает в себя подготовку документации по планировке территории, образование земельных участков в границах данной территории, строительство на земельных участках в границах данной территории объектов транспортной, коммунальной и социальной инфраструктур, а также иных объектов в соответствии с документацией по планировке территории.</w:t>
      </w:r>
    </w:p>
    <w:p w:rsidR="006365FC" w:rsidRPr="0050584D" w:rsidRDefault="006365FC" w:rsidP="00A11B3E">
      <w:pPr>
        <w:rPr>
          <w:rFonts w:ascii="Times New Roman" w:hAnsi="Times New Roman" w:cs="Times New Roman"/>
          <w:sz w:val="24"/>
          <w:szCs w:val="24"/>
        </w:rPr>
      </w:pPr>
      <w:r w:rsidRPr="0050584D">
        <w:rPr>
          <w:rFonts w:ascii="Times New Roman" w:hAnsi="Times New Roman" w:cs="Times New Roman"/>
          <w:sz w:val="24"/>
          <w:szCs w:val="24"/>
        </w:rPr>
        <w:t>2. До принятия решения о комплексном развитии территории земельные участки в границах территорий комплексного развития используются в соответствии с градостроительными регламентами, установленными для территориальной зоны, к которой они относятся.</w:t>
      </w:r>
    </w:p>
    <w:p w:rsidR="006365FC" w:rsidRPr="0050584D" w:rsidRDefault="006365FC" w:rsidP="00A11B3E">
      <w:pPr>
        <w:rPr>
          <w:rFonts w:ascii="Times New Roman" w:hAnsi="Times New Roman" w:cs="Times New Roman"/>
          <w:sz w:val="24"/>
          <w:szCs w:val="24"/>
        </w:rPr>
      </w:pPr>
      <w:r w:rsidRPr="0050584D">
        <w:rPr>
          <w:rFonts w:ascii="Times New Roman" w:hAnsi="Times New Roman" w:cs="Times New Roman"/>
          <w:sz w:val="24"/>
          <w:szCs w:val="24"/>
        </w:rPr>
        <w:t>3. После утверждения документации по планировке территории относительно зон комплексного развития с целью выделения элементов планировочной структуры, установления параметров планируемого развития элементов планировочной структуры, зон планируемого размещения объектов федерального значения, объектов регионального значения, объектов местного значения в установленном порядке вносятся изменения  в карту градостроительного зонирования настоящих Правил.</w:t>
      </w:r>
    </w:p>
    <w:p w:rsidR="006365FC" w:rsidRPr="0050584D" w:rsidRDefault="006365FC" w:rsidP="00A11B3E">
      <w:pPr>
        <w:rPr>
          <w:rFonts w:ascii="Times New Roman" w:hAnsi="Times New Roman" w:cs="Times New Roman"/>
          <w:sz w:val="24"/>
          <w:szCs w:val="24"/>
        </w:rPr>
      </w:pPr>
    </w:p>
    <w:p w:rsidR="006365FC" w:rsidRPr="0050584D" w:rsidRDefault="006365FC" w:rsidP="00A11B3E">
      <w:pPr>
        <w:pStyle w:val="Heading2"/>
        <w:numPr>
          <w:ilvl w:val="1"/>
          <w:numId w:val="0"/>
        </w:numPr>
        <w:tabs>
          <w:tab w:val="num" w:pos="0"/>
        </w:tabs>
        <w:spacing w:before="0"/>
        <w:rPr>
          <w:rFonts w:ascii="Times New Roman" w:hAnsi="Times New Roman" w:cs="Times New Roman"/>
          <w:color w:val="auto"/>
          <w:sz w:val="24"/>
          <w:szCs w:val="24"/>
        </w:rPr>
      </w:pPr>
      <w:bookmarkStart w:id="968" w:name="_Toc536808567"/>
      <w:bookmarkStart w:id="969" w:name="_Toc2849341"/>
      <w:bookmarkStart w:id="970" w:name="_Toc3399273"/>
      <w:r w:rsidRPr="0050584D">
        <w:rPr>
          <w:rFonts w:ascii="Times New Roman" w:hAnsi="Times New Roman" w:cs="Times New Roman"/>
          <w:color w:val="auto"/>
          <w:sz w:val="24"/>
          <w:szCs w:val="24"/>
        </w:rPr>
        <w:t>Статья 66.2.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bookmarkEnd w:id="968"/>
      <w:bookmarkEnd w:id="969"/>
      <w:bookmarkEnd w:id="970"/>
    </w:p>
    <w:p w:rsidR="006365FC" w:rsidRPr="0050584D" w:rsidRDefault="006365FC" w:rsidP="00A11B3E">
      <w:pPr>
        <w:rPr>
          <w:rFonts w:ascii="Times New Roman" w:hAnsi="Times New Roman" w:cs="Times New Roman"/>
          <w:sz w:val="24"/>
          <w:szCs w:val="24"/>
        </w:rPr>
      </w:pPr>
      <w:r w:rsidRPr="0050584D">
        <w:rPr>
          <w:rFonts w:ascii="Times New Roman" w:hAnsi="Times New Roman" w:cs="Times New Roman"/>
          <w:sz w:val="24"/>
          <w:szCs w:val="24"/>
        </w:rPr>
        <w:t>1. Расчетные показатели объектов социальной инфраструктуры:</w:t>
      </w:r>
    </w:p>
    <w:tbl>
      <w:tblPr>
        <w:tblW w:w="10008" w:type="dxa"/>
        <w:tblInd w:w="2" w:type="dxa"/>
        <w:tblBorders>
          <w:top w:val="single" w:sz="4" w:space="0" w:color="auto"/>
          <w:left w:val="single" w:sz="4" w:space="0" w:color="auto"/>
          <w:bottom w:val="single" w:sz="4" w:space="0" w:color="auto"/>
          <w:right w:val="single" w:sz="4" w:space="0" w:color="auto"/>
        </w:tblBorders>
        <w:tblLayout w:type="fixed"/>
        <w:tblLook w:val="0000"/>
      </w:tblPr>
      <w:tblGrid>
        <w:gridCol w:w="2218"/>
        <w:gridCol w:w="970"/>
        <w:gridCol w:w="2341"/>
        <w:gridCol w:w="1984"/>
        <w:gridCol w:w="2495"/>
      </w:tblGrid>
      <w:tr w:rsidR="006365FC" w:rsidRPr="005E075E">
        <w:trPr>
          <w:trHeight w:val="20"/>
        </w:trPr>
        <w:tc>
          <w:tcPr>
            <w:tcW w:w="2218" w:type="dxa"/>
            <w:tcBorders>
              <w:top w:val="single" w:sz="4" w:space="0" w:color="auto"/>
              <w:bottom w:val="single" w:sz="4" w:space="0" w:color="auto"/>
              <w:right w:val="single" w:sz="4" w:space="0" w:color="auto"/>
            </w:tcBorders>
          </w:tcPr>
          <w:p w:rsidR="006365FC" w:rsidRPr="0050584D" w:rsidRDefault="006365FC" w:rsidP="00A11B3E">
            <w:pPr>
              <w:pStyle w:val="a7"/>
              <w:jc w:val="center"/>
              <w:rPr>
                <w:rFonts w:ascii="Times New Roman" w:hAnsi="Times New Roman" w:cs="Times New Roman"/>
              </w:rPr>
            </w:pPr>
            <w:r w:rsidRPr="0050584D">
              <w:rPr>
                <w:rFonts w:ascii="Times New Roman" w:hAnsi="Times New Roman" w:cs="Times New Roman"/>
              </w:rPr>
              <w:t>Учреждения</w:t>
            </w:r>
          </w:p>
        </w:tc>
        <w:tc>
          <w:tcPr>
            <w:tcW w:w="970" w:type="dxa"/>
            <w:tcBorders>
              <w:top w:val="single" w:sz="4" w:space="0" w:color="auto"/>
              <w:left w:val="single" w:sz="4" w:space="0" w:color="auto"/>
              <w:bottom w:val="single" w:sz="4" w:space="0" w:color="auto"/>
              <w:right w:val="single" w:sz="4" w:space="0" w:color="auto"/>
            </w:tcBorders>
          </w:tcPr>
          <w:p w:rsidR="006365FC" w:rsidRPr="0050584D" w:rsidRDefault="006365FC" w:rsidP="00A11B3E">
            <w:pPr>
              <w:pStyle w:val="a7"/>
              <w:jc w:val="center"/>
              <w:rPr>
                <w:rFonts w:ascii="Times New Roman" w:hAnsi="Times New Roman" w:cs="Times New Roman"/>
              </w:rPr>
            </w:pPr>
            <w:r w:rsidRPr="0050584D">
              <w:rPr>
                <w:rFonts w:ascii="Times New Roman" w:hAnsi="Times New Roman" w:cs="Times New Roman"/>
              </w:rPr>
              <w:t>Единица измерения</w:t>
            </w:r>
          </w:p>
        </w:tc>
        <w:tc>
          <w:tcPr>
            <w:tcW w:w="2341" w:type="dxa"/>
            <w:tcBorders>
              <w:top w:val="single" w:sz="4" w:space="0" w:color="auto"/>
              <w:left w:val="single" w:sz="4" w:space="0" w:color="auto"/>
              <w:bottom w:val="single" w:sz="4" w:space="0" w:color="auto"/>
              <w:right w:val="single" w:sz="4" w:space="0" w:color="auto"/>
            </w:tcBorders>
          </w:tcPr>
          <w:p w:rsidR="006365FC" w:rsidRPr="0050584D" w:rsidRDefault="006365FC" w:rsidP="00A11B3E">
            <w:pPr>
              <w:pStyle w:val="a7"/>
              <w:jc w:val="center"/>
              <w:rPr>
                <w:rFonts w:ascii="Times New Roman" w:hAnsi="Times New Roman" w:cs="Times New Roman"/>
              </w:rPr>
            </w:pPr>
            <w:r w:rsidRPr="0050584D">
              <w:rPr>
                <w:rFonts w:ascii="Times New Roman" w:hAnsi="Times New Roman" w:cs="Times New Roman"/>
              </w:rPr>
              <w:t>Рекомендуемая обеспеченность на 1000 жителей (в пределах минимума)</w:t>
            </w:r>
          </w:p>
        </w:tc>
        <w:tc>
          <w:tcPr>
            <w:tcW w:w="1984" w:type="dxa"/>
            <w:tcBorders>
              <w:top w:val="single" w:sz="4" w:space="0" w:color="auto"/>
              <w:left w:val="single" w:sz="4" w:space="0" w:color="auto"/>
              <w:bottom w:val="single" w:sz="4" w:space="0" w:color="auto"/>
              <w:right w:val="single" w:sz="4" w:space="0" w:color="auto"/>
            </w:tcBorders>
          </w:tcPr>
          <w:p w:rsidR="006365FC" w:rsidRPr="0050584D" w:rsidRDefault="006365FC" w:rsidP="00A11B3E">
            <w:pPr>
              <w:pStyle w:val="a7"/>
              <w:jc w:val="center"/>
              <w:rPr>
                <w:rFonts w:ascii="Times New Roman" w:hAnsi="Times New Roman" w:cs="Times New Roman"/>
              </w:rPr>
            </w:pPr>
            <w:r w:rsidRPr="0050584D">
              <w:rPr>
                <w:rFonts w:ascii="Times New Roman" w:hAnsi="Times New Roman" w:cs="Times New Roman"/>
              </w:rPr>
              <w:t>Размер земельного участка, кв. м</w:t>
            </w:r>
          </w:p>
        </w:tc>
        <w:tc>
          <w:tcPr>
            <w:tcW w:w="2495" w:type="dxa"/>
            <w:tcBorders>
              <w:top w:val="single" w:sz="4" w:space="0" w:color="auto"/>
              <w:left w:val="single" w:sz="4" w:space="0" w:color="auto"/>
              <w:bottom w:val="single" w:sz="4" w:space="0" w:color="auto"/>
            </w:tcBorders>
          </w:tcPr>
          <w:p w:rsidR="006365FC" w:rsidRPr="0050584D" w:rsidRDefault="006365FC" w:rsidP="00A11B3E">
            <w:pPr>
              <w:pStyle w:val="a7"/>
              <w:jc w:val="center"/>
              <w:rPr>
                <w:rFonts w:ascii="Times New Roman" w:hAnsi="Times New Roman" w:cs="Times New Roman"/>
              </w:rPr>
            </w:pPr>
            <w:r w:rsidRPr="0050584D">
              <w:rPr>
                <w:rFonts w:ascii="Times New Roman" w:hAnsi="Times New Roman" w:cs="Times New Roman"/>
              </w:rPr>
              <w:t>Уровень доступности и обеспеченности</w:t>
            </w:r>
          </w:p>
        </w:tc>
      </w:tr>
      <w:tr w:rsidR="006365FC" w:rsidRPr="005E075E">
        <w:trPr>
          <w:trHeight w:val="20"/>
        </w:trPr>
        <w:tc>
          <w:tcPr>
            <w:tcW w:w="10008" w:type="dxa"/>
            <w:gridSpan w:val="5"/>
            <w:tcBorders>
              <w:top w:val="single" w:sz="4" w:space="0" w:color="auto"/>
              <w:bottom w:val="single" w:sz="4" w:space="0" w:color="auto"/>
            </w:tcBorders>
          </w:tcPr>
          <w:p w:rsidR="006365FC" w:rsidRPr="0050584D" w:rsidRDefault="006365FC" w:rsidP="00A11B3E">
            <w:pPr>
              <w:pStyle w:val="a8"/>
              <w:rPr>
                <w:rFonts w:ascii="Times New Roman" w:hAnsi="Times New Roman" w:cs="Times New Roman"/>
              </w:rPr>
            </w:pPr>
            <w:r w:rsidRPr="0050584D">
              <w:rPr>
                <w:rFonts w:ascii="Times New Roman" w:hAnsi="Times New Roman" w:cs="Times New Roman"/>
                <w:b/>
                <w:bCs/>
              </w:rPr>
              <w:t>Учреждения образования</w:t>
            </w:r>
          </w:p>
        </w:tc>
      </w:tr>
      <w:tr w:rsidR="006365FC" w:rsidRPr="005E075E">
        <w:trPr>
          <w:trHeight w:val="20"/>
        </w:trPr>
        <w:tc>
          <w:tcPr>
            <w:tcW w:w="2218" w:type="dxa"/>
            <w:tcBorders>
              <w:top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Дошкольные образовательные учреждения</w:t>
            </w:r>
          </w:p>
        </w:tc>
        <w:tc>
          <w:tcPr>
            <w:tcW w:w="970"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1 место</w:t>
            </w:r>
          </w:p>
        </w:tc>
        <w:tc>
          <w:tcPr>
            <w:tcW w:w="2341" w:type="dxa"/>
            <w:tcBorders>
              <w:top w:val="single" w:sz="4" w:space="0" w:color="auto"/>
              <w:left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Расчет по демографии с учетом уровня обеспеченности детей дошкольными учреждениями для ориентировочных расчетов - 28 мест на 1 тыс. чел;</w:t>
            </w:r>
          </w:p>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 xml:space="preserve"> при новой застройке территорий и отсутствии демографии - 180 мест на 1 тыс. чел, при этом на территории жилой застройки размещать из расчета 100 мест на 1 тыс. чел.</w:t>
            </w:r>
          </w:p>
        </w:tc>
        <w:tc>
          <w:tcPr>
            <w:tcW w:w="1984"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для отдельно стоящих зданий при вместимости до 100 мест - 40, свыше 100 мест - 35, для встроенных при вместимости более 100 мест - не менее 29</w:t>
            </w:r>
          </w:p>
        </w:tc>
        <w:tc>
          <w:tcPr>
            <w:tcW w:w="2495" w:type="dxa"/>
            <w:tcBorders>
              <w:top w:val="nil"/>
              <w:left w:val="single" w:sz="4" w:space="0" w:color="auto"/>
              <w:bottom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уровень обеспеченности детей (1 - 6 лет) дошкольными учреждениями - 50% Площадь групповой площадки для детей ясельного возраста - 7,5 кв. м - на 1 место. Радиус обслуживания  - 500 м</w:t>
            </w:r>
          </w:p>
        </w:tc>
      </w:tr>
      <w:tr w:rsidR="006365FC" w:rsidRPr="005E075E">
        <w:trPr>
          <w:trHeight w:val="20"/>
        </w:trPr>
        <w:tc>
          <w:tcPr>
            <w:tcW w:w="2218" w:type="dxa"/>
            <w:tcBorders>
              <w:top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Общеобразовательные школы, лицеи, гимназии, кадетские училища</w:t>
            </w:r>
          </w:p>
        </w:tc>
        <w:tc>
          <w:tcPr>
            <w:tcW w:w="970"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1 место</w:t>
            </w:r>
          </w:p>
        </w:tc>
        <w:tc>
          <w:tcPr>
            <w:tcW w:w="2341" w:type="dxa"/>
            <w:tcBorders>
              <w:top w:val="single" w:sz="4" w:space="0" w:color="auto"/>
              <w:left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расчет по демографии с учетом уровня охвата школьников для ориентировочных расчетов - 111 мест на 1 тыс. чел,</w:t>
            </w:r>
          </w:p>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в том числе для X - XI классов - 17 мест на 1 тыс. чел;</w:t>
            </w:r>
          </w:p>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 xml:space="preserve">при новой застройке территорий и отсутствии демографии - не менее 160 мест на 1 тыс. чел. на </w:t>
            </w:r>
          </w:p>
        </w:tc>
        <w:tc>
          <w:tcPr>
            <w:tcW w:w="1984"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при вместимости: до 400 мест - 50</w:t>
            </w:r>
          </w:p>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400 - 500 мест - 60</w:t>
            </w:r>
          </w:p>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500 - 600 мест - 50</w:t>
            </w:r>
          </w:p>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600 - 800 мест - 40</w:t>
            </w:r>
          </w:p>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800 - 1100 мест - 33</w:t>
            </w:r>
          </w:p>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1100 - 1500 мест - 21</w:t>
            </w:r>
          </w:p>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1500 - 2000 мест - 17</w:t>
            </w:r>
          </w:p>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 xml:space="preserve">2000 и более - 16, с учетом площади спортивной зоны и здания школы. </w:t>
            </w:r>
          </w:p>
        </w:tc>
        <w:tc>
          <w:tcPr>
            <w:tcW w:w="2495" w:type="dxa"/>
            <w:tcBorders>
              <w:top w:val="single" w:sz="4" w:space="0" w:color="auto"/>
              <w:left w:val="single" w:sz="4" w:space="0" w:color="auto"/>
              <w:bottom w:val="single" w:sz="4" w:space="0" w:color="auto"/>
            </w:tcBorders>
          </w:tcPr>
          <w:p w:rsidR="006365FC" w:rsidRPr="005E075E" w:rsidRDefault="006365FC" w:rsidP="00C15B81">
            <w:pPr>
              <w:ind w:firstLine="34"/>
              <w:rPr>
                <w:rFonts w:ascii="Times New Roman" w:hAnsi="Times New Roman" w:cs="Times New Roman"/>
                <w:sz w:val="24"/>
                <w:szCs w:val="24"/>
                <w:lang w:eastAsia="ru-RU"/>
              </w:rPr>
            </w:pPr>
            <w:r w:rsidRPr="005E075E">
              <w:rPr>
                <w:rFonts w:ascii="Times New Roman" w:hAnsi="Times New Roman" w:cs="Times New Roman"/>
                <w:sz w:val="24"/>
                <w:szCs w:val="24"/>
                <w:lang w:eastAsia="ru-RU"/>
              </w:rPr>
              <w:t xml:space="preserve">уровень охвата школьников: I - XI классов - 100%, X - XI классов - до 20% </w:t>
            </w:r>
          </w:p>
          <w:p w:rsidR="006365FC" w:rsidRPr="005E075E" w:rsidRDefault="006365FC" w:rsidP="00C15B81">
            <w:pPr>
              <w:ind w:firstLine="34"/>
              <w:rPr>
                <w:rFonts w:ascii="Times New Roman" w:hAnsi="Times New Roman" w:cs="Times New Roman"/>
                <w:sz w:val="24"/>
                <w:szCs w:val="24"/>
                <w:lang w:eastAsia="ru-RU"/>
              </w:rPr>
            </w:pPr>
            <w:r w:rsidRPr="005E075E">
              <w:rPr>
                <w:rFonts w:ascii="Times New Roman" w:hAnsi="Times New Roman" w:cs="Times New Roman"/>
                <w:sz w:val="24"/>
                <w:szCs w:val="24"/>
                <w:lang w:eastAsia="ru-RU"/>
              </w:rPr>
              <w:t>Радиус доступности: для учащихся I ступени обучения - не более 2 км пешеходной и не более 15 мин (в одну сторону) транспортной доступности;</w:t>
            </w:r>
          </w:p>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для учащихся II и III ступеней обучения - не более 4 км пешеходной и не более 30 минут (в одну сторону) транспортной доступности. Предельный радиус обслуживания обучающихся II - III ступеней не должен превышать 15 км</w:t>
            </w:r>
          </w:p>
        </w:tc>
      </w:tr>
      <w:tr w:rsidR="006365FC" w:rsidRPr="005E075E">
        <w:trPr>
          <w:trHeight w:val="20"/>
        </w:trPr>
        <w:tc>
          <w:tcPr>
            <w:tcW w:w="2218" w:type="dxa"/>
            <w:tcBorders>
              <w:top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Крытые бассейны для дошкольников</w:t>
            </w:r>
          </w:p>
        </w:tc>
        <w:tc>
          <w:tcPr>
            <w:tcW w:w="970"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1 объект</w:t>
            </w:r>
          </w:p>
        </w:tc>
        <w:tc>
          <w:tcPr>
            <w:tcW w:w="4325" w:type="dxa"/>
            <w:gridSpan w:val="2"/>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по заданию на проектирование</w:t>
            </w:r>
          </w:p>
        </w:tc>
        <w:tc>
          <w:tcPr>
            <w:tcW w:w="2495" w:type="dxa"/>
            <w:tcBorders>
              <w:top w:val="single" w:sz="4" w:space="0" w:color="auto"/>
              <w:left w:val="single" w:sz="4" w:space="0" w:color="auto"/>
              <w:bottom w:val="single" w:sz="4" w:space="0" w:color="auto"/>
            </w:tcBorders>
          </w:tcPr>
          <w:p w:rsidR="006365FC" w:rsidRPr="0050584D" w:rsidRDefault="006365FC" w:rsidP="00C15B81">
            <w:pPr>
              <w:pStyle w:val="a7"/>
              <w:ind w:firstLine="34"/>
              <w:rPr>
                <w:rFonts w:ascii="Times New Roman" w:hAnsi="Times New Roman" w:cs="Times New Roman"/>
              </w:rPr>
            </w:pPr>
          </w:p>
        </w:tc>
      </w:tr>
      <w:tr w:rsidR="006365FC" w:rsidRPr="005E075E">
        <w:trPr>
          <w:trHeight w:val="20"/>
        </w:trPr>
        <w:tc>
          <w:tcPr>
            <w:tcW w:w="2218" w:type="dxa"/>
            <w:tcBorders>
              <w:top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Школы - интернаты</w:t>
            </w:r>
          </w:p>
        </w:tc>
        <w:tc>
          <w:tcPr>
            <w:tcW w:w="970"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1 место</w:t>
            </w:r>
          </w:p>
        </w:tc>
        <w:tc>
          <w:tcPr>
            <w:tcW w:w="2341"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по заданию на проектирование</w:t>
            </w:r>
          </w:p>
        </w:tc>
        <w:tc>
          <w:tcPr>
            <w:tcW w:w="1984"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при вместимости: 200 - 300 мест - 70,</w:t>
            </w:r>
          </w:p>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300 - 500 мест - 65,</w:t>
            </w:r>
          </w:p>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500 и более мест - 45</w:t>
            </w:r>
          </w:p>
        </w:tc>
        <w:tc>
          <w:tcPr>
            <w:tcW w:w="2495" w:type="dxa"/>
            <w:tcBorders>
              <w:top w:val="nil"/>
              <w:left w:val="single" w:sz="4" w:space="0" w:color="auto"/>
              <w:bottom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при размещении на земельном участке школы здания интерната (спального корпуса) площадь земельного участка следует увеличить на 0,2 га</w:t>
            </w:r>
          </w:p>
        </w:tc>
      </w:tr>
      <w:tr w:rsidR="006365FC" w:rsidRPr="005E075E">
        <w:trPr>
          <w:trHeight w:val="20"/>
        </w:trPr>
        <w:tc>
          <w:tcPr>
            <w:tcW w:w="2218" w:type="dxa"/>
            <w:tcBorders>
              <w:top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Учреждения начального профессионального образования</w:t>
            </w:r>
          </w:p>
        </w:tc>
        <w:tc>
          <w:tcPr>
            <w:tcW w:w="970"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1 место</w:t>
            </w:r>
          </w:p>
        </w:tc>
        <w:tc>
          <w:tcPr>
            <w:tcW w:w="2341"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8% общего числа школьников, по заданию на проектирование, с учетом населения города-центра, доли городских округов и городских поселений в системе формирования центра</w:t>
            </w:r>
          </w:p>
        </w:tc>
        <w:tc>
          <w:tcPr>
            <w:tcW w:w="1984"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 xml:space="preserve">по </w:t>
            </w:r>
            <w:hyperlink w:anchor="sub_20" w:history="1">
              <w:r w:rsidRPr="0050584D">
                <w:rPr>
                  <w:rFonts w:ascii="Times New Roman" w:hAnsi="Times New Roman" w:cs="Times New Roman"/>
                </w:rPr>
                <w:t>табл. 5</w:t>
              </w:r>
            </w:hyperlink>
            <w:r w:rsidRPr="0050584D">
              <w:rPr>
                <w:rFonts w:ascii="Times New Roman" w:hAnsi="Times New Roman" w:cs="Times New Roman"/>
              </w:rPr>
              <w:t xml:space="preserve"> Нормативов градостроительного проектирования Краснодарского края</w:t>
            </w:r>
          </w:p>
        </w:tc>
        <w:tc>
          <w:tcPr>
            <w:tcW w:w="2495" w:type="dxa"/>
            <w:tcBorders>
              <w:top w:val="nil"/>
              <w:left w:val="single" w:sz="4" w:space="0" w:color="auto"/>
              <w:bottom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автотрактородромы следует размещать вне селитебной территории</w:t>
            </w:r>
          </w:p>
        </w:tc>
      </w:tr>
      <w:tr w:rsidR="006365FC" w:rsidRPr="005E075E">
        <w:trPr>
          <w:trHeight w:val="20"/>
        </w:trPr>
        <w:tc>
          <w:tcPr>
            <w:tcW w:w="2218" w:type="dxa"/>
            <w:tcBorders>
              <w:top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Внешкольные учреждения</w:t>
            </w:r>
          </w:p>
        </w:tc>
        <w:tc>
          <w:tcPr>
            <w:tcW w:w="970"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1 место</w:t>
            </w:r>
          </w:p>
        </w:tc>
        <w:tc>
          <w:tcPr>
            <w:tcW w:w="2341"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10% от общего числа школьников, в том числе по видам зданий: дворец творчества - 3,3%;</w:t>
            </w:r>
          </w:p>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станция юных техников - 0,9%;</w:t>
            </w:r>
          </w:p>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станция юных натуралистов - 0,4%;</w:t>
            </w:r>
          </w:p>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детско-юношеская спортивная школа - 2,3%;</w:t>
            </w:r>
          </w:p>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детская школа искусств или музыкальная, художественная, хореографическая школа - 2,7%</w:t>
            </w:r>
          </w:p>
        </w:tc>
        <w:tc>
          <w:tcPr>
            <w:tcW w:w="1984"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по заданию на проектирование</w:t>
            </w:r>
          </w:p>
        </w:tc>
        <w:tc>
          <w:tcPr>
            <w:tcW w:w="2495" w:type="dxa"/>
            <w:tcBorders>
              <w:top w:val="nil"/>
              <w:left w:val="single" w:sz="4" w:space="0" w:color="auto"/>
              <w:bottom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допускается предусматривать в зданиях общеобразовательных школ</w:t>
            </w:r>
          </w:p>
        </w:tc>
      </w:tr>
      <w:tr w:rsidR="006365FC" w:rsidRPr="005E075E">
        <w:trPr>
          <w:trHeight w:val="20"/>
        </w:trPr>
        <w:tc>
          <w:tcPr>
            <w:tcW w:w="2218" w:type="dxa"/>
            <w:tcBorders>
              <w:top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Средние специальные учебные заведения, колледжи</w:t>
            </w:r>
          </w:p>
        </w:tc>
        <w:tc>
          <w:tcPr>
            <w:tcW w:w="970"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1 место</w:t>
            </w:r>
          </w:p>
        </w:tc>
        <w:tc>
          <w:tcPr>
            <w:tcW w:w="2341"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 xml:space="preserve">по заданию на проектирование </w:t>
            </w:r>
          </w:p>
        </w:tc>
        <w:tc>
          <w:tcPr>
            <w:tcW w:w="1984"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при вместимости до 300 мест - 75 на 1 место (учащегося);</w:t>
            </w:r>
          </w:p>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от 300 до 900 - 50 - 65;</w:t>
            </w:r>
          </w:p>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от 900 до 1600 - 30 - 40</w:t>
            </w:r>
          </w:p>
        </w:tc>
        <w:tc>
          <w:tcPr>
            <w:tcW w:w="2495" w:type="dxa"/>
            <w:tcBorders>
              <w:top w:val="nil"/>
              <w:left w:val="single" w:sz="4" w:space="0" w:color="auto"/>
              <w:bottom w:val="single" w:sz="4" w:space="0" w:color="auto"/>
            </w:tcBorders>
          </w:tcPr>
          <w:p w:rsidR="006365FC" w:rsidRPr="0050584D" w:rsidRDefault="006365FC" w:rsidP="00C15B81">
            <w:pPr>
              <w:pStyle w:val="a8"/>
              <w:ind w:firstLine="34"/>
              <w:rPr>
                <w:rFonts w:ascii="Times New Roman" w:hAnsi="Times New Roman" w:cs="Times New Roman"/>
              </w:rPr>
            </w:pPr>
          </w:p>
        </w:tc>
      </w:tr>
      <w:tr w:rsidR="006365FC" w:rsidRPr="005E075E">
        <w:trPr>
          <w:trHeight w:val="20"/>
        </w:trPr>
        <w:tc>
          <w:tcPr>
            <w:tcW w:w="10008" w:type="dxa"/>
            <w:gridSpan w:val="5"/>
            <w:tcBorders>
              <w:top w:val="single" w:sz="4" w:space="0" w:color="auto"/>
              <w:bottom w:val="single" w:sz="4" w:space="0" w:color="auto"/>
            </w:tcBorders>
          </w:tcPr>
          <w:p w:rsidR="006365FC" w:rsidRPr="0050584D" w:rsidRDefault="006365FC" w:rsidP="00C15B81">
            <w:pPr>
              <w:pStyle w:val="a8"/>
              <w:ind w:firstLine="34"/>
              <w:rPr>
                <w:rFonts w:ascii="Times New Roman" w:hAnsi="Times New Roman" w:cs="Times New Roman"/>
                <w:b/>
                <w:bCs/>
              </w:rPr>
            </w:pPr>
            <w:r w:rsidRPr="0050584D">
              <w:rPr>
                <w:rFonts w:ascii="Times New Roman" w:hAnsi="Times New Roman" w:cs="Times New Roman"/>
                <w:b/>
                <w:bCs/>
              </w:rPr>
              <w:t>Учреждения здравоохранения и социального обслуживания</w:t>
            </w:r>
          </w:p>
        </w:tc>
      </w:tr>
      <w:tr w:rsidR="006365FC" w:rsidRPr="005E075E">
        <w:trPr>
          <w:trHeight w:val="20"/>
        </w:trPr>
        <w:tc>
          <w:tcPr>
            <w:tcW w:w="2218" w:type="dxa"/>
            <w:tcBorders>
              <w:top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Стационары всех типов для взрослых с вспомогательными зданиями и сооружениями</w:t>
            </w:r>
          </w:p>
        </w:tc>
        <w:tc>
          <w:tcPr>
            <w:tcW w:w="970"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1 койка</w:t>
            </w:r>
          </w:p>
        </w:tc>
        <w:tc>
          <w:tcPr>
            <w:tcW w:w="2341"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по заданию на проектирование</w:t>
            </w:r>
          </w:p>
        </w:tc>
        <w:tc>
          <w:tcPr>
            <w:tcW w:w="1984"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при вместимости: до 50 коек - 300;</w:t>
            </w:r>
          </w:p>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50 - 100 коек - 300 - 200;</w:t>
            </w:r>
          </w:p>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100 - 200 коек - 200 - 140;</w:t>
            </w:r>
          </w:p>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200 - 400 коек - 140 - 100;</w:t>
            </w:r>
          </w:p>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400 - 800 коек - 100 - 80;</w:t>
            </w:r>
          </w:p>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800 - 1000 коек - 80 - 60;</w:t>
            </w:r>
          </w:p>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 xml:space="preserve">свыше 1000 коек - 60. </w:t>
            </w:r>
          </w:p>
        </w:tc>
        <w:tc>
          <w:tcPr>
            <w:tcW w:w="2495" w:type="dxa"/>
            <w:tcBorders>
              <w:top w:val="nil"/>
              <w:left w:val="single" w:sz="4" w:space="0" w:color="auto"/>
              <w:bottom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 xml:space="preserve">норму для детей на 1 койку следует принимать с коэффициентом 1,5. Число коек (врачебных и акушерских) для беременных женщин и рожениц рекомендуется при условии их выделения из общего числа коек стационаров - 0,85 коек на 1 тыс. жителей (в расчете на женщин в возрасте 15 - 49 лет). </w:t>
            </w:r>
          </w:p>
        </w:tc>
      </w:tr>
      <w:tr w:rsidR="006365FC" w:rsidRPr="005E075E">
        <w:trPr>
          <w:trHeight w:val="20"/>
        </w:trPr>
        <w:tc>
          <w:tcPr>
            <w:tcW w:w="2218" w:type="dxa"/>
            <w:tcBorders>
              <w:top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Детские дома - интернаты (от 4 до 14 лет)</w:t>
            </w:r>
          </w:p>
        </w:tc>
        <w:tc>
          <w:tcPr>
            <w:tcW w:w="970"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1 койка</w:t>
            </w:r>
          </w:p>
        </w:tc>
        <w:tc>
          <w:tcPr>
            <w:tcW w:w="2341"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rPr>
                <w:rFonts w:ascii="Times New Roman" w:hAnsi="Times New Roman" w:cs="Times New Roman"/>
              </w:rPr>
            </w:pPr>
            <w:r w:rsidRPr="0050584D">
              <w:rPr>
                <w:rFonts w:ascii="Times New Roman" w:hAnsi="Times New Roman" w:cs="Times New Roman"/>
              </w:rPr>
              <w:t>по заданию на проектирование</w:t>
            </w:r>
          </w:p>
        </w:tc>
        <w:tc>
          <w:tcPr>
            <w:tcW w:w="1984"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по заданию на проектирование</w:t>
            </w:r>
          </w:p>
        </w:tc>
        <w:tc>
          <w:tcPr>
            <w:tcW w:w="2495" w:type="dxa"/>
            <w:vMerge w:val="restart"/>
            <w:tcBorders>
              <w:top w:val="nil"/>
              <w:left w:val="single" w:sz="4" w:space="0" w:color="auto"/>
              <w:bottom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нормы расчета учреждений социального обеспечения следует уточнять в зависимости от социально-демографических особенностей</w:t>
            </w:r>
          </w:p>
        </w:tc>
      </w:tr>
      <w:tr w:rsidR="006365FC" w:rsidRPr="005E075E">
        <w:trPr>
          <w:trHeight w:val="20"/>
        </w:trPr>
        <w:tc>
          <w:tcPr>
            <w:tcW w:w="2218" w:type="dxa"/>
            <w:tcBorders>
              <w:top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Психоневрологические и наркологические интернаты (с 18 лет)</w:t>
            </w:r>
          </w:p>
        </w:tc>
        <w:tc>
          <w:tcPr>
            <w:tcW w:w="970"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1 койка</w:t>
            </w:r>
          </w:p>
        </w:tc>
        <w:tc>
          <w:tcPr>
            <w:tcW w:w="2341"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rPr>
                <w:rFonts w:ascii="Times New Roman" w:hAnsi="Times New Roman" w:cs="Times New Roman"/>
              </w:rPr>
            </w:pPr>
            <w:r w:rsidRPr="0050584D">
              <w:rPr>
                <w:rFonts w:ascii="Times New Roman" w:hAnsi="Times New Roman" w:cs="Times New Roman"/>
              </w:rPr>
              <w:t>по заданию на проектирование</w:t>
            </w:r>
          </w:p>
        </w:tc>
        <w:tc>
          <w:tcPr>
            <w:tcW w:w="1984"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при вместимости, коек: до 200 - 125;</w:t>
            </w:r>
          </w:p>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свыше 200 до 400 - 100;</w:t>
            </w:r>
          </w:p>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свыше 400 до 600 - 80</w:t>
            </w:r>
          </w:p>
        </w:tc>
        <w:tc>
          <w:tcPr>
            <w:tcW w:w="2495" w:type="dxa"/>
            <w:vMerge/>
            <w:tcBorders>
              <w:top w:val="nil"/>
              <w:left w:val="single" w:sz="4" w:space="0" w:color="auto"/>
              <w:bottom w:val="single" w:sz="4" w:space="0" w:color="auto"/>
            </w:tcBorders>
          </w:tcPr>
          <w:p w:rsidR="006365FC" w:rsidRPr="0050584D" w:rsidRDefault="006365FC" w:rsidP="00C15B81">
            <w:pPr>
              <w:pStyle w:val="a7"/>
              <w:ind w:firstLine="34"/>
              <w:rPr>
                <w:rFonts w:ascii="Times New Roman" w:hAnsi="Times New Roman" w:cs="Times New Roman"/>
              </w:rPr>
            </w:pPr>
          </w:p>
        </w:tc>
      </w:tr>
      <w:tr w:rsidR="006365FC" w:rsidRPr="005E075E">
        <w:trPr>
          <w:trHeight w:val="20"/>
        </w:trPr>
        <w:tc>
          <w:tcPr>
            <w:tcW w:w="2218" w:type="dxa"/>
            <w:tcBorders>
              <w:top w:val="single" w:sz="4" w:space="0" w:color="auto"/>
              <w:bottom w:val="nil"/>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 xml:space="preserve">Амбулаторно-поликлиническая сеть, диспансеры без стационара </w:t>
            </w:r>
          </w:p>
        </w:tc>
        <w:tc>
          <w:tcPr>
            <w:tcW w:w="970"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1 посещение в смену</w:t>
            </w:r>
          </w:p>
        </w:tc>
        <w:tc>
          <w:tcPr>
            <w:tcW w:w="2341" w:type="dxa"/>
            <w:tcBorders>
              <w:top w:val="single" w:sz="4" w:space="0" w:color="auto"/>
              <w:left w:val="single" w:sz="4" w:space="0" w:color="auto"/>
              <w:bottom w:val="nil"/>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по заданию на проектирование , с учетом системы расселения возможна сельская амбулатория 20% общего норматива</w:t>
            </w:r>
          </w:p>
        </w:tc>
        <w:tc>
          <w:tcPr>
            <w:tcW w:w="1984" w:type="dxa"/>
            <w:tcBorders>
              <w:top w:val="single" w:sz="4" w:space="0" w:color="auto"/>
              <w:left w:val="single" w:sz="4" w:space="0" w:color="auto"/>
              <w:bottom w:val="nil"/>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0,1 га на 100 посещений в смену, но не менее 0,3 га на объект</w:t>
            </w:r>
          </w:p>
        </w:tc>
        <w:tc>
          <w:tcPr>
            <w:tcW w:w="2495" w:type="dxa"/>
            <w:vMerge w:val="restart"/>
            <w:tcBorders>
              <w:top w:val="single" w:sz="4" w:space="0" w:color="auto"/>
              <w:lef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Радиус обслуживания не более 30 минут пешеходно-транспортной доступности</w:t>
            </w:r>
          </w:p>
        </w:tc>
      </w:tr>
      <w:tr w:rsidR="006365FC" w:rsidRPr="005E075E">
        <w:trPr>
          <w:trHeight w:val="20"/>
        </w:trPr>
        <w:tc>
          <w:tcPr>
            <w:tcW w:w="2218" w:type="dxa"/>
            <w:tcBorders>
              <w:top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Фельдшерские или фельдшерско-акушерские пункты</w:t>
            </w:r>
          </w:p>
        </w:tc>
        <w:tc>
          <w:tcPr>
            <w:tcW w:w="970"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1 объект</w:t>
            </w:r>
          </w:p>
        </w:tc>
        <w:tc>
          <w:tcPr>
            <w:tcW w:w="2341"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по заданию на проектирование</w:t>
            </w:r>
          </w:p>
        </w:tc>
        <w:tc>
          <w:tcPr>
            <w:tcW w:w="1984"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0,2 га</w:t>
            </w:r>
          </w:p>
        </w:tc>
        <w:tc>
          <w:tcPr>
            <w:tcW w:w="2495" w:type="dxa"/>
            <w:vMerge/>
            <w:tcBorders>
              <w:left w:val="single" w:sz="4" w:space="0" w:color="auto"/>
              <w:bottom w:val="single" w:sz="4" w:space="0" w:color="auto"/>
            </w:tcBorders>
          </w:tcPr>
          <w:p w:rsidR="006365FC" w:rsidRPr="0050584D" w:rsidRDefault="006365FC" w:rsidP="00C15B81">
            <w:pPr>
              <w:pStyle w:val="a8"/>
              <w:ind w:firstLine="34"/>
              <w:rPr>
                <w:rFonts w:ascii="Times New Roman" w:hAnsi="Times New Roman" w:cs="Times New Roman"/>
              </w:rPr>
            </w:pPr>
          </w:p>
        </w:tc>
      </w:tr>
      <w:tr w:rsidR="006365FC" w:rsidRPr="005E075E">
        <w:trPr>
          <w:trHeight w:val="20"/>
        </w:trPr>
        <w:tc>
          <w:tcPr>
            <w:tcW w:w="2218" w:type="dxa"/>
            <w:tcBorders>
              <w:top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Выдвижные пункты медицинской помощи</w:t>
            </w:r>
          </w:p>
        </w:tc>
        <w:tc>
          <w:tcPr>
            <w:tcW w:w="970"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1 автомобиль</w:t>
            </w:r>
          </w:p>
        </w:tc>
        <w:tc>
          <w:tcPr>
            <w:tcW w:w="2341"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0,2</w:t>
            </w:r>
          </w:p>
        </w:tc>
        <w:tc>
          <w:tcPr>
            <w:tcW w:w="1984"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0,05 га на 1 автомобиль, но не менее 0,1 га</w:t>
            </w:r>
          </w:p>
        </w:tc>
        <w:tc>
          <w:tcPr>
            <w:tcW w:w="2495" w:type="dxa"/>
            <w:tcBorders>
              <w:top w:val="nil"/>
              <w:left w:val="single" w:sz="4" w:space="0" w:color="auto"/>
              <w:bottom w:val="single" w:sz="4" w:space="0" w:color="auto"/>
            </w:tcBorders>
          </w:tcPr>
          <w:p w:rsidR="006365FC" w:rsidRPr="0050584D" w:rsidRDefault="006365FC" w:rsidP="00C15B81">
            <w:pPr>
              <w:pStyle w:val="a7"/>
              <w:ind w:firstLine="34"/>
              <w:rPr>
                <w:rFonts w:ascii="Times New Roman" w:hAnsi="Times New Roman" w:cs="Times New Roman"/>
              </w:rPr>
            </w:pPr>
          </w:p>
        </w:tc>
      </w:tr>
      <w:tr w:rsidR="006365FC" w:rsidRPr="005E075E">
        <w:trPr>
          <w:trHeight w:val="20"/>
        </w:trPr>
        <w:tc>
          <w:tcPr>
            <w:tcW w:w="2218" w:type="dxa"/>
            <w:tcBorders>
              <w:top w:val="single" w:sz="4" w:space="0" w:color="auto"/>
              <w:bottom w:val="nil"/>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Аптеки групп:</w:t>
            </w:r>
          </w:p>
        </w:tc>
        <w:tc>
          <w:tcPr>
            <w:tcW w:w="970" w:type="dxa"/>
            <w:vMerge w:val="restart"/>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1 объект</w:t>
            </w:r>
          </w:p>
        </w:tc>
        <w:tc>
          <w:tcPr>
            <w:tcW w:w="2341" w:type="dxa"/>
            <w:vMerge w:val="restart"/>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по заданию на проектирование</w:t>
            </w:r>
          </w:p>
        </w:tc>
        <w:tc>
          <w:tcPr>
            <w:tcW w:w="1984" w:type="dxa"/>
            <w:tcBorders>
              <w:top w:val="single" w:sz="4" w:space="0" w:color="auto"/>
              <w:left w:val="single" w:sz="4" w:space="0" w:color="auto"/>
              <w:bottom w:val="nil"/>
              <w:right w:val="single" w:sz="4" w:space="0" w:color="auto"/>
            </w:tcBorders>
          </w:tcPr>
          <w:p w:rsidR="006365FC" w:rsidRPr="0050584D" w:rsidRDefault="006365FC" w:rsidP="00C15B81">
            <w:pPr>
              <w:pStyle w:val="a7"/>
              <w:ind w:firstLine="34"/>
              <w:rPr>
                <w:rFonts w:ascii="Times New Roman" w:hAnsi="Times New Roman" w:cs="Times New Roman"/>
              </w:rPr>
            </w:pPr>
          </w:p>
        </w:tc>
        <w:tc>
          <w:tcPr>
            <w:tcW w:w="2495" w:type="dxa"/>
            <w:vMerge w:val="restart"/>
            <w:tcBorders>
              <w:top w:val="nil"/>
              <w:left w:val="single" w:sz="4" w:space="0" w:color="auto"/>
              <w:bottom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возможно встроенно-пристроенные, как правило, при амбулаториях и фельдшерско-акушерских пунктах. Радиус обслуживания не более 30 минут пешеходно-транспортной доступности</w:t>
            </w:r>
          </w:p>
        </w:tc>
      </w:tr>
      <w:tr w:rsidR="006365FC" w:rsidRPr="005E075E">
        <w:trPr>
          <w:trHeight w:val="20"/>
        </w:trPr>
        <w:tc>
          <w:tcPr>
            <w:tcW w:w="2218" w:type="dxa"/>
            <w:tcBorders>
              <w:top w:val="nil"/>
              <w:bottom w:val="nil"/>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I - II</w:t>
            </w:r>
          </w:p>
        </w:tc>
        <w:tc>
          <w:tcPr>
            <w:tcW w:w="970" w:type="dxa"/>
            <w:vMerge/>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rPr>
                <w:rFonts w:ascii="Times New Roman" w:hAnsi="Times New Roman" w:cs="Times New Roman"/>
              </w:rPr>
            </w:pPr>
          </w:p>
        </w:tc>
        <w:tc>
          <w:tcPr>
            <w:tcW w:w="2341" w:type="dxa"/>
            <w:vMerge/>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rPr>
                <w:rFonts w:ascii="Times New Roman" w:hAnsi="Times New Roman" w:cs="Times New Roman"/>
              </w:rPr>
            </w:pPr>
          </w:p>
        </w:tc>
        <w:tc>
          <w:tcPr>
            <w:tcW w:w="1984" w:type="dxa"/>
            <w:tcBorders>
              <w:top w:val="nil"/>
              <w:left w:val="single" w:sz="4" w:space="0" w:color="auto"/>
              <w:bottom w:val="nil"/>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0,3 га</w:t>
            </w:r>
          </w:p>
        </w:tc>
        <w:tc>
          <w:tcPr>
            <w:tcW w:w="2495" w:type="dxa"/>
            <w:vMerge/>
            <w:tcBorders>
              <w:top w:val="nil"/>
              <w:left w:val="single" w:sz="4" w:space="0" w:color="auto"/>
              <w:bottom w:val="single" w:sz="4" w:space="0" w:color="auto"/>
            </w:tcBorders>
          </w:tcPr>
          <w:p w:rsidR="006365FC" w:rsidRPr="0050584D" w:rsidRDefault="006365FC" w:rsidP="00C15B81">
            <w:pPr>
              <w:pStyle w:val="a7"/>
              <w:ind w:firstLine="34"/>
              <w:rPr>
                <w:rFonts w:ascii="Times New Roman" w:hAnsi="Times New Roman" w:cs="Times New Roman"/>
              </w:rPr>
            </w:pPr>
          </w:p>
        </w:tc>
      </w:tr>
      <w:tr w:rsidR="006365FC" w:rsidRPr="005E075E">
        <w:trPr>
          <w:trHeight w:val="20"/>
        </w:trPr>
        <w:tc>
          <w:tcPr>
            <w:tcW w:w="2218" w:type="dxa"/>
            <w:tcBorders>
              <w:top w:val="nil"/>
              <w:bottom w:val="nil"/>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III - V</w:t>
            </w:r>
          </w:p>
        </w:tc>
        <w:tc>
          <w:tcPr>
            <w:tcW w:w="970" w:type="dxa"/>
            <w:vMerge/>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rPr>
                <w:rFonts w:ascii="Times New Roman" w:hAnsi="Times New Roman" w:cs="Times New Roman"/>
              </w:rPr>
            </w:pPr>
          </w:p>
        </w:tc>
        <w:tc>
          <w:tcPr>
            <w:tcW w:w="2341" w:type="dxa"/>
            <w:vMerge/>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rPr>
                <w:rFonts w:ascii="Times New Roman" w:hAnsi="Times New Roman" w:cs="Times New Roman"/>
              </w:rPr>
            </w:pPr>
          </w:p>
        </w:tc>
        <w:tc>
          <w:tcPr>
            <w:tcW w:w="1984" w:type="dxa"/>
            <w:tcBorders>
              <w:top w:val="nil"/>
              <w:left w:val="single" w:sz="4" w:space="0" w:color="auto"/>
              <w:bottom w:val="nil"/>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0,25 га</w:t>
            </w:r>
          </w:p>
        </w:tc>
        <w:tc>
          <w:tcPr>
            <w:tcW w:w="2495" w:type="dxa"/>
            <w:vMerge/>
            <w:tcBorders>
              <w:top w:val="nil"/>
              <w:left w:val="single" w:sz="4" w:space="0" w:color="auto"/>
              <w:bottom w:val="single" w:sz="4" w:space="0" w:color="auto"/>
            </w:tcBorders>
          </w:tcPr>
          <w:p w:rsidR="006365FC" w:rsidRPr="0050584D" w:rsidRDefault="006365FC" w:rsidP="00C15B81">
            <w:pPr>
              <w:pStyle w:val="a7"/>
              <w:ind w:firstLine="34"/>
              <w:rPr>
                <w:rFonts w:ascii="Times New Roman" w:hAnsi="Times New Roman" w:cs="Times New Roman"/>
              </w:rPr>
            </w:pPr>
          </w:p>
        </w:tc>
      </w:tr>
      <w:tr w:rsidR="006365FC" w:rsidRPr="005E075E">
        <w:trPr>
          <w:trHeight w:val="20"/>
        </w:trPr>
        <w:tc>
          <w:tcPr>
            <w:tcW w:w="2218" w:type="dxa"/>
            <w:tcBorders>
              <w:top w:val="nil"/>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VI - VIII</w:t>
            </w:r>
          </w:p>
        </w:tc>
        <w:tc>
          <w:tcPr>
            <w:tcW w:w="970" w:type="dxa"/>
            <w:vMerge/>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rPr>
                <w:rFonts w:ascii="Times New Roman" w:hAnsi="Times New Roman" w:cs="Times New Roman"/>
              </w:rPr>
            </w:pPr>
          </w:p>
        </w:tc>
        <w:tc>
          <w:tcPr>
            <w:tcW w:w="2341" w:type="dxa"/>
            <w:vMerge/>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rPr>
                <w:rFonts w:ascii="Times New Roman" w:hAnsi="Times New Roman" w:cs="Times New Roman"/>
              </w:rPr>
            </w:pPr>
          </w:p>
        </w:tc>
        <w:tc>
          <w:tcPr>
            <w:tcW w:w="1984" w:type="dxa"/>
            <w:tcBorders>
              <w:top w:val="nil"/>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0,2 га</w:t>
            </w:r>
          </w:p>
        </w:tc>
        <w:tc>
          <w:tcPr>
            <w:tcW w:w="2495" w:type="dxa"/>
            <w:vMerge/>
            <w:tcBorders>
              <w:top w:val="nil"/>
              <w:left w:val="single" w:sz="4" w:space="0" w:color="auto"/>
              <w:bottom w:val="single" w:sz="4" w:space="0" w:color="auto"/>
            </w:tcBorders>
          </w:tcPr>
          <w:p w:rsidR="006365FC" w:rsidRPr="0050584D" w:rsidRDefault="006365FC" w:rsidP="00C15B81">
            <w:pPr>
              <w:pStyle w:val="a7"/>
              <w:ind w:firstLine="34"/>
              <w:rPr>
                <w:rFonts w:ascii="Times New Roman" w:hAnsi="Times New Roman" w:cs="Times New Roman"/>
              </w:rPr>
            </w:pPr>
          </w:p>
        </w:tc>
      </w:tr>
      <w:tr w:rsidR="006365FC" w:rsidRPr="005E075E">
        <w:trPr>
          <w:trHeight w:val="20"/>
        </w:trPr>
        <w:tc>
          <w:tcPr>
            <w:tcW w:w="2218" w:type="dxa"/>
            <w:tcBorders>
              <w:top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Молочные кухни (для детей до 1 года)</w:t>
            </w:r>
          </w:p>
        </w:tc>
        <w:tc>
          <w:tcPr>
            <w:tcW w:w="970"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Порций в сутки на 1 ребенка</w:t>
            </w:r>
          </w:p>
        </w:tc>
        <w:tc>
          <w:tcPr>
            <w:tcW w:w="2341"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4</w:t>
            </w:r>
          </w:p>
        </w:tc>
        <w:tc>
          <w:tcPr>
            <w:tcW w:w="1984"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0,015 га на 1 тыс. порций в сутки, но не менее 0,15 га</w:t>
            </w:r>
          </w:p>
        </w:tc>
        <w:tc>
          <w:tcPr>
            <w:tcW w:w="2495" w:type="dxa"/>
            <w:tcBorders>
              <w:top w:val="nil"/>
              <w:left w:val="single" w:sz="4" w:space="0" w:color="auto"/>
              <w:bottom w:val="single" w:sz="4" w:space="0" w:color="auto"/>
            </w:tcBorders>
          </w:tcPr>
          <w:p w:rsidR="006365FC" w:rsidRPr="0050584D" w:rsidRDefault="006365FC" w:rsidP="00C15B81">
            <w:pPr>
              <w:pStyle w:val="a7"/>
              <w:ind w:firstLine="34"/>
              <w:rPr>
                <w:rFonts w:ascii="Times New Roman" w:hAnsi="Times New Roman" w:cs="Times New Roman"/>
              </w:rPr>
            </w:pPr>
            <w:r w:rsidRPr="0050584D">
              <w:rPr>
                <w:rFonts w:ascii="Times New Roman" w:hAnsi="Times New Roman" w:cs="Times New Roman"/>
              </w:rPr>
              <w:t>Радиус обслуживания не более 30 минут пешеходно-транспортной доступности</w:t>
            </w:r>
          </w:p>
        </w:tc>
      </w:tr>
      <w:tr w:rsidR="006365FC" w:rsidRPr="005E075E">
        <w:trPr>
          <w:trHeight w:val="20"/>
        </w:trPr>
        <w:tc>
          <w:tcPr>
            <w:tcW w:w="2218" w:type="dxa"/>
            <w:tcBorders>
              <w:top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Раздаточные пункты молочных кухонь (для детей до 1 года)</w:t>
            </w:r>
          </w:p>
        </w:tc>
        <w:tc>
          <w:tcPr>
            <w:tcW w:w="970"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кв. м общей площади на 1 ребенка</w:t>
            </w:r>
          </w:p>
        </w:tc>
        <w:tc>
          <w:tcPr>
            <w:tcW w:w="2341"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0,3</w:t>
            </w:r>
          </w:p>
        </w:tc>
        <w:tc>
          <w:tcPr>
            <w:tcW w:w="1984"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по заданию на проектирование</w:t>
            </w:r>
          </w:p>
        </w:tc>
        <w:tc>
          <w:tcPr>
            <w:tcW w:w="2495" w:type="dxa"/>
            <w:tcBorders>
              <w:top w:val="nil"/>
              <w:left w:val="single" w:sz="4" w:space="0" w:color="auto"/>
              <w:bottom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Встроенные. Радиус обслуживания не более 30 минут пешеходно-транспортной доступности</w:t>
            </w:r>
          </w:p>
        </w:tc>
      </w:tr>
      <w:tr w:rsidR="006365FC" w:rsidRPr="005E075E">
        <w:trPr>
          <w:trHeight w:val="20"/>
        </w:trPr>
        <w:tc>
          <w:tcPr>
            <w:tcW w:w="2218" w:type="dxa"/>
            <w:tcBorders>
              <w:top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Центр социального обслуживания пожилых граждан и инвалидов</w:t>
            </w:r>
          </w:p>
        </w:tc>
        <w:tc>
          <w:tcPr>
            <w:tcW w:w="970"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1 центр</w:t>
            </w:r>
          </w:p>
        </w:tc>
        <w:tc>
          <w:tcPr>
            <w:tcW w:w="4325" w:type="dxa"/>
            <w:gridSpan w:val="2"/>
            <w:vMerge w:val="restart"/>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по заданию на проектирование</w:t>
            </w:r>
          </w:p>
        </w:tc>
        <w:tc>
          <w:tcPr>
            <w:tcW w:w="2495" w:type="dxa"/>
            <w:vMerge w:val="restart"/>
            <w:tcBorders>
              <w:top w:val="nil"/>
              <w:left w:val="single" w:sz="4" w:space="0" w:color="auto"/>
              <w:bottom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возможно встроенно-пристроенные, 1 центр на жилой район</w:t>
            </w:r>
          </w:p>
        </w:tc>
      </w:tr>
      <w:tr w:rsidR="006365FC" w:rsidRPr="005E075E">
        <w:trPr>
          <w:trHeight w:val="20"/>
        </w:trPr>
        <w:tc>
          <w:tcPr>
            <w:tcW w:w="2218" w:type="dxa"/>
            <w:tcBorders>
              <w:top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Центр социальной помощи семье и детям</w:t>
            </w:r>
          </w:p>
        </w:tc>
        <w:tc>
          <w:tcPr>
            <w:tcW w:w="970"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1 центр</w:t>
            </w:r>
          </w:p>
        </w:tc>
        <w:tc>
          <w:tcPr>
            <w:tcW w:w="4325" w:type="dxa"/>
            <w:gridSpan w:val="2"/>
            <w:vMerge/>
            <w:tcBorders>
              <w:top w:val="nil"/>
              <w:left w:val="single" w:sz="4" w:space="0" w:color="auto"/>
              <w:bottom w:val="single" w:sz="4" w:space="0" w:color="auto"/>
              <w:right w:val="single" w:sz="4" w:space="0" w:color="auto"/>
            </w:tcBorders>
          </w:tcPr>
          <w:p w:rsidR="006365FC" w:rsidRPr="0050584D" w:rsidRDefault="006365FC" w:rsidP="00C15B81">
            <w:pPr>
              <w:pStyle w:val="a7"/>
              <w:ind w:firstLine="34"/>
              <w:rPr>
                <w:rFonts w:ascii="Times New Roman" w:hAnsi="Times New Roman" w:cs="Times New Roman"/>
              </w:rPr>
            </w:pPr>
          </w:p>
        </w:tc>
        <w:tc>
          <w:tcPr>
            <w:tcW w:w="2495" w:type="dxa"/>
            <w:vMerge/>
            <w:tcBorders>
              <w:top w:val="nil"/>
              <w:left w:val="single" w:sz="4" w:space="0" w:color="auto"/>
              <w:bottom w:val="single" w:sz="4" w:space="0" w:color="auto"/>
            </w:tcBorders>
          </w:tcPr>
          <w:p w:rsidR="006365FC" w:rsidRPr="0050584D" w:rsidRDefault="006365FC" w:rsidP="00C15B81">
            <w:pPr>
              <w:pStyle w:val="a7"/>
              <w:ind w:firstLine="34"/>
              <w:rPr>
                <w:rFonts w:ascii="Times New Roman" w:hAnsi="Times New Roman" w:cs="Times New Roman"/>
              </w:rPr>
            </w:pPr>
          </w:p>
        </w:tc>
      </w:tr>
      <w:tr w:rsidR="006365FC" w:rsidRPr="005E075E">
        <w:trPr>
          <w:trHeight w:val="20"/>
        </w:trPr>
        <w:tc>
          <w:tcPr>
            <w:tcW w:w="10008" w:type="dxa"/>
            <w:gridSpan w:val="5"/>
            <w:tcBorders>
              <w:top w:val="single" w:sz="4" w:space="0" w:color="auto"/>
              <w:bottom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b/>
                <w:bCs/>
              </w:rPr>
              <w:t>Учреждения культуры и искусства</w:t>
            </w:r>
          </w:p>
        </w:tc>
      </w:tr>
      <w:tr w:rsidR="006365FC" w:rsidRPr="005E075E">
        <w:trPr>
          <w:trHeight w:val="20"/>
        </w:trPr>
        <w:tc>
          <w:tcPr>
            <w:tcW w:w="2218" w:type="dxa"/>
            <w:tcBorders>
              <w:top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Помещения для культурно - массовой, воспитательной работы, досуга и любительской деятельности</w:t>
            </w:r>
          </w:p>
        </w:tc>
        <w:tc>
          <w:tcPr>
            <w:tcW w:w="970"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кв. м общей площади</w:t>
            </w:r>
          </w:p>
        </w:tc>
        <w:tc>
          <w:tcPr>
            <w:tcW w:w="2341"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50 - 60</w:t>
            </w:r>
          </w:p>
        </w:tc>
        <w:tc>
          <w:tcPr>
            <w:tcW w:w="1984"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по заданию на проектирование. Допускаются встроенные</w:t>
            </w:r>
          </w:p>
        </w:tc>
        <w:tc>
          <w:tcPr>
            <w:tcW w:w="2495" w:type="dxa"/>
            <w:tcBorders>
              <w:top w:val="nil"/>
              <w:left w:val="single" w:sz="4" w:space="0" w:color="auto"/>
              <w:bottom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рекомендуется формировать единые комплексы для организации культурно-массовой, физкультурно-оздоровительной и воспитательной работы</w:t>
            </w:r>
          </w:p>
        </w:tc>
      </w:tr>
      <w:tr w:rsidR="006365FC" w:rsidRPr="005E075E">
        <w:trPr>
          <w:trHeight w:val="20"/>
        </w:trPr>
        <w:tc>
          <w:tcPr>
            <w:tcW w:w="2218" w:type="dxa"/>
            <w:tcBorders>
              <w:top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Танцевальные залы</w:t>
            </w:r>
          </w:p>
        </w:tc>
        <w:tc>
          <w:tcPr>
            <w:tcW w:w="970"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1 место</w:t>
            </w:r>
          </w:p>
        </w:tc>
        <w:tc>
          <w:tcPr>
            <w:tcW w:w="2341"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6</w:t>
            </w:r>
          </w:p>
        </w:tc>
        <w:tc>
          <w:tcPr>
            <w:tcW w:w="1984"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по заданию на проектирование</w:t>
            </w:r>
          </w:p>
        </w:tc>
        <w:tc>
          <w:tcPr>
            <w:tcW w:w="2495" w:type="dxa"/>
            <w:vMerge w:val="restart"/>
            <w:tcBorders>
              <w:top w:val="nil"/>
              <w:left w:val="single" w:sz="4" w:space="0" w:color="auto"/>
              <w:bottom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 xml:space="preserve">для использования учащимися и населением (с суммированием нормативов) в пределах пешеходной доступности не более 500 м. </w:t>
            </w:r>
          </w:p>
        </w:tc>
      </w:tr>
      <w:tr w:rsidR="006365FC" w:rsidRPr="005E075E">
        <w:trPr>
          <w:trHeight w:val="20"/>
        </w:trPr>
        <w:tc>
          <w:tcPr>
            <w:tcW w:w="2218" w:type="dxa"/>
            <w:tcBorders>
              <w:top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Клубы</w:t>
            </w:r>
          </w:p>
        </w:tc>
        <w:tc>
          <w:tcPr>
            <w:tcW w:w="970"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1 место</w:t>
            </w:r>
          </w:p>
        </w:tc>
        <w:tc>
          <w:tcPr>
            <w:tcW w:w="2341"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80</w:t>
            </w:r>
          </w:p>
        </w:tc>
        <w:tc>
          <w:tcPr>
            <w:tcW w:w="1984"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по заданию на проектирование</w:t>
            </w:r>
          </w:p>
        </w:tc>
        <w:tc>
          <w:tcPr>
            <w:tcW w:w="2495" w:type="dxa"/>
            <w:vMerge/>
            <w:tcBorders>
              <w:top w:val="nil"/>
              <w:left w:val="single" w:sz="4" w:space="0" w:color="auto"/>
              <w:bottom w:val="nil"/>
            </w:tcBorders>
          </w:tcPr>
          <w:p w:rsidR="006365FC" w:rsidRPr="0050584D" w:rsidRDefault="006365FC" w:rsidP="00C15B81">
            <w:pPr>
              <w:pStyle w:val="a7"/>
              <w:ind w:firstLine="34"/>
              <w:rPr>
                <w:rFonts w:ascii="Times New Roman" w:hAnsi="Times New Roman" w:cs="Times New Roman"/>
              </w:rPr>
            </w:pPr>
          </w:p>
        </w:tc>
      </w:tr>
      <w:tr w:rsidR="006365FC" w:rsidRPr="005E075E">
        <w:trPr>
          <w:trHeight w:val="20"/>
        </w:trPr>
        <w:tc>
          <w:tcPr>
            <w:tcW w:w="2218" w:type="dxa"/>
            <w:tcBorders>
              <w:top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Кинотеатры</w:t>
            </w:r>
          </w:p>
        </w:tc>
        <w:tc>
          <w:tcPr>
            <w:tcW w:w="970"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1 место</w:t>
            </w:r>
          </w:p>
        </w:tc>
        <w:tc>
          <w:tcPr>
            <w:tcW w:w="2341"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30</w:t>
            </w:r>
          </w:p>
        </w:tc>
        <w:tc>
          <w:tcPr>
            <w:tcW w:w="1984"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по заданию на проектирование</w:t>
            </w:r>
          </w:p>
        </w:tc>
        <w:tc>
          <w:tcPr>
            <w:tcW w:w="2495" w:type="dxa"/>
            <w:vMerge/>
            <w:tcBorders>
              <w:top w:val="nil"/>
              <w:left w:val="single" w:sz="4" w:space="0" w:color="auto"/>
              <w:bottom w:val="nil"/>
            </w:tcBorders>
          </w:tcPr>
          <w:p w:rsidR="006365FC" w:rsidRPr="0050584D" w:rsidRDefault="006365FC" w:rsidP="00C15B81">
            <w:pPr>
              <w:pStyle w:val="a7"/>
              <w:ind w:firstLine="34"/>
              <w:rPr>
                <w:rFonts w:ascii="Times New Roman" w:hAnsi="Times New Roman" w:cs="Times New Roman"/>
              </w:rPr>
            </w:pPr>
          </w:p>
        </w:tc>
      </w:tr>
      <w:tr w:rsidR="006365FC" w:rsidRPr="005E075E">
        <w:trPr>
          <w:trHeight w:val="20"/>
        </w:trPr>
        <w:tc>
          <w:tcPr>
            <w:tcW w:w="2218" w:type="dxa"/>
            <w:tcBorders>
              <w:top w:val="single" w:sz="4" w:space="0" w:color="auto"/>
              <w:bottom w:val="nil"/>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Клубы сельских поселений, тыс. чел.:</w:t>
            </w:r>
          </w:p>
        </w:tc>
        <w:tc>
          <w:tcPr>
            <w:tcW w:w="970" w:type="dxa"/>
            <w:vMerge w:val="restart"/>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1 место</w:t>
            </w:r>
          </w:p>
        </w:tc>
        <w:tc>
          <w:tcPr>
            <w:tcW w:w="2341" w:type="dxa"/>
            <w:tcBorders>
              <w:top w:val="single" w:sz="4" w:space="0" w:color="auto"/>
              <w:left w:val="single" w:sz="4" w:space="0" w:color="auto"/>
              <w:bottom w:val="nil"/>
              <w:right w:val="single" w:sz="4" w:space="0" w:color="auto"/>
            </w:tcBorders>
          </w:tcPr>
          <w:p w:rsidR="006365FC" w:rsidRPr="0050584D" w:rsidRDefault="006365FC" w:rsidP="00C15B81">
            <w:pPr>
              <w:pStyle w:val="a7"/>
              <w:ind w:firstLine="34"/>
              <w:rPr>
                <w:rFonts w:ascii="Times New Roman" w:hAnsi="Times New Roman" w:cs="Times New Roman"/>
              </w:rPr>
            </w:pPr>
          </w:p>
        </w:tc>
        <w:tc>
          <w:tcPr>
            <w:tcW w:w="1984" w:type="dxa"/>
            <w:vMerge w:val="restart"/>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по заданию на проектирование</w:t>
            </w:r>
          </w:p>
        </w:tc>
        <w:tc>
          <w:tcPr>
            <w:tcW w:w="2495" w:type="dxa"/>
            <w:vMerge w:val="restart"/>
            <w:tcBorders>
              <w:top w:val="nil"/>
              <w:left w:val="single" w:sz="4" w:space="0" w:color="auto"/>
              <w:bottom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меньшую вместимость клубов и библиотек следует принимать для больших поселений</w:t>
            </w:r>
          </w:p>
        </w:tc>
      </w:tr>
      <w:tr w:rsidR="006365FC" w:rsidRPr="005E075E">
        <w:trPr>
          <w:trHeight w:val="20"/>
        </w:trPr>
        <w:tc>
          <w:tcPr>
            <w:tcW w:w="2218" w:type="dxa"/>
            <w:tcBorders>
              <w:top w:val="nil"/>
              <w:bottom w:val="nil"/>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свыше 0,2 до 1</w:t>
            </w:r>
          </w:p>
        </w:tc>
        <w:tc>
          <w:tcPr>
            <w:tcW w:w="970" w:type="dxa"/>
            <w:vMerge/>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rPr>
                <w:rFonts w:ascii="Times New Roman" w:hAnsi="Times New Roman" w:cs="Times New Roman"/>
              </w:rPr>
            </w:pPr>
          </w:p>
        </w:tc>
        <w:tc>
          <w:tcPr>
            <w:tcW w:w="2341" w:type="dxa"/>
            <w:tcBorders>
              <w:top w:val="nil"/>
              <w:left w:val="single" w:sz="4" w:space="0" w:color="auto"/>
              <w:bottom w:val="nil"/>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500 - 300</w:t>
            </w:r>
          </w:p>
        </w:tc>
        <w:tc>
          <w:tcPr>
            <w:tcW w:w="1984" w:type="dxa"/>
            <w:vMerge/>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rPr>
                <w:rFonts w:ascii="Times New Roman" w:hAnsi="Times New Roman" w:cs="Times New Roman"/>
              </w:rPr>
            </w:pPr>
          </w:p>
        </w:tc>
        <w:tc>
          <w:tcPr>
            <w:tcW w:w="2495" w:type="dxa"/>
            <w:vMerge/>
            <w:tcBorders>
              <w:top w:val="nil"/>
              <w:left w:val="single" w:sz="4" w:space="0" w:color="auto"/>
              <w:bottom w:val="single" w:sz="4" w:space="0" w:color="auto"/>
            </w:tcBorders>
          </w:tcPr>
          <w:p w:rsidR="006365FC" w:rsidRPr="0050584D" w:rsidRDefault="006365FC" w:rsidP="00C15B81">
            <w:pPr>
              <w:pStyle w:val="a7"/>
              <w:ind w:firstLine="34"/>
              <w:rPr>
                <w:rFonts w:ascii="Times New Roman" w:hAnsi="Times New Roman" w:cs="Times New Roman"/>
              </w:rPr>
            </w:pPr>
          </w:p>
        </w:tc>
      </w:tr>
      <w:tr w:rsidR="006365FC" w:rsidRPr="005E075E">
        <w:trPr>
          <w:trHeight w:val="20"/>
        </w:trPr>
        <w:tc>
          <w:tcPr>
            <w:tcW w:w="2218" w:type="dxa"/>
            <w:tcBorders>
              <w:top w:val="nil"/>
              <w:bottom w:val="nil"/>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свыше 1 до 3</w:t>
            </w:r>
          </w:p>
        </w:tc>
        <w:tc>
          <w:tcPr>
            <w:tcW w:w="970" w:type="dxa"/>
            <w:vMerge/>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rPr>
                <w:rFonts w:ascii="Times New Roman" w:hAnsi="Times New Roman" w:cs="Times New Roman"/>
              </w:rPr>
            </w:pPr>
          </w:p>
        </w:tc>
        <w:tc>
          <w:tcPr>
            <w:tcW w:w="2341" w:type="dxa"/>
            <w:tcBorders>
              <w:top w:val="nil"/>
              <w:left w:val="single" w:sz="4" w:space="0" w:color="auto"/>
              <w:bottom w:val="nil"/>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300 - 230</w:t>
            </w:r>
          </w:p>
        </w:tc>
        <w:tc>
          <w:tcPr>
            <w:tcW w:w="1984" w:type="dxa"/>
            <w:vMerge/>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rPr>
                <w:rFonts w:ascii="Times New Roman" w:hAnsi="Times New Roman" w:cs="Times New Roman"/>
              </w:rPr>
            </w:pPr>
          </w:p>
        </w:tc>
        <w:tc>
          <w:tcPr>
            <w:tcW w:w="2495" w:type="dxa"/>
            <w:vMerge/>
            <w:tcBorders>
              <w:top w:val="nil"/>
              <w:left w:val="single" w:sz="4" w:space="0" w:color="auto"/>
              <w:bottom w:val="single" w:sz="4" w:space="0" w:color="auto"/>
            </w:tcBorders>
          </w:tcPr>
          <w:p w:rsidR="006365FC" w:rsidRPr="0050584D" w:rsidRDefault="006365FC" w:rsidP="00C15B81">
            <w:pPr>
              <w:pStyle w:val="a7"/>
              <w:ind w:firstLine="34"/>
              <w:rPr>
                <w:rFonts w:ascii="Times New Roman" w:hAnsi="Times New Roman" w:cs="Times New Roman"/>
              </w:rPr>
            </w:pPr>
          </w:p>
        </w:tc>
      </w:tr>
      <w:tr w:rsidR="006365FC" w:rsidRPr="005E075E">
        <w:trPr>
          <w:trHeight w:val="20"/>
        </w:trPr>
        <w:tc>
          <w:tcPr>
            <w:tcW w:w="2218" w:type="dxa"/>
            <w:tcBorders>
              <w:top w:val="nil"/>
              <w:bottom w:val="nil"/>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свыше 3 до 5</w:t>
            </w:r>
          </w:p>
        </w:tc>
        <w:tc>
          <w:tcPr>
            <w:tcW w:w="970" w:type="dxa"/>
            <w:vMerge/>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rPr>
                <w:rFonts w:ascii="Times New Roman" w:hAnsi="Times New Roman" w:cs="Times New Roman"/>
              </w:rPr>
            </w:pPr>
          </w:p>
        </w:tc>
        <w:tc>
          <w:tcPr>
            <w:tcW w:w="2341" w:type="dxa"/>
            <w:tcBorders>
              <w:top w:val="nil"/>
              <w:left w:val="single" w:sz="4" w:space="0" w:color="auto"/>
              <w:bottom w:val="nil"/>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230 - 190</w:t>
            </w:r>
          </w:p>
        </w:tc>
        <w:tc>
          <w:tcPr>
            <w:tcW w:w="1984" w:type="dxa"/>
            <w:vMerge/>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rPr>
                <w:rFonts w:ascii="Times New Roman" w:hAnsi="Times New Roman" w:cs="Times New Roman"/>
              </w:rPr>
            </w:pPr>
          </w:p>
        </w:tc>
        <w:tc>
          <w:tcPr>
            <w:tcW w:w="2495" w:type="dxa"/>
            <w:vMerge/>
            <w:tcBorders>
              <w:top w:val="nil"/>
              <w:left w:val="single" w:sz="4" w:space="0" w:color="auto"/>
              <w:bottom w:val="single" w:sz="4" w:space="0" w:color="auto"/>
            </w:tcBorders>
          </w:tcPr>
          <w:p w:rsidR="006365FC" w:rsidRPr="0050584D" w:rsidRDefault="006365FC" w:rsidP="00C15B81">
            <w:pPr>
              <w:pStyle w:val="a7"/>
              <w:ind w:firstLine="34"/>
              <w:rPr>
                <w:rFonts w:ascii="Times New Roman" w:hAnsi="Times New Roman" w:cs="Times New Roman"/>
              </w:rPr>
            </w:pPr>
          </w:p>
        </w:tc>
      </w:tr>
      <w:tr w:rsidR="006365FC" w:rsidRPr="005E075E">
        <w:trPr>
          <w:trHeight w:val="20"/>
        </w:trPr>
        <w:tc>
          <w:tcPr>
            <w:tcW w:w="2218" w:type="dxa"/>
            <w:tcBorders>
              <w:top w:val="nil"/>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свыше 5 до 10</w:t>
            </w:r>
          </w:p>
        </w:tc>
        <w:tc>
          <w:tcPr>
            <w:tcW w:w="970" w:type="dxa"/>
            <w:vMerge/>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rPr>
                <w:rFonts w:ascii="Times New Roman" w:hAnsi="Times New Roman" w:cs="Times New Roman"/>
              </w:rPr>
            </w:pPr>
          </w:p>
        </w:tc>
        <w:tc>
          <w:tcPr>
            <w:tcW w:w="2341" w:type="dxa"/>
            <w:tcBorders>
              <w:top w:val="nil"/>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190 - 140</w:t>
            </w:r>
          </w:p>
        </w:tc>
        <w:tc>
          <w:tcPr>
            <w:tcW w:w="1984" w:type="dxa"/>
            <w:vMerge/>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rPr>
                <w:rFonts w:ascii="Times New Roman" w:hAnsi="Times New Roman" w:cs="Times New Roman"/>
              </w:rPr>
            </w:pPr>
          </w:p>
        </w:tc>
        <w:tc>
          <w:tcPr>
            <w:tcW w:w="2495" w:type="dxa"/>
            <w:vMerge/>
            <w:tcBorders>
              <w:top w:val="nil"/>
              <w:left w:val="single" w:sz="4" w:space="0" w:color="auto"/>
              <w:bottom w:val="single" w:sz="4" w:space="0" w:color="auto"/>
            </w:tcBorders>
          </w:tcPr>
          <w:p w:rsidR="006365FC" w:rsidRPr="0050584D" w:rsidRDefault="006365FC" w:rsidP="00C15B81">
            <w:pPr>
              <w:pStyle w:val="a7"/>
              <w:ind w:firstLine="34"/>
              <w:rPr>
                <w:rFonts w:ascii="Times New Roman" w:hAnsi="Times New Roman" w:cs="Times New Roman"/>
              </w:rPr>
            </w:pPr>
          </w:p>
        </w:tc>
      </w:tr>
      <w:tr w:rsidR="006365FC" w:rsidRPr="005E075E">
        <w:trPr>
          <w:trHeight w:val="20"/>
        </w:trPr>
        <w:tc>
          <w:tcPr>
            <w:tcW w:w="2218" w:type="dxa"/>
            <w:vMerge w:val="restart"/>
            <w:tcBorders>
              <w:top w:val="single" w:sz="4" w:space="0" w:color="auto"/>
              <w:bottom w:val="nil"/>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Сельские массовые библиотеки, тыс. чел.:</w:t>
            </w:r>
          </w:p>
        </w:tc>
        <w:tc>
          <w:tcPr>
            <w:tcW w:w="970" w:type="dxa"/>
            <w:vMerge w:val="restart"/>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тыс. единиц хранения / место</w:t>
            </w:r>
          </w:p>
        </w:tc>
        <w:tc>
          <w:tcPr>
            <w:tcW w:w="2341"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rPr>
                <w:rFonts w:ascii="Times New Roman" w:hAnsi="Times New Roman" w:cs="Times New Roman"/>
              </w:rPr>
            </w:pPr>
          </w:p>
        </w:tc>
        <w:tc>
          <w:tcPr>
            <w:tcW w:w="1984" w:type="dxa"/>
            <w:vMerge w:val="restart"/>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по заданию на проектирование</w:t>
            </w:r>
          </w:p>
        </w:tc>
        <w:tc>
          <w:tcPr>
            <w:tcW w:w="2495" w:type="dxa"/>
            <w:vMerge w:val="restart"/>
            <w:tcBorders>
              <w:top w:val="nil"/>
              <w:left w:val="single" w:sz="4" w:space="0" w:color="auto"/>
              <w:bottom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зона обслуживания в пределах 30-минутной доступности</w:t>
            </w:r>
          </w:p>
        </w:tc>
      </w:tr>
      <w:tr w:rsidR="006365FC" w:rsidRPr="005E075E">
        <w:trPr>
          <w:trHeight w:val="20"/>
        </w:trPr>
        <w:tc>
          <w:tcPr>
            <w:tcW w:w="2218" w:type="dxa"/>
            <w:vMerge/>
            <w:tcBorders>
              <w:top w:val="single" w:sz="4" w:space="0" w:color="auto"/>
              <w:bottom w:val="nil"/>
              <w:right w:val="single" w:sz="4" w:space="0" w:color="auto"/>
            </w:tcBorders>
          </w:tcPr>
          <w:p w:rsidR="006365FC" w:rsidRPr="0050584D" w:rsidRDefault="006365FC" w:rsidP="00C15B81">
            <w:pPr>
              <w:pStyle w:val="a7"/>
              <w:ind w:firstLine="34"/>
              <w:rPr>
                <w:rFonts w:ascii="Times New Roman" w:hAnsi="Times New Roman" w:cs="Times New Roman"/>
              </w:rPr>
            </w:pPr>
          </w:p>
        </w:tc>
        <w:tc>
          <w:tcPr>
            <w:tcW w:w="970" w:type="dxa"/>
            <w:vMerge/>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rPr>
                <w:rFonts w:ascii="Times New Roman" w:hAnsi="Times New Roman" w:cs="Times New Roman"/>
              </w:rPr>
            </w:pPr>
          </w:p>
        </w:tc>
        <w:tc>
          <w:tcPr>
            <w:tcW w:w="2341"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8D3DBB">
              <w:rPr>
                <w:rFonts w:ascii="Times New Roman" w:hAnsi="Times New Roman" w:cs="Times New Roman"/>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 o:spid="_x0000_i1025" type="#_x0000_t75" style="width:46.5pt;height:33pt;visibility:visible">
                  <v:imagedata r:id="rId73" o:title=""/>
                </v:shape>
              </w:pict>
            </w:r>
          </w:p>
        </w:tc>
        <w:tc>
          <w:tcPr>
            <w:tcW w:w="1984" w:type="dxa"/>
            <w:vMerge/>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rPr>
                <w:rFonts w:ascii="Times New Roman" w:hAnsi="Times New Roman" w:cs="Times New Roman"/>
              </w:rPr>
            </w:pPr>
          </w:p>
        </w:tc>
        <w:tc>
          <w:tcPr>
            <w:tcW w:w="2495" w:type="dxa"/>
            <w:vMerge/>
            <w:tcBorders>
              <w:top w:val="nil"/>
              <w:left w:val="single" w:sz="4" w:space="0" w:color="auto"/>
              <w:bottom w:val="single" w:sz="4" w:space="0" w:color="auto"/>
            </w:tcBorders>
          </w:tcPr>
          <w:p w:rsidR="006365FC" w:rsidRPr="0050584D" w:rsidRDefault="006365FC" w:rsidP="00C15B81">
            <w:pPr>
              <w:pStyle w:val="a7"/>
              <w:ind w:firstLine="34"/>
              <w:rPr>
                <w:rFonts w:ascii="Times New Roman" w:hAnsi="Times New Roman" w:cs="Times New Roman"/>
              </w:rPr>
            </w:pPr>
          </w:p>
        </w:tc>
      </w:tr>
      <w:tr w:rsidR="006365FC" w:rsidRPr="005E075E">
        <w:trPr>
          <w:trHeight w:val="467"/>
        </w:trPr>
        <w:tc>
          <w:tcPr>
            <w:tcW w:w="2218" w:type="dxa"/>
            <w:tcBorders>
              <w:top w:val="nil"/>
              <w:bottom w:val="nil"/>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свыше 1 до 3</w:t>
            </w:r>
          </w:p>
        </w:tc>
        <w:tc>
          <w:tcPr>
            <w:tcW w:w="970" w:type="dxa"/>
            <w:vMerge/>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rPr>
                <w:rFonts w:ascii="Times New Roman" w:hAnsi="Times New Roman" w:cs="Times New Roman"/>
              </w:rPr>
            </w:pPr>
          </w:p>
        </w:tc>
        <w:tc>
          <w:tcPr>
            <w:tcW w:w="2341"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8D3DBB">
              <w:rPr>
                <w:rFonts w:ascii="Times New Roman" w:hAnsi="Times New Roman" w:cs="Times New Roman"/>
                <w:noProof/>
              </w:rPr>
              <w:pict>
                <v:shape id="Рисунок 8" o:spid="_x0000_i1026" type="#_x0000_t75" style="width:37.5pt;height:33pt;visibility:visible">
                  <v:imagedata r:id="rId74" o:title=""/>
                </v:shape>
              </w:pict>
            </w:r>
          </w:p>
        </w:tc>
        <w:tc>
          <w:tcPr>
            <w:tcW w:w="1984" w:type="dxa"/>
            <w:vMerge/>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rPr>
                <w:rFonts w:ascii="Times New Roman" w:hAnsi="Times New Roman" w:cs="Times New Roman"/>
              </w:rPr>
            </w:pPr>
          </w:p>
        </w:tc>
        <w:tc>
          <w:tcPr>
            <w:tcW w:w="2495" w:type="dxa"/>
            <w:vMerge/>
            <w:tcBorders>
              <w:top w:val="nil"/>
              <w:left w:val="single" w:sz="4" w:space="0" w:color="auto"/>
              <w:bottom w:val="single" w:sz="4" w:space="0" w:color="auto"/>
            </w:tcBorders>
          </w:tcPr>
          <w:p w:rsidR="006365FC" w:rsidRPr="0050584D" w:rsidRDefault="006365FC" w:rsidP="00C15B81">
            <w:pPr>
              <w:pStyle w:val="a7"/>
              <w:ind w:firstLine="34"/>
              <w:rPr>
                <w:rFonts w:ascii="Times New Roman" w:hAnsi="Times New Roman" w:cs="Times New Roman"/>
              </w:rPr>
            </w:pPr>
          </w:p>
        </w:tc>
      </w:tr>
      <w:tr w:rsidR="006365FC" w:rsidRPr="005E075E">
        <w:trPr>
          <w:trHeight w:val="20"/>
        </w:trPr>
        <w:tc>
          <w:tcPr>
            <w:tcW w:w="2218" w:type="dxa"/>
            <w:tcBorders>
              <w:top w:val="nil"/>
              <w:bottom w:val="nil"/>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свыше 3 до 5</w:t>
            </w:r>
          </w:p>
        </w:tc>
        <w:tc>
          <w:tcPr>
            <w:tcW w:w="970" w:type="dxa"/>
            <w:vMerge/>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rPr>
                <w:rFonts w:ascii="Times New Roman" w:hAnsi="Times New Roman" w:cs="Times New Roman"/>
              </w:rPr>
            </w:pPr>
          </w:p>
        </w:tc>
        <w:tc>
          <w:tcPr>
            <w:tcW w:w="2341" w:type="dxa"/>
            <w:vMerge w:val="restart"/>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8D3DBB">
              <w:rPr>
                <w:rFonts w:ascii="Times New Roman" w:hAnsi="Times New Roman" w:cs="Times New Roman"/>
                <w:noProof/>
              </w:rPr>
              <w:pict>
                <v:shape id="Рисунок 9" o:spid="_x0000_i1027" type="#_x0000_t75" style="width:46.5pt;height:33pt;visibility:visible">
                  <v:imagedata r:id="rId75" o:title=""/>
                </v:shape>
              </w:pict>
            </w:r>
          </w:p>
        </w:tc>
        <w:tc>
          <w:tcPr>
            <w:tcW w:w="1984" w:type="dxa"/>
            <w:vMerge/>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rPr>
                <w:rFonts w:ascii="Times New Roman" w:hAnsi="Times New Roman" w:cs="Times New Roman"/>
              </w:rPr>
            </w:pPr>
          </w:p>
        </w:tc>
        <w:tc>
          <w:tcPr>
            <w:tcW w:w="2495" w:type="dxa"/>
            <w:vMerge/>
            <w:tcBorders>
              <w:top w:val="nil"/>
              <w:left w:val="single" w:sz="4" w:space="0" w:color="auto"/>
              <w:bottom w:val="single" w:sz="4" w:space="0" w:color="auto"/>
            </w:tcBorders>
          </w:tcPr>
          <w:p w:rsidR="006365FC" w:rsidRPr="0050584D" w:rsidRDefault="006365FC" w:rsidP="00C15B81">
            <w:pPr>
              <w:pStyle w:val="a7"/>
              <w:ind w:firstLine="34"/>
              <w:rPr>
                <w:rFonts w:ascii="Times New Roman" w:hAnsi="Times New Roman" w:cs="Times New Roman"/>
              </w:rPr>
            </w:pPr>
          </w:p>
        </w:tc>
      </w:tr>
      <w:tr w:rsidR="006365FC" w:rsidRPr="005E075E">
        <w:trPr>
          <w:trHeight w:val="20"/>
        </w:trPr>
        <w:tc>
          <w:tcPr>
            <w:tcW w:w="2218" w:type="dxa"/>
            <w:tcBorders>
              <w:top w:val="nil"/>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свыше 5 до 10</w:t>
            </w:r>
          </w:p>
        </w:tc>
        <w:tc>
          <w:tcPr>
            <w:tcW w:w="970" w:type="dxa"/>
            <w:vMerge/>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rPr>
                <w:rFonts w:ascii="Times New Roman" w:hAnsi="Times New Roman" w:cs="Times New Roman"/>
              </w:rPr>
            </w:pPr>
          </w:p>
        </w:tc>
        <w:tc>
          <w:tcPr>
            <w:tcW w:w="2341" w:type="dxa"/>
            <w:vMerge/>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rPr>
                <w:rFonts w:ascii="Times New Roman" w:hAnsi="Times New Roman" w:cs="Times New Roman"/>
              </w:rPr>
            </w:pPr>
          </w:p>
        </w:tc>
        <w:tc>
          <w:tcPr>
            <w:tcW w:w="1984" w:type="dxa"/>
            <w:vMerge/>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rPr>
                <w:rFonts w:ascii="Times New Roman" w:hAnsi="Times New Roman" w:cs="Times New Roman"/>
              </w:rPr>
            </w:pPr>
          </w:p>
        </w:tc>
        <w:tc>
          <w:tcPr>
            <w:tcW w:w="2495" w:type="dxa"/>
            <w:vMerge/>
            <w:tcBorders>
              <w:top w:val="nil"/>
              <w:left w:val="single" w:sz="4" w:space="0" w:color="auto"/>
              <w:bottom w:val="single" w:sz="4" w:space="0" w:color="auto"/>
            </w:tcBorders>
          </w:tcPr>
          <w:p w:rsidR="006365FC" w:rsidRPr="0050584D" w:rsidRDefault="006365FC" w:rsidP="00C15B81">
            <w:pPr>
              <w:pStyle w:val="a7"/>
              <w:ind w:firstLine="34"/>
              <w:rPr>
                <w:rFonts w:ascii="Times New Roman" w:hAnsi="Times New Roman" w:cs="Times New Roman"/>
              </w:rPr>
            </w:pPr>
          </w:p>
        </w:tc>
      </w:tr>
      <w:tr w:rsidR="006365FC" w:rsidRPr="005E075E">
        <w:trPr>
          <w:trHeight w:val="20"/>
        </w:trPr>
        <w:tc>
          <w:tcPr>
            <w:tcW w:w="10008" w:type="dxa"/>
            <w:gridSpan w:val="5"/>
            <w:tcBorders>
              <w:top w:val="single" w:sz="4" w:space="0" w:color="auto"/>
              <w:bottom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b/>
                <w:bCs/>
              </w:rPr>
              <w:t>Физкультурно-спортивные сооружения</w:t>
            </w:r>
          </w:p>
        </w:tc>
      </w:tr>
      <w:tr w:rsidR="006365FC" w:rsidRPr="005E075E">
        <w:trPr>
          <w:trHeight w:val="20"/>
        </w:trPr>
        <w:tc>
          <w:tcPr>
            <w:tcW w:w="2218" w:type="dxa"/>
            <w:tcBorders>
              <w:top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Территория плоскостных спортивных сооружений</w:t>
            </w:r>
          </w:p>
        </w:tc>
        <w:tc>
          <w:tcPr>
            <w:tcW w:w="970"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1 объект</w:t>
            </w:r>
          </w:p>
        </w:tc>
        <w:tc>
          <w:tcPr>
            <w:tcW w:w="2341"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по заданию на проектирование</w:t>
            </w:r>
          </w:p>
        </w:tc>
        <w:tc>
          <w:tcPr>
            <w:tcW w:w="1984"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0,9 га</w:t>
            </w:r>
          </w:p>
        </w:tc>
        <w:tc>
          <w:tcPr>
            <w:tcW w:w="2495" w:type="dxa"/>
            <w:vMerge w:val="restart"/>
            <w:tcBorders>
              <w:top w:val="nil"/>
              <w:left w:val="single" w:sz="4" w:space="0" w:color="auto"/>
              <w:bottom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 xml:space="preserve">физкультурно-спортивные сооружения сети общего пользования следует объединять со спортивными объектами образовательных школ и других учебных заведений, учреждений отдыха и культуры с возможным сокращением территории. Для малых населенных пунктов нормы расчета залов и бассейнов необходимо принимать с учетом минимальной вместимости объектов по технологическим требованиям. </w:t>
            </w:r>
          </w:p>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Радиус обслуживания помещений для физкультурно-оздоровительных занятий - 500 м</w:t>
            </w:r>
          </w:p>
        </w:tc>
      </w:tr>
      <w:tr w:rsidR="006365FC" w:rsidRPr="005E075E">
        <w:trPr>
          <w:trHeight w:val="20"/>
        </w:trPr>
        <w:tc>
          <w:tcPr>
            <w:tcW w:w="2218" w:type="dxa"/>
            <w:tcBorders>
              <w:top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Помещения для физкультурно-оздоровительных занятий в микрорайоне</w:t>
            </w:r>
          </w:p>
        </w:tc>
        <w:tc>
          <w:tcPr>
            <w:tcW w:w="970"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кв. м общей площади</w:t>
            </w:r>
          </w:p>
        </w:tc>
        <w:tc>
          <w:tcPr>
            <w:tcW w:w="2341"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80</w:t>
            </w:r>
          </w:p>
        </w:tc>
        <w:tc>
          <w:tcPr>
            <w:tcW w:w="1984"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по заданию на проектирование</w:t>
            </w:r>
          </w:p>
        </w:tc>
        <w:tc>
          <w:tcPr>
            <w:tcW w:w="2495" w:type="dxa"/>
            <w:vMerge/>
            <w:tcBorders>
              <w:top w:val="nil"/>
              <w:left w:val="single" w:sz="4" w:space="0" w:color="auto"/>
              <w:bottom w:val="nil"/>
            </w:tcBorders>
          </w:tcPr>
          <w:p w:rsidR="006365FC" w:rsidRPr="0050584D" w:rsidRDefault="006365FC" w:rsidP="00C15B81">
            <w:pPr>
              <w:pStyle w:val="a7"/>
              <w:ind w:firstLine="34"/>
              <w:rPr>
                <w:rFonts w:ascii="Times New Roman" w:hAnsi="Times New Roman" w:cs="Times New Roman"/>
              </w:rPr>
            </w:pPr>
          </w:p>
        </w:tc>
      </w:tr>
      <w:tr w:rsidR="006365FC" w:rsidRPr="005E075E">
        <w:trPr>
          <w:trHeight w:val="20"/>
        </w:trPr>
        <w:tc>
          <w:tcPr>
            <w:tcW w:w="2218" w:type="dxa"/>
            <w:tcBorders>
              <w:top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Спортивный зал общего пользования</w:t>
            </w:r>
          </w:p>
        </w:tc>
        <w:tc>
          <w:tcPr>
            <w:tcW w:w="970"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кв. м общей площади</w:t>
            </w:r>
          </w:p>
        </w:tc>
        <w:tc>
          <w:tcPr>
            <w:tcW w:w="2341"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80</w:t>
            </w:r>
          </w:p>
        </w:tc>
        <w:tc>
          <w:tcPr>
            <w:tcW w:w="1984"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по заданию на проектирование</w:t>
            </w:r>
          </w:p>
        </w:tc>
        <w:tc>
          <w:tcPr>
            <w:tcW w:w="2495" w:type="dxa"/>
            <w:vMerge/>
            <w:tcBorders>
              <w:top w:val="nil"/>
              <w:left w:val="single" w:sz="4" w:space="0" w:color="auto"/>
              <w:bottom w:val="nil"/>
            </w:tcBorders>
          </w:tcPr>
          <w:p w:rsidR="006365FC" w:rsidRPr="0050584D" w:rsidRDefault="006365FC" w:rsidP="00C15B81">
            <w:pPr>
              <w:pStyle w:val="a7"/>
              <w:ind w:firstLine="34"/>
              <w:rPr>
                <w:rFonts w:ascii="Times New Roman" w:hAnsi="Times New Roman" w:cs="Times New Roman"/>
              </w:rPr>
            </w:pPr>
          </w:p>
        </w:tc>
      </w:tr>
      <w:tr w:rsidR="006365FC" w:rsidRPr="005E075E">
        <w:trPr>
          <w:trHeight w:val="20"/>
        </w:trPr>
        <w:tc>
          <w:tcPr>
            <w:tcW w:w="2218" w:type="dxa"/>
            <w:tcBorders>
              <w:top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Спортивно-тренажерный зал повседневного обслуживания</w:t>
            </w:r>
          </w:p>
        </w:tc>
        <w:tc>
          <w:tcPr>
            <w:tcW w:w="970"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кв. м общей площади</w:t>
            </w:r>
          </w:p>
        </w:tc>
        <w:tc>
          <w:tcPr>
            <w:tcW w:w="2341"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80</w:t>
            </w:r>
          </w:p>
        </w:tc>
        <w:tc>
          <w:tcPr>
            <w:tcW w:w="1984"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по заданию на проектирование</w:t>
            </w:r>
          </w:p>
        </w:tc>
        <w:tc>
          <w:tcPr>
            <w:tcW w:w="2495" w:type="dxa"/>
            <w:vMerge/>
            <w:tcBorders>
              <w:top w:val="nil"/>
              <w:left w:val="single" w:sz="4" w:space="0" w:color="auto"/>
              <w:bottom w:val="nil"/>
            </w:tcBorders>
          </w:tcPr>
          <w:p w:rsidR="006365FC" w:rsidRPr="0050584D" w:rsidRDefault="006365FC" w:rsidP="00C15B81">
            <w:pPr>
              <w:pStyle w:val="a7"/>
              <w:ind w:firstLine="34"/>
              <w:rPr>
                <w:rFonts w:ascii="Times New Roman" w:hAnsi="Times New Roman" w:cs="Times New Roman"/>
              </w:rPr>
            </w:pPr>
          </w:p>
        </w:tc>
      </w:tr>
      <w:tr w:rsidR="006365FC" w:rsidRPr="005E075E">
        <w:trPr>
          <w:trHeight w:val="20"/>
        </w:trPr>
        <w:tc>
          <w:tcPr>
            <w:tcW w:w="2218" w:type="dxa"/>
            <w:tcBorders>
              <w:top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Бассейн (открытый и закрытый общего пользования)</w:t>
            </w:r>
          </w:p>
        </w:tc>
        <w:tc>
          <w:tcPr>
            <w:tcW w:w="970"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кв. м зеркала воды</w:t>
            </w:r>
          </w:p>
        </w:tc>
        <w:tc>
          <w:tcPr>
            <w:tcW w:w="2341"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25</w:t>
            </w:r>
          </w:p>
        </w:tc>
        <w:tc>
          <w:tcPr>
            <w:tcW w:w="1984"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по заданию на проектирование</w:t>
            </w:r>
          </w:p>
        </w:tc>
        <w:tc>
          <w:tcPr>
            <w:tcW w:w="2495" w:type="dxa"/>
            <w:vMerge/>
            <w:tcBorders>
              <w:top w:val="nil"/>
              <w:left w:val="single" w:sz="4" w:space="0" w:color="auto"/>
              <w:bottom w:val="nil"/>
            </w:tcBorders>
          </w:tcPr>
          <w:p w:rsidR="006365FC" w:rsidRPr="0050584D" w:rsidRDefault="006365FC" w:rsidP="00C15B81">
            <w:pPr>
              <w:pStyle w:val="a7"/>
              <w:ind w:firstLine="34"/>
              <w:rPr>
                <w:rFonts w:ascii="Times New Roman" w:hAnsi="Times New Roman" w:cs="Times New Roman"/>
              </w:rPr>
            </w:pPr>
          </w:p>
        </w:tc>
      </w:tr>
      <w:tr w:rsidR="006365FC" w:rsidRPr="005E075E">
        <w:trPr>
          <w:trHeight w:val="20"/>
        </w:trPr>
        <w:tc>
          <w:tcPr>
            <w:tcW w:w="2218" w:type="dxa"/>
            <w:tcBorders>
              <w:top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Детско-юношеская спортивная школа</w:t>
            </w:r>
          </w:p>
        </w:tc>
        <w:tc>
          <w:tcPr>
            <w:tcW w:w="970"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кв. м общей площади</w:t>
            </w:r>
          </w:p>
        </w:tc>
        <w:tc>
          <w:tcPr>
            <w:tcW w:w="2341"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10</w:t>
            </w:r>
          </w:p>
        </w:tc>
        <w:tc>
          <w:tcPr>
            <w:tcW w:w="1984"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1,5 га на объект</w:t>
            </w:r>
          </w:p>
        </w:tc>
        <w:tc>
          <w:tcPr>
            <w:tcW w:w="2495" w:type="dxa"/>
            <w:vMerge/>
            <w:tcBorders>
              <w:top w:val="nil"/>
              <w:left w:val="single" w:sz="4" w:space="0" w:color="auto"/>
              <w:bottom w:val="nil"/>
            </w:tcBorders>
          </w:tcPr>
          <w:p w:rsidR="006365FC" w:rsidRPr="0050584D" w:rsidRDefault="006365FC" w:rsidP="00C15B81">
            <w:pPr>
              <w:pStyle w:val="a7"/>
              <w:ind w:firstLine="34"/>
              <w:rPr>
                <w:rFonts w:ascii="Times New Roman" w:hAnsi="Times New Roman" w:cs="Times New Roman"/>
              </w:rPr>
            </w:pPr>
          </w:p>
        </w:tc>
      </w:tr>
      <w:tr w:rsidR="006365FC" w:rsidRPr="005E075E">
        <w:trPr>
          <w:trHeight w:val="20"/>
        </w:trPr>
        <w:tc>
          <w:tcPr>
            <w:tcW w:w="2218" w:type="dxa"/>
            <w:tcBorders>
              <w:top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Спортивно-досуговый центр на территориях малоэтажной застройки в городах и пригородных поселениях</w:t>
            </w:r>
          </w:p>
        </w:tc>
        <w:tc>
          <w:tcPr>
            <w:tcW w:w="970"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кв. м общей площади</w:t>
            </w:r>
          </w:p>
        </w:tc>
        <w:tc>
          <w:tcPr>
            <w:tcW w:w="2341"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300</w:t>
            </w:r>
          </w:p>
        </w:tc>
        <w:tc>
          <w:tcPr>
            <w:tcW w:w="1984"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0,5 га на объект</w:t>
            </w:r>
          </w:p>
        </w:tc>
        <w:tc>
          <w:tcPr>
            <w:tcW w:w="2495" w:type="dxa"/>
            <w:vMerge/>
            <w:tcBorders>
              <w:top w:val="nil"/>
              <w:left w:val="single" w:sz="4" w:space="0" w:color="auto"/>
              <w:bottom w:val="single" w:sz="4" w:space="0" w:color="auto"/>
            </w:tcBorders>
          </w:tcPr>
          <w:p w:rsidR="006365FC" w:rsidRPr="0050584D" w:rsidRDefault="006365FC" w:rsidP="00C15B81">
            <w:pPr>
              <w:pStyle w:val="a7"/>
              <w:ind w:firstLine="34"/>
              <w:rPr>
                <w:rFonts w:ascii="Times New Roman" w:hAnsi="Times New Roman" w:cs="Times New Roman"/>
              </w:rPr>
            </w:pPr>
          </w:p>
        </w:tc>
      </w:tr>
      <w:tr w:rsidR="006365FC" w:rsidRPr="005E075E">
        <w:trPr>
          <w:trHeight w:val="20"/>
        </w:trPr>
        <w:tc>
          <w:tcPr>
            <w:tcW w:w="10008" w:type="dxa"/>
            <w:gridSpan w:val="5"/>
            <w:tcBorders>
              <w:top w:val="single" w:sz="4" w:space="0" w:color="auto"/>
              <w:bottom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b/>
                <w:bCs/>
              </w:rPr>
              <w:t>Торговля и общественное питание</w:t>
            </w:r>
          </w:p>
        </w:tc>
      </w:tr>
      <w:tr w:rsidR="006365FC" w:rsidRPr="005E075E">
        <w:trPr>
          <w:trHeight w:val="20"/>
        </w:trPr>
        <w:tc>
          <w:tcPr>
            <w:tcW w:w="2218" w:type="dxa"/>
            <w:tcBorders>
              <w:top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Торговый центр</w:t>
            </w:r>
          </w:p>
        </w:tc>
        <w:tc>
          <w:tcPr>
            <w:tcW w:w="970"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кв. м торг. площади</w:t>
            </w:r>
          </w:p>
        </w:tc>
        <w:tc>
          <w:tcPr>
            <w:tcW w:w="2341"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300</w:t>
            </w:r>
          </w:p>
        </w:tc>
        <w:tc>
          <w:tcPr>
            <w:tcW w:w="1984"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при торговой площади, кв.м:</w:t>
            </w:r>
          </w:p>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до 250 - 0,08 га на 100 кв. м торговой площади;</w:t>
            </w:r>
          </w:p>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от 250 до 650 - 0,08 - 0,06 кв. м торговой площади;</w:t>
            </w:r>
          </w:p>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от 650 до 1500 - 0,06 - 0,04 кв. м торговой площади;</w:t>
            </w:r>
          </w:p>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от 1500 до 3500 - 0,04 - 0,02 кв. м торговой площади;</w:t>
            </w:r>
          </w:p>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свыше 3500 - 0,02 кв. м торговой площади</w:t>
            </w:r>
          </w:p>
        </w:tc>
        <w:tc>
          <w:tcPr>
            <w:tcW w:w="2495" w:type="dxa"/>
            <w:tcBorders>
              <w:top w:val="nil"/>
              <w:left w:val="single" w:sz="4" w:space="0" w:color="auto"/>
              <w:bottom w:val="single" w:sz="4" w:space="0" w:color="auto"/>
            </w:tcBorders>
          </w:tcPr>
          <w:p w:rsidR="006365FC" w:rsidRPr="0050584D" w:rsidRDefault="006365FC" w:rsidP="00C15B81">
            <w:pPr>
              <w:pStyle w:val="a8"/>
              <w:ind w:firstLine="34"/>
              <w:rPr>
                <w:rFonts w:ascii="Times New Roman" w:hAnsi="Times New Roman" w:cs="Times New Roman"/>
              </w:rPr>
            </w:pPr>
          </w:p>
        </w:tc>
      </w:tr>
      <w:tr w:rsidR="006365FC" w:rsidRPr="005E075E">
        <w:trPr>
          <w:trHeight w:val="20"/>
        </w:trPr>
        <w:tc>
          <w:tcPr>
            <w:tcW w:w="2218" w:type="dxa"/>
            <w:tcBorders>
              <w:top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Магазин продовольственных товаров</w:t>
            </w:r>
          </w:p>
        </w:tc>
        <w:tc>
          <w:tcPr>
            <w:tcW w:w="970"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кв. м торг. площади</w:t>
            </w:r>
          </w:p>
        </w:tc>
        <w:tc>
          <w:tcPr>
            <w:tcW w:w="2341"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100</w:t>
            </w:r>
          </w:p>
        </w:tc>
        <w:tc>
          <w:tcPr>
            <w:tcW w:w="1984"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rPr>
                <w:rFonts w:ascii="Times New Roman" w:hAnsi="Times New Roman" w:cs="Times New Roman"/>
              </w:rPr>
            </w:pPr>
          </w:p>
        </w:tc>
        <w:tc>
          <w:tcPr>
            <w:tcW w:w="2495" w:type="dxa"/>
            <w:tcBorders>
              <w:top w:val="nil"/>
              <w:left w:val="single" w:sz="4" w:space="0" w:color="auto"/>
              <w:bottom w:val="single" w:sz="4" w:space="0" w:color="auto"/>
            </w:tcBorders>
          </w:tcPr>
          <w:p w:rsidR="006365FC" w:rsidRPr="0050584D" w:rsidRDefault="006365FC" w:rsidP="00C15B81">
            <w:pPr>
              <w:pStyle w:val="a7"/>
              <w:ind w:firstLine="34"/>
              <w:rPr>
                <w:rFonts w:ascii="Times New Roman" w:hAnsi="Times New Roman" w:cs="Times New Roman"/>
              </w:rPr>
            </w:pPr>
          </w:p>
        </w:tc>
      </w:tr>
      <w:tr w:rsidR="006365FC" w:rsidRPr="005E075E">
        <w:trPr>
          <w:trHeight w:val="20"/>
        </w:trPr>
        <w:tc>
          <w:tcPr>
            <w:tcW w:w="2218" w:type="dxa"/>
            <w:tcBorders>
              <w:top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Магазин непродовольственных товаров</w:t>
            </w:r>
          </w:p>
        </w:tc>
        <w:tc>
          <w:tcPr>
            <w:tcW w:w="970"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кв. м торг. площади</w:t>
            </w:r>
          </w:p>
        </w:tc>
        <w:tc>
          <w:tcPr>
            <w:tcW w:w="2341"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200</w:t>
            </w:r>
          </w:p>
        </w:tc>
        <w:tc>
          <w:tcPr>
            <w:tcW w:w="1984"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rPr>
                <w:rFonts w:ascii="Times New Roman" w:hAnsi="Times New Roman" w:cs="Times New Roman"/>
              </w:rPr>
            </w:pPr>
          </w:p>
        </w:tc>
        <w:tc>
          <w:tcPr>
            <w:tcW w:w="2495" w:type="dxa"/>
            <w:tcBorders>
              <w:top w:val="nil"/>
              <w:left w:val="single" w:sz="4" w:space="0" w:color="auto"/>
              <w:bottom w:val="single" w:sz="4" w:space="0" w:color="auto"/>
            </w:tcBorders>
          </w:tcPr>
          <w:p w:rsidR="006365FC" w:rsidRPr="0050584D" w:rsidRDefault="006365FC" w:rsidP="00C15B81">
            <w:pPr>
              <w:pStyle w:val="a7"/>
              <w:ind w:firstLine="34"/>
              <w:rPr>
                <w:rFonts w:ascii="Times New Roman" w:hAnsi="Times New Roman" w:cs="Times New Roman"/>
              </w:rPr>
            </w:pPr>
          </w:p>
        </w:tc>
      </w:tr>
      <w:tr w:rsidR="006365FC" w:rsidRPr="005E075E">
        <w:trPr>
          <w:trHeight w:val="20"/>
        </w:trPr>
        <w:tc>
          <w:tcPr>
            <w:tcW w:w="2218" w:type="dxa"/>
            <w:tcBorders>
              <w:top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Магазин кулинарии</w:t>
            </w:r>
          </w:p>
        </w:tc>
        <w:tc>
          <w:tcPr>
            <w:tcW w:w="970"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кв. м торг. площади</w:t>
            </w:r>
          </w:p>
        </w:tc>
        <w:tc>
          <w:tcPr>
            <w:tcW w:w="2341"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6</w:t>
            </w:r>
          </w:p>
        </w:tc>
        <w:tc>
          <w:tcPr>
            <w:tcW w:w="1984"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rPr>
                <w:rFonts w:ascii="Times New Roman" w:hAnsi="Times New Roman" w:cs="Times New Roman"/>
              </w:rPr>
            </w:pPr>
          </w:p>
        </w:tc>
        <w:tc>
          <w:tcPr>
            <w:tcW w:w="2495" w:type="dxa"/>
            <w:tcBorders>
              <w:top w:val="nil"/>
              <w:left w:val="single" w:sz="4" w:space="0" w:color="auto"/>
              <w:bottom w:val="single" w:sz="4" w:space="0" w:color="auto"/>
            </w:tcBorders>
          </w:tcPr>
          <w:p w:rsidR="006365FC" w:rsidRPr="0050584D" w:rsidRDefault="006365FC" w:rsidP="00C15B81">
            <w:pPr>
              <w:pStyle w:val="a7"/>
              <w:ind w:firstLine="34"/>
              <w:rPr>
                <w:rFonts w:ascii="Times New Roman" w:hAnsi="Times New Roman" w:cs="Times New Roman"/>
              </w:rPr>
            </w:pPr>
          </w:p>
        </w:tc>
      </w:tr>
      <w:tr w:rsidR="006365FC" w:rsidRPr="005E075E">
        <w:trPr>
          <w:trHeight w:val="20"/>
        </w:trPr>
        <w:tc>
          <w:tcPr>
            <w:tcW w:w="2218" w:type="dxa"/>
            <w:tcBorders>
              <w:top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Рынок, ярмарка</w:t>
            </w:r>
          </w:p>
        </w:tc>
        <w:tc>
          <w:tcPr>
            <w:tcW w:w="970"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кв. м торг. площади</w:t>
            </w:r>
          </w:p>
        </w:tc>
        <w:tc>
          <w:tcPr>
            <w:tcW w:w="2341"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rPr>
                <w:rFonts w:ascii="Times New Roman" w:hAnsi="Times New Roman" w:cs="Times New Roman"/>
              </w:rPr>
            </w:pPr>
            <w:r w:rsidRPr="0050584D">
              <w:rPr>
                <w:rFonts w:ascii="Times New Roman" w:hAnsi="Times New Roman" w:cs="Times New Roman"/>
              </w:rPr>
              <w:t>по заданию на проектирование</w:t>
            </w:r>
          </w:p>
        </w:tc>
        <w:tc>
          <w:tcPr>
            <w:tcW w:w="1984"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по заданию на проектирование</w:t>
            </w:r>
          </w:p>
        </w:tc>
        <w:tc>
          <w:tcPr>
            <w:tcW w:w="2495" w:type="dxa"/>
            <w:tcBorders>
              <w:top w:val="nil"/>
              <w:left w:val="single" w:sz="4" w:space="0" w:color="auto"/>
              <w:bottom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Рынки - в соответствии с планом, предусматривающим организацию рынков на территории Краснодарского края</w:t>
            </w:r>
          </w:p>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Ярмарки - на основании решения органов местного самоуправления муниципального образования, в соответствии с видом ярмарки</w:t>
            </w:r>
          </w:p>
        </w:tc>
      </w:tr>
      <w:tr w:rsidR="006365FC" w:rsidRPr="005E075E">
        <w:trPr>
          <w:trHeight w:val="20"/>
        </w:trPr>
        <w:tc>
          <w:tcPr>
            <w:tcW w:w="2218" w:type="dxa"/>
            <w:tcBorders>
              <w:top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Предприятие общественного питания</w:t>
            </w:r>
          </w:p>
        </w:tc>
        <w:tc>
          <w:tcPr>
            <w:tcW w:w="970"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1 посадочное место</w:t>
            </w:r>
          </w:p>
        </w:tc>
        <w:tc>
          <w:tcPr>
            <w:tcW w:w="2341"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40</w:t>
            </w:r>
          </w:p>
        </w:tc>
        <w:tc>
          <w:tcPr>
            <w:tcW w:w="1984"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при числе мест, га на 100 мест:</w:t>
            </w:r>
          </w:p>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до 50 - 0,2 - 0,25;</w:t>
            </w:r>
          </w:p>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от 50 до 150 - 0,15 - 0,2;</w:t>
            </w:r>
          </w:p>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свыше 150 - 0,1</w:t>
            </w:r>
          </w:p>
        </w:tc>
        <w:tc>
          <w:tcPr>
            <w:tcW w:w="2495" w:type="dxa"/>
            <w:tcBorders>
              <w:top w:val="nil"/>
              <w:left w:val="single" w:sz="4" w:space="0" w:color="auto"/>
              <w:bottom w:val="single" w:sz="4" w:space="0" w:color="auto"/>
            </w:tcBorders>
          </w:tcPr>
          <w:p w:rsidR="006365FC" w:rsidRPr="0050584D" w:rsidRDefault="006365FC" w:rsidP="00C15B81">
            <w:pPr>
              <w:pStyle w:val="a8"/>
              <w:ind w:firstLine="34"/>
              <w:rPr>
                <w:rFonts w:ascii="Times New Roman" w:hAnsi="Times New Roman" w:cs="Times New Roman"/>
              </w:rPr>
            </w:pPr>
          </w:p>
        </w:tc>
      </w:tr>
      <w:tr w:rsidR="006365FC" w:rsidRPr="005E075E">
        <w:trPr>
          <w:trHeight w:val="20"/>
        </w:trPr>
        <w:tc>
          <w:tcPr>
            <w:tcW w:w="10008" w:type="dxa"/>
            <w:gridSpan w:val="5"/>
            <w:tcBorders>
              <w:top w:val="single" w:sz="4" w:space="0" w:color="auto"/>
              <w:bottom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b/>
                <w:bCs/>
              </w:rPr>
              <w:t>Учреждения и предприятия бытового и коммунального обслуживания</w:t>
            </w:r>
          </w:p>
        </w:tc>
      </w:tr>
      <w:tr w:rsidR="006365FC" w:rsidRPr="005E075E">
        <w:trPr>
          <w:trHeight w:val="20"/>
        </w:trPr>
        <w:tc>
          <w:tcPr>
            <w:tcW w:w="2218" w:type="dxa"/>
            <w:tcBorders>
              <w:top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Предприятия бытового обслуживания населения</w:t>
            </w:r>
          </w:p>
        </w:tc>
        <w:tc>
          <w:tcPr>
            <w:tcW w:w="970"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1 рабочее место</w:t>
            </w:r>
          </w:p>
        </w:tc>
        <w:tc>
          <w:tcPr>
            <w:tcW w:w="2341"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7</w:t>
            </w:r>
          </w:p>
        </w:tc>
        <w:tc>
          <w:tcPr>
            <w:tcW w:w="1984"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0,15 га на объект - для территорий малоэтажной застройки в городах и пригородных поселениях</w:t>
            </w:r>
          </w:p>
        </w:tc>
        <w:tc>
          <w:tcPr>
            <w:tcW w:w="2495" w:type="dxa"/>
            <w:tcBorders>
              <w:top w:val="nil"/>
              <w:left w:val="single" w:sz="4" w:space="0" w:color="auto"/>
              <w:bottom w:val="single" w:sz="4" w:space="0" w:color="auto"/>
            </w:tcBorders>
          </w:tcPr>
          <w:p w:rsidR="006365FC" w:rsidRPr="0050584D" w:rsidRDefault="006365FC" w:rsidP="00C15B81">
            <w:pPr>
              <w:pStyle w:val="a7"/>
              <w:ind w:firstLine="34"/>
              <w:rPr>
                <w:rFonts w:ascii="Times New Roman" w:hAnsi="Times New Roman" w:cs="Times New Roman"/>
              </w:rPr>
            </w:pPr>
          </w:p>
        </w:tc>
      </w:tr>
      <w:tr w:rsidR="006365FC" w:rsidRPr="005E075E">
        <w:trPr>
          <w:trHeight w:val="20"/>
        </w:trPr>
        <w:tc>
          <w:tcPr>
            <w:tcW w:w="2218" w:type="dxa"/>
            <w:tcBorders>
              <w:top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в том числе: непосредственного обслуживания населения</w:t>
            </w:r>
          </w:p>
        </w:tc>
        <w:tc>
          <w:tcPr>
            <w:tcW w:w="970"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1 рабочее место</w:t>
            </w:r>
          </w:p>
        </w:tc>
        <w:tc>
          <w:tcPr>
            <w:tcW w:w="2341"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4</w:t>
            </w:r>
          </w:p>
        </w:tc>
        <w:tc>
          <w:tcPr>
            <w:tcW w:w="1984"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на 10 рабочих мест для предприятий мощностью, рабочих мест:</w:t>
            </w:r>
          </w:p>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10 - 50 - 0,1 - 0,2 га;</w:t>
            </w:r>
          </w:p>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50 - 150 - 0,05 - 0,08 га</w:t>
            </w:r>
          </w:p>
        </w:tc>
        <w:tc>
          <w:tcPr>
            <w:tcW w:w="2495" w:type="dxa"/>
            <w:tcBorders>
              <w:top w:val="nil"/>
              <w:left w:val="single" w:sz="4" w:space="0" w:color="auto"/>
              <w:bottom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возможно встроенно-пристроенные.  Радиус обслуживания населения - 2000 м</w:t>
            </w:r>
          </w:p>
        </w:tc>
      </w:tr>
      <w:tr w:rsidR="006365FC" w:rsidRPr="005E075E">
        <w:trPr>
          <w:trHeight w:val="20"/>
        </w:trPr>
        <w:tc>
          <w:tcPr>
            <w:tcW w:w="2218" w:type="dxa"/>
            <w:tcBorders>
              <w:top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производственные предприятия бытового обслуживания малой мощности централизованного выполнения заказов</w:t>
            </w:r>
          </w:p>
        </w:tc>
        <w:tc>
          <w:tcPr>
            <w:tcW w:w="970"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1 рабочее место</w:t>
            </w:r>
          </w:p>
        </w:tc>
        <w:tc>
          <w:tcPr>
            <w:tcW w:w="2341"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3</w:t>
            </w:r>
          </w:p>
        </w:tc>
        <w:tc>
          <w:tcPr>
            <w:tcW w:w="1984"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0,5 - 1,2 га на объект</w:t>
            </w:r>
          </w:p>
        </w:tc>
        <w:tc>
          <w:tcPr>
            <w:tcW w:w="2495" w:type="dxa"/>
            <w:tcBorders>
              <w:top w:val="nil"/>
              <w:left w:val="single" w:sz="4" w:space="0" w:color="auto"/>
              <w:bottom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Радиус обслуживания предприятий бытового обслуживания населения - 500 м</w:t>
            </w:r>
          </w:p>
        </w:tc>
      </w:tr>
      <w:tr w:rsidR="006365FC" w:rsidRPr="005E075E">
        <w:trPr>
          <w:trHeight w:val="20"/>
        </w:trPr>
        <w:tc>
          <w:tcPr>
            <w:tcW w:w="2218" w:type="dxa"/>
            <w:tcBorders>
              <w:top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Прачечные</w:t>
            </w:r>
          </w:p>
        </w:tc>
        <w:tc>
          <w:tcPr>
            <w:tcW w:w="970"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кг / смену</w:t>
            </w:r>
          </w:p>
        </w:tc>
        <w:tc>
          <w:tcPr>
            <w:tcW w:w="2341"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60</w:t>
            </w:r>
          </w:p>
        </w:tc>
        <w:tc>
          <w:tcPr>
            <w:tcW w:w="1984"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rPr>
                <w:rFonts w:ascii="Times New Roman" w:hAnsi="Times New Roman" w:cs="Times New Roman"/>
              </w:rPr>
            </w:pPr>
          </w:p>
        </w:tc>
        <w:tc>
          <w:tcPr>
            <w:tcW w:w="2495" w:type="dxa"/>
            <w:vMerge w:val="restart"/>
            <w:tcBorders>
              <w:top w:val="single" w:sz="4" w:space="0" w:color="auto"/>
              <w:lef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 xml:space="preserve">Радиус обслуживания </w:t>
            </w:r>
          </w:p>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- 2000 м</w:t>
            </w:r>
          </w:p>
        </w:tc>
      </w:tr>
      <w:tr w:rsidR="006365FC" w:rsidRPr="005E075E">
        <w:trPr>
          <w:trHeight w:val="20"/>
        </w:trPr>
        <w:tc>
          <w:tcPr>
            <w:tcW w:w="2218" w:type="dxa"/>
            <w:tcBorders>
              <w:top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В том числе: предприятия по стирке белья (фабрика - прачечная)</w:t>
            </w:r>
          </w:p>
        </w:tc>
        <w:tc>
          <w:tcPr>
            <w:tcW w:w="970"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кг / смену</w:t>
            </w:r>
          </w:p>
        </w:tc>
        <w:tc>
          <w:tcPr>
            <w:tcW w:w="2341"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40</w:t>
            </w:r>
          </w:p>
        </w:tc>
        <w:tc>
          <w:tcPr>
            <w:tcW w:w="1984"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0,5 - 1,0 га на объект</w:t>
            </w:r>
          </w:p>
        </w:tc>
        <w:tc>
          <w:tcPr>
            <w:tcW w:w="2495" w:type="dxa"/>
            <w:vMerge/>
            <w:tcBorders>
              <w:left w:val="single" w:sz="4" w:space="0" w:color="auto"/>
            </w:tcBorders>
          </w:tcPr>
          <w:p w:rsidR="006365FC" w:rsidRPr="0050584D" w:rsidRDefault="006365FC" w:rsidP="00C15B81">
            <w:pPr>
              <w:pStyle w:val="a8"/>
              <w:ind w:firstLine="34"/>
              <w:rPr>
                <w:rFonts w:ascii="Times New Roman" w:hAnsi="Times New Roman" w:cs="Times New Roman"/>
              </w:rPr>
            </w:pPr>
          </w:p>
        </w:tc>
      </w:tr>
      <w:tr w:rsidR="006365FC" w:rsidRPr="005E075E">
        <w:trPr>
          <w:trHeight w:val="20"/>
        </w:trPr>
        <w:tc>
          <w:tcPr>
            <w:tcW w:w="2218" w:type="dxa"/>
            <w:tcBorders>
              <w:top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прачечные самообслуживания, мини-прачечные</w:t>
            </w:r>
          </w:p>
        </w:tc>
        <w:tc>
          <w:tcPr>
            <w:tcW w:w="970"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кг / смену</w:t>
            </w:r>
          </w:p>
        </w:tc>
        <w:tc>
          <w:tcPr>
            <w:tcW w:w="2341"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20</w:t>
            </w:r>
          </w:p>
        </w:tc>
        <w:tc>
          <w:tcPr>
            <w:tcW w:w="1984"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0,1 - 0,2 га на объект</w:t>
            </w:r>
          </w:p>
        </w:tc>
        <w:tc>
          <w:tcPr>
            <w:tcW w:w="2495" w:type="dxa"/>
            <w:vMerge/>
            <w:tcBorders>
              <w:left w:val="single" w:sz="4" w:space="0" w:color="auto"/>
              <w:bottom w:val="single" w:sz="4" w:space="0" w:color="auto"/>
            </w:tcBorders>
          </w:tcPr>
          <w:p w:rsidR="006365FC" w:rsidRPr="0050584D" w:rsidRDefault="006365FC" w:rsidP="00C15B81">
            <w:pPr>
              <w:pStyle w:val="a8"/>
              <w:ind w:firstLine="34"/>
              <w:rPr>
                <w:rFonts w:ascii="Times New Roman" w:hAnsi="Times New Roman" w:cs="Times New Roman"/>
              </w:rPr>
            </w:pPr>
          </w:p>
        </w:tc>
      </w:tr>
      <w:tr w:rsidR="006365FC" w:rsidRPr="005E075E">
        <w:trPr>
          <w:trHeight w:val="20"/>
        </w:trPr>
        <w:tc>
          <w:tcPr>
            <w:tcW w:w="2218" w:type="dxa"/>
            <w:tcBorders>
              <w:top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Предприятия по химчистке</w:t>
            </w:r>
          </w:p>
        </w:tc>
        <w:tc>
          <w:tcPr>
            <w:tcW w:w="970"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кг / смену</w:t>
            </w:r>
          </w:p>
        </w:tc>
        <w:tc>
          <w:tcPr>
            <w:tcW w:w="2341"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2,3</w:t>
            </w:r>
          </w:p>
        </w:tc>
        <w:tc>
          <w:tcPr>
            <w:tcW w:w="1984"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0,5 - 1,0 га на объект</w:t>
            </w:r>
          </w:p>
        </w:tc>
        <w:tc>
          <w:tcPr>
            <w:tcW w:w="2495" w:type="dxa"/>
            <w:vMerge w:val="restart"/>
            <w:tcBorders>
              <w:top w:val="nil"/>
              <w:lef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Радиус обслуживания населения - 2000 м</w:t>
            </w:r>
          </w:p>
        </w:tc>
      </w:tr>
      <w:tr w:rsidR="006365FC" w:rsidRPr="005E075E">
        <w:trPr>
          <w:trHeight w:val="20"/>
        </w:trPr>
        <w:tc>
          <w:tcPr>
            <w:tcW w:w="2218" w:type="dxa"/>
            <w:tcBorders>
              <w:top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в том числе: фабрики - химчистки</w:t>
            </w:r>
          </w:p>
        </w:tc>
        <w:tc>
          <w:tcPr>
            <w:tcW w:w="970"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кг / смену</w:t>
            </w:r>
          </w:p>
        </w:tc>
        <w:tc>
          <w:tcPr>
            <w:tcW w:w="2341"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2,3</w:t>
            </w:r>
          </w:p>
        </w:tc>
        <w:tc>
          <w:tcPr>
            <w:tcW w:w="1984"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0,5 - 1,0 га на объект</w:t>
            </w:r>
          </w:p>
        </w:tc>
        <w:tc>
          <w:tcPr>
            <w:tcW w:w="2495" w:type="dxa"/>
            <w:vMerge/>
            <w:tcBorders>
              <w:left w:val="single" w:sz="4" w:space="0" w:color="auto"/>
            </w:tcBorders>
          </w:tcPr>
          <w:p w:rsidR="006365FC" w:rsidRPr="0050584D" w:rsidRDefault="006365FC" w:rsidP="00C15B81">
            <w:pPr>
              <w:pStyle w:val="a7"/>
              <w:ind w:firstLine="34"/>
              <w:rPr>
                <w:rFonts w:ascii="Times New Roman" w:hAnsi="Times New Roman" w:cs="Times New Roman"/>
              </w:rPr>
            </w:pPr>
          </w:p>
        </w:tc>
      </w:tr>
      <w:tr w:rsidR="006365FC" w:rsidRPr="005E075E">
        <w:trPr>
          <w:trHeight w:val="20"/>
        </w:trPr>
        <w:tc>
          <w:tcPr>
            <w:tcW w:w="2218" w:type="dxa"/>
            <w:tcBorders>
              <w:top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химчистки самообслуживания, мини-химчистки</w:t>
            </w:r>
          </w:p>
        </w:tc>
        <w:tc>
          <w:tcPr>
            <w:tcW w:w="970"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кг / смену</w:t>
            </w:r>
          </w:p>
        </w:tc>
        <w:tc>
          <w:tcPr>
            <w:tcW w:w="2341"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1,2</w:t>
            </w:r>
          </w:p>
        </w:tc>
        <w:tc>
          <w:tcPr>
            <w:tcW w:w="1984"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0,1 - 0,2 га на объект</w:t>
            </w:r>
          </w:p>
        </w:tc>
        <w:tc>
          <w:tcPr>
            <w:tcW w:w="2495" w:type="dxa"/>
            <w:vMerge/>
            <w:tcBorders>
              <w:left w:val="single" w:sz="4" w:space="0" w:color="auto"/>
              <w:bottom w:val="single" w:sz="4" w:space="0" w:color="auto"/>
            </w:tcBorders>
          </w:tcPr>
          <w:p w:rsidR="006365FC" w:rsidRPr="0050584D" w:rsidRDefault="006365FC" w:rsidP="00C15B81">
            <w:pPr>
              <w:pStyle w:val="a7"/>
              <w:ind w:firstLine="34"/>
              <w:rPr>
                <w:rFonts w:ascii="Times New Roman" w:hAnsi="Times New Roman" w:cs="Times New Roman"/>
              </w:rPr>
            </w:pPr>
          </w:p>
        </w:tc>
      </w:tr>
      <w:tr w:rsidR="006365FC" w:rsidRPr="005E075E">
        <w:trPr>
          <w:trHeight w:val="20"/>
        </w:trPr>
        <w:tc>
          <w:tcPr>
            <w:tcW w:w="2218" w:type="dxa"/>
            <w:tcBorders>
              <w:top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Банно-оздоровительный комплекс</w:t>
            </w:r>
          </w:p>
        </w:tc>
        <w:tc>
          <w:tcPr>
            <w:tcW w:w="970"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1 помывочное место</w:t>
            </w:r>
          </w:p>
        </w:tc>
        <w:tc>
          <w:tcPr>
            <w:tcW w:w="2341"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7</w:t>
            </w:r>
          </w:p>
        </w:tc>
        <w:tc>
          <w:tcPr>
            <w:tcW w:w="1984"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0,2 - 0,4 га на объект</w:t>
            </w:r>
          </w:p>
        </w:tc>
        <w:tc>
          <w:tcPr>
            <w:tcW w:w="2495" w:type="dxa"/>
            <w:tcBorders>
              <w:top w:val="nil"/>
              <w:left w:val="single" w:sz="4" w:space="0" w:color="auto"/>
              <w:bottom w:val="single" w:sz="4" w:space="0" w:color="auto"/>
            </w:tcBorders>
          </w:tcPr>
          <w:p w:rsidR="006365FC" w:rsidRPr="0050584D" w:rsidRDefault="006365FC" w:rsidP="00C15B81">
            <w:pPr>
              <w:pStyle w:val="a8"/>
              <w:ind w:firstLine="34"/>
              <w:rPr>
                <w:rFonts w:ascii="Times New Roman" w:hAnsi="Times New Roman" w:cs="Times New Roman"/>
              </w:rPr>
            </w:pPr>
          </w:p>
        </w:tc>
      </w:tr>
      <w:tr w:rsidR="006365FC" w:rsidRPr="005E075E">
        <w:trPr>
          <w:trHeight w:val="20"/>
        </w:trPr>
        <w:tc>
          <w:tcPr>
            <w:tcW w:w="2218" w:type="dxa"/>
            <w:tcBorders>
              <w:top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Пожарное депо</w:t>
            </w:r>
          </w:p>
        </w:tc>
        <w:tc>
          <w:tcPr>
            <w:tcW w:w="970"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1 пожарный автомобиль</w:t>
            </w:r>
          </w:p>
        </w:tc>
        <w:tc>
          <w:tcPr>
            <w:tcW w:w="2341"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0,4</w:t>
            </w:r>
          </w:p>
        </w:tc>
        <w:tc>
          <w:tcPr>
            <w:tcW w:w="1984"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0,55 - 2,2 га на объект</w:t>
            </w:r>
          </w:p>
        </w:tc>
        <w:tc>
          <w:tcPr>
            <w:tcW w:w="2495" w:type="dxa"/>
            <w:tcBorders>
              <w:top w:val="nil"/>
              <w:left w:val="single" w:sz="4" w:space="0" w:color="auto"/>
              <w:bottom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 xml:space="preserve">максимальное время прибытия пожарного подразделения не более 20 минут </w:t>
            </w:r>
          </w:p>
        </w:tc>
      </w:tr>
      <w:tr w:rsidR="006365FC" w:rsidRPr="005E075E">
        <w:trPr>
          <w:trHeight w:val="20"/>
        </w:trPr>
        <w:tc>
          <w:tcPr>
            <w:tcW w:w="2218" w:type="dxa"/>
            <w:tcBorders>
              <w:top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Общественный туалет</w:t>
            </w:r>
          </w:p>
        </w:tc>
        <w:tc>
          <w:tcPr>
            <w:tcW w:w="970"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1 прибор</w:t>
            </w:r>
          </w:p>
        </w:tc>
        <w:tc>
          <w:tcPr>
            <w:tcW w:w="2341"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3 (2 - для женщин и 1 для мужчин)</w:t>
            </w:r>
          </w:p>
        </w:tc>
        <w:tc>
          <w:tcPr>
            <w:tcW w:w="1984"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rPr>
                <w:rFonts w:ascii="Times New Roman" w:hAnsi="Times New Roman" w:cs="Times New Roman"/>
              </w:rPr>
            </w:pPr>
          </w:p>
        </w:tc>
        <w:tc>
          <w:tcPr>
            <w:tcW w:w="2495" w:type="dxa"/>
            <w:tcBorders>
              <w:top w:val="nil"/>
              <w:left w:val="single" w:sz="4" w:space="0" w:color="auto"/>
              <w:bottom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в местах массового пребывания людей (в т.ч. на территориях парков, скверов) Радиус обслуживания - 500 м. На территориях рынков, общественных и торговых центров радиус - 150 м</w:t>
            </w:r>
          </w:p>
        </w:tc>
      </w:tr>
      <w:tr w:rsidR="006365FC" w:rsidRPr="005E075E">
        <w:trPr>
          <w:trHeight w:val="20"/>
        </w:trPr>
        <w:tc>
          <w:tcPr>
            <w:tcW w:w="2218" w:type="dxa"/>
            <w:tcBorders>
              <w:top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Кладбище традиционного захоронения</w:t>
            </w:r>
          </w:p>
        </w:tc>
        <w:tc>
          <w:tcPr>
            <w:tcW w:w="970"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га</w:t>
            </w:r>
          </w:p>
        </w:tc>
        <w:tc>
          <w:tcPr>
            <w:tcW w:w="2341"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0,24</w:t>
            </w:r>
          </w:p>
        </w:tc>
        <w:tc>
          <w:tcPr>
            <w:tcW w:w="1984"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по заданию на проектирование</w:t>
            </w:r>
          </w:p>
        </w:tc>
        <w:tc>
          <w:tcPr>
            <w:tcW w:w="2495" w:type="dxa"/>
            <w:vMerge w:val="restart"/>
            <w:tcBorders>
              <w:top w:val="single" w:sz="4" w:space="0" w:color="auto"/>
              <w:left w:val="single" w:sz="4" w:space="0" w:color="auto"/>
              <w:bottom w:val="single" w:sz="4" w:space="0" w:color="auto"/>
            </w:tcBorders>
          </w:tcPr>
          <w:p w:rsidR="006365FC" w:rsidRPr="0050584D" w:rsidRDefault="006365FC" w:rsidP="00C15B81">
            <w:pPr>
              <w:pStyle w:val="a8"/>
              <w:ind w:firstLine="34"/>
              <w:rPr>
                <w:rFonts w:ascii="Times New Roman" w:hAnsi="Times New Roman" w:cs="Times New Roman"/>
              </w:rPr>
            </w:pPr>
          </w:p>
        </w:tc>
      </w:tr>
      <w:tr w:rsidR="006365FC" w:rsidRPr="005E075E">
        <w:trPr>
          <w:trHeight w:val="20"/>
        </w:trPr>
        <w:tc>
          <w:tcPr>
            <w:tcW w:w="2218" w:type="dxa"/>
            <w:tcBorders>
              <w:top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Кладбище урновых захоронений после кремации</w:t>
            </w:r>
          </w:p>
        </w:tc>
        <w:tc>
          <w:tcPr>
            <w:tcW w:w="970"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га</w:t>
            </w:r>
          </w:p>
        </w:tc>
        <w:tc>
          <w:tcPr>
            <w:tcW w:w="2341"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0,02</w:t>
            </w:r>
          </w:p>
        </w:tc>
        <w:tc>
          <w:tcPr>
            <w:tcW w:w="1984"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по заданию на проектирование</w:t>
            </w:r>
          </w:p>
        </w:tc>
        <w:tc>
          <w:tcPr>
            <w:tcW w:w="2495" w:type="dxa"/>
            <w:vMerge/>
            <w:tcBorders>
              <w:top w:val="nil"/>
              <w:left w:val="single" w:sz="4" w:space="0" w:color="auto"/>
              <w:bottom w:val="single" w:sz="4" w:space="0" w:color="auto"/>
            </w:tcBorders>
          </w:tcPr>
          <w:p w:rsidR="006365FC" w:rsidRPr="0050584D" w:rsidRDefault="006365FC" w:rsidP="00C15B81">
            <w:pPr>
              <w:pStyle w:val="a7"/>
              <w:ind w:firstLine="34"/>
              <w:rPr>
                <w:rFonts w:ascii="Times New Roman" w:hAnsi="Times New Roman" w:cs="Times New Roman"/>
              </w:rPr>
            </w:pPr>
          </w:p>
        </w:tc>
      </w:tr>
      <w:tr w:rsidR="006365FC" w:rsidRPr="005E075E">
        <w:trPr>
          <w:trHeight w:val="20"/>
        </w:trPr>
        <w:tc>
          <w:tcPr>
            <w:tcW w:w="2218" w:type="dxa"/>
            <w:tcBorders>
              <w:top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Бюро похоронного обслуживания</w:t>
            </w:r>
          </w:p>
        </w:tc>
        <w:tc>
          <w:tcPr>
            <w:tcW w:w="970"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1 объект</w:t>
            </w:r>
          </w:p>
        </w:tc>
        <w:tc>
          <w:tcPr>
            <w:tcW w:w="2341"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1 объект на поселение</w:t>
            </w:r>
          </w:p>
        </w:tc>
        <w:tc>
          <w:tcPr>
            <w:tcW w:w="1984"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по заданию на проектирование</w:t>
            </w:r>
          </w:p>
        </w:tc>
        <w:tc>
          <w:tcPr>
            <w:tcW w:w="2495" w:type="dxa"/>
            <w:tcBorders>
              <w:top w:val="single" w:sz="4" w:space="0" w:color="auto"/>
              <w:left w:val="single" w:sz="4" w:space="0" w:color="auto"/>
              <w:bottom w:val="single" w:sz="4" w:space="0" w:color="auto"/>
            </w:tcBorders>
          </w:tcPr>
          <w:p w:rsidR="006365FC" w:rsidRPr="0050584D" w:rsidRDefault="006365FC" w:rsidP="00C15B81">
            <w:pPr>
              <w:pStyle w:val="a7"/>
              <w:ind w:firstLine="34"/>
              <w:rPr>
                <w:rFonts w:ascii="Times New Roman" w:hAnsi="Times New Roman" w:cs="Times New Roman"/>
              </w:rPr>
            </w:pPr>
          </w:p>
        </w:tc>
      </w:tr>
      <w:tr w:rsidR="006365FC" w:rsidRPr="005E075E">
        <w:trPr>
          <w:trHeight w:val="20"/>
        </w:trPr>
        <w:tc>
          <w:tcPr>
            <w:tcW w:w="2218" w:type="dxa"/>
            <w:tcBorders>
              <w:top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Дом траурных обрядов</w:t>
            </w:r>
          </w:p>
        </w:tc>
        <w:tc>
          <w:tcPr>
            <w:tcW w:w="970"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1 объект</w:t>
            </w:r>
          </w:p>
        </w:tc>
        <w:tc>
          <w:tcPr>
            <w:tcW w:w="2341"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1 объект на поселение</w:t>
            </w:r>
          </w:p>
        </w:tc>
        <w:tc>
          <w:tcPr>
            <w:tcW w:w="1984"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по заданию на проектирование</w:t>
            </w:r>
          </w:p>
        </w:tc>
        <w:tc>
          <w:tcPr>
            <w:tcW w:w="2495" w:type="dxa"/>
            <w:tcBorders>
              <w:top w:val="nil"/>
              <w:left w:val="single" w:sz="4" w:space="0" w:color="auto"/>
              <w:bottom w:val="single" w:sz="4" w:space="0" w:color="auto"/>
            </w:tcBorders>
          </w:tcPr>
          <w:p w:rsidR="006365FC" w:rsidRPr="0050584D" w:rsidRDefault="006365FC" w:rsidP="00C15B81">
            <w:pPr>
              <w:pStyle w:val="a7"/>
              <w:ind w:firstLine="34"/>
              <w:rPr>
                <w:rFonts w:ascii="Times New Roman" w:hAnsi="Times New Roman" w:cs="Times New Roman"/>
              </w:rPr>
            </w:pPr>
          </w:p>
        </w:tc>
      </w:tr>
      <w:tr w:rsidR="006365FC" w:rsidRPr="005E075E">
        <w:trPr>
          <w:trHeight w:val="20"/>
        </w:trPr>
        <w:tc>
          <w:tcPr>
            <w:tcW w:w="2218" w:type="dxa"/>
            <w:tcBorders>
              <w:top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Пункт приема вторичного сырья</w:t>
            </w:r>
          </w:p>
        </w:tc>
        <w:tc>
          <w:tcPr>
            <w:tcW w:w="970"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1 объект</w:t>
            </w:r>
          </w:p>
        </w:tc>
        <w:tc>
          <w:tcPr>
            <w:tcW w:w="2341"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1 объект на поселение</w:t>
            </w:r>
          </w:p>
        </w:tc>
        <w:tc>
          <w:tcPr>
            <w:tcW w:w="1984"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0,01 га</w:t>
            </w:r>
          </w:p>
        </w:tc>
        <w:tc>
          <w:tcPr>
            <w:tcW w:w="2495" w:type="dxa"/>
            <w:tcBorders>
              <w:top w:val="nil"/>
              <w:left w:val="single" w:sz="4" w:space="0" w:color="auto"/>
              <w:bottom w:val="single" w:sz="4" w:space="0" w:color="auto"/>
            </w:tcBorders>
          </w:tcPr>
          <w:p w:rsidR="006365FC" w:rsidRPr="0050584D" w:rsidRDefault="006365FC" w:rsidP="00C15B81">
            <w:pPr>
              <w:pStyle w:val="a7"/>
              <w:ind w:firstLine="34"/>
              <w:rPr>
                <w:rFonts w:ascii="Times New Roman" w:hAnsi="Times New Roman" w:cs="Times New Roman"/>
              </w:rPr>
            </w:pPr>
          </w:p>
        </w:tc>
      </w:tr>
      <w:tr w:rsidR="006365FC" w:rsidRPr="005E075E">
        <w:trPr>
          <w:trHeight w:val="20"/>
        </w:trPr>
        <w:tc>
          <w:tcPr>
            <w:tcW w:w="10008" w:type="dxa"/>
            <w:gridSpan w:val="5"/>
            <w:tcBorders>
              <w:top w:val="single" w:sz="4" w:space="0" w:color="auto"/>
              <w:bottom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b/>
                <w:bCs/>
              </w:rPr>
              <w:t>Административно-деловые и хозяйственные учреждения</w:t>
            </w:r>
          </w:p>
        </w:tc>
      </w:tr>
      <w:tr w:rsidR="006365FC" w:rsidRPr="005E075E">
        <w:trPr>
          <w:trHeight w:val="20"/>
        </w:trPr>
        <w:tc>
          <w:tcPr>
            <w:tcW w:w="2218" w:type="dxa"/>
            <w:vMerge w:val="restart"/>
            <w:tcBorders>
              <w:top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Административно - управленческие учреждения и организации для территорий малоэтажной застройки в городах и пригородных поселениях</w:t>
            </w:r>
          </w:p>
        </w:tc>
        <w:tc>
          <w:tcPr>
            <w:tcW w:w="970"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1 рабочее место</w:t>
            </w:r>
          </w:p>
        </w:tc>
        <w:tc>
          <w:tcPr>
            <w:tcW w:w="2341"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По заданию на проектирование</w:t>
            </w:r>
          </w:p>
        </w:tc>
        <w:tc>
          <w:tcPr>
            <w:tcW w:w="1984"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при этажности здания: 3 - 5 этажей - 44 - 18,5;</w:t>
            </w:r>
          </w:p>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органов власти при этажности 2 - 3 этажа - 60 - 40</w:t>
            </w:r>
          </w:p>
        </w:tc>
        <w:tc>
          <w:tcPr>
            <w:tcW w:w="2495" w:type="dxa"/>
            <w:tcBorders>
              <w:top w:val="nil"/>
              <w:left w:val="single" w:sz="4" w:space="0" w:color="auto"/>
              <w:bottom w:val="single" w:sz="4" w:space="0" w:color="auto"/>
            </w:tcBorders>
          </w:tcPr>
          <w:p w:rsidR="006365FC" w:rsidRPr="0050584D" w:rsidRDefault="006365FC" w:rsidP="00C15B81">
            <w:pPr>
              <w:pStyle w:val="a7"/>
              <w:ind w:firstLine="34"/>
              <w:rPr>
                <w:rFonts w:ascii="Times New Roman" w:hAnsi="Times New Roman" w:cs="Times New Roman"/>
              </w:rPr>
            </w:pPr>
          </w:p>
        </w:tc>
      </w:tr>
      <w:tr w:rsidR="006365FC" w:rsidRPr="005E075E">
        <w:trPr>
          <w:trHeight w:val="20"/>
        </w:trPr>
        <w:tc>
          <w:tcPr>
            <w:tcW w:w="2218" w:type="dxa"/>
            <w:vMerge/>
            <w:tcBorders>
              <w:top w:val="single" w:sz="4" w:space="0" w:color="auto"/>
              <w:bottom w:val="single" w:sz="4" w:space="0" w:color="auto"/>
              <w:right w:val="single" w:sz="4" w:space="0" w:color="auto"/>
            </w:tcBorders>
          </w:tcPr>
          <w:p w:rsidR="006365FC" w:rsidRPr="0050584D" w:rsidRDefault="006365FC" w:rsidP="00C15B81">
            <w:pPr>
              <w:pStyle w:val="a7"/>
              <w:ind w:firstLine="34"/>
              <w:rPr>
                <w:rFonts w:ascii="Times New Roman" w:hAnsi="Times New Roman" w:cs="Times New Roman"/>
              </w:rPr>
            </w:pPr>
          </w:p>
        </w:tc>
        <w:tc>
          <w:tcPr>
            <w:tcW w:w="970"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объект</w:t>
            </w:r>
          </w:p>
        </w:tc>
        <w:tc>
          <w:tcPr>
            <w:tcW w:w="2341"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1</w:t>
            </w:r>
          </w:p>
        </w:tc>
        <w:tc>
          <w:tcPr>
            <w:tcW w:w="1984"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0,1 - 0,15 га на объект</w:t>
            </w:r>
          </w:p>
        </w:tc>
        <w:tc>
          <w:tcPr>
            <w:tcW w:w="2495" w:type="dxa"/>
            <w:tcBorders>
              <w:top w:val="single" w:sz="4" w:space="0" w:color="auto"/>
              <w:left w:val="single" w:sz="4" w:space="0" w:color="auto"/>
              <w:bottom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радиус обслуживания 1200 м</w:t>
            </w:r>
          </w:p>
        </w:tc>
      </w:tr>
      <w:tr w:rsidR="006365FC" w:rsidRPr="005E075E">
        <w:trPr>
          <w:trHeight w:val="20"/>
        </w:trPr>
        <w:tc>
          <w:tcPr>
            <w:tcW w:w="2218" w:type="dxa"/>
            <w:tcBorders>
              <w:top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Отделения милиции</w:t>
            </w:r>
          </w:p>
        </w:tc>
        <w:tc>
          <w:tcPr>
            <w:tcW w:w="970"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1 объект</w:t>
            </w:r>
          </w:p>
        </w:tc>
        <w:tc>
          <w:tcPr>
            <w:tcW w:w="2341"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по заданию на проектирование</w:t>
            </w:r>
          </w:p>
        </w:tc>
        <w:tc>
          <w:tcPr>
            <w:tcW w:w="1984"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0,3 - 0,5 га</w:t>
            </w:r>
          </w:p>
        </w:tc>
        <w:tc>
          <w:tcPr>
            <w:tcW w:w="2495" w:type="dxa"/>
            <w:tcBorders>
              <w:top w:val="nil"/>
              <w:left w:val="single" w:sz="4" w:space="0" w:color="auto"/>
              <w:bottom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В сельской местности может обслуживать комплекс сельских поселений</w:t>
            </w:r>
          </w:p>
        </w:tc>
      </w:tr>
      <w:tr w:rsidR="006365FC" w:rsidRPr="005E075E">
        <w:trPr>
          <w:trHeight w:val="20"/>
        </w:trPr>
        <w:tc>
          <w:tcPr>
            <w:tcW w:w="2218" w:type="dxa"/>
            <w:tcBorders>
              <w:top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 xml:space="preserve">Опорные пункты охраны порядка </w:t>
            </w:r>
          </w:p>
        </w:tc>
        <w:tc>
          <w:tcPr>
            <w:tcW w:w="970"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кв. м общей площади</w:t>
            </w:r>
          </w:p>
        </w:tc>
        <w:tc>
          <w:tcPr>
            <w:tcW w:w="2341"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в составе отделения милиции</w:t>
            </w:r>
          </w:p>
        </w:tc>
        <w:tc>
          <w:tcPr>
            <w:tcW w:w="1984"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8</w:t>
            </w:r>
          </w:p>
        </w:tc>
        <w:tc>
          <w:tcPr>
            <w:tcW w:w="2495" w:type="dxa"/>
            <w:tcBorders>
              <w:top w:val="nil"/>
              <w:left w:val="single" w:sz="4" w:space="0" w:color="auto"/>
              <w:bottom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возможно встроенно-пристроенное радиус обслуживания - 750 м</w:t>
            </w:r>
          </w:p>
        </w:tc>
      </w:tr>
      <w:tr w:rsidR="006365FC" w:rsidRPr="005E075E">
        <w:trPr>
          <w:trHeight w:val="20"/>
        </w:trPr>
        <w:tc>
          <w:tcPr>
            <w:tcW w:w="2218" w:type="dxa"/>
            <w:tcBorders>
              <w:top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Банки, конторы, офисы, коммерческо-деловые объекты</w:t>
            </w:r>
          </w:p>
        </w:tc>
        <w:tc>
          <w:tcPr>
            <w:tcW w:w="970"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1 объект</w:t>
            </w:r>
          </w:p>
        </w:tc>
        <w:tc>
          <w:tcPr>
            <w:tcW w:w="2341"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по заданию на проектирование</w:t>
            </w:r>
          </w:p>
        </w:tc>
        <w:tc>
          <w:tcPr>
            <w:tcW w:w="1984"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по заданию на проектирование</w:t>
            </w:r>
          </w:p>
        </w:tc>
        <w:tc>
          <w:tcPr>
            <w:tcW w:w="2495" w:type="dxa"/>
            <w:tcBorders>
              <w:top w:val="nil"/>
              <w:left w:val="single" w:sz="4" w:space="0" w:color="auto"/>
              <w:bottom w:val="single" w:sz="4" w:space="0" w:color="auto"/>
            </w:tcBorders>
          </w:tcPr>
          <w:p w:rsidR="006365FC" w:rsidRPr="0050584D" w:rsidRDefault="006365FC" w:rsidP="00C15B81">
            <w:pPr>
              <w:pStyle w:val="a7"/>
              <w:ind w:firstLine="34"/>
              <w:rPr>
                <w:rFonts w:ascii="Times New Roman" w:hAnsi="Times New Roman" w:cs="Times New Roman"/>
              </w:rPr>
            </w:pPr>
          </w:p>
        </w:tc>
      </w:tr>
      <w:tr w:rsidR="006365FC" w:rsidRPr="005E075E">
        <w:trPr>
          <w:trHeight w:val="20"/>
        </w:trPr>
        <w:tc>
          <w:tcPr>
            <w:tcW w:w="2218" w:type="dxa"/>
            <w:tcBorders>
              <w:top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Отделения, филиалы банка (операционное место обслуживания вкладчиков)</w:t>
            </w:r>
          </w:p>
        </w:tc>
        <w:tc>
          <w:tcPr>
            <w:tcW w:w="970"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1 операционное место</w:t>
            </w:r>
          </w:p>
        </w:tc>
        <w:tc>
          <w:tcPr>
            <w:tcW w:w="2341"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0,3 - 0,5</w:t>
            </w:r>
          </w:p>
        </w:tc>
        <w:tc>
          <w:tcPr>
            <w:tcW w:w="1984"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0,05 га - при 3 - операционных местах; 0,4 га - при 20-операционных местах</w:t>
            </w:r>
          </w:p>
        </w:tc>
        <w:tc>
          <w:tcPr>
            <w:tcW w:w="2495" w:type="dxa"/>
            <w:tcBorders>
              <w:top w:val="nil"/>
              <w:left w:val="single" w:sz="4" w:space="0" w:color="auto"/>
              <w:bottom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возможно встроенно-пристроенные, радиус обслуживания - 500 м</w:t>
            </w:r>
          </w:p>
        </w:tc>
      </w:tr>
      <w:tr w:rsidR="006365FC" w:rsidRPr="005E075E">
        <w:trPr>
          <w:trHeight w:val="20"/>
        </w:trPr>
        <w:tc>
          <w:tcPr>
            <w:tcW w:w="2218" w:type="dxa"/>
            <w:vMerge w:val="restart"/>
            <w:tcBorders>
              <w:top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Отделения, филиалы банка, операционные кассы отделения Сбербанка</w:t>
            </w:r>
          </w:p>
        </w:tc>
        <w:tc>
          <w:tcPr>
            <w:tcW w:w="970"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1 операционное место</w:t>
            </w:r>
          </w:p>
        </w:tc>
        <w:tc>
          <w:tcPr>
            <w:tcW w:w="2341"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1 на 10 - 30 тыс. чел.</w:t>
            </w:r>
          </w:p>
        </w:tc>
        <w:tc>
          <w:tcPr>
            <w:tcW w:w="1984"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0,2 га - при 2-операционных местах; 0,5 га - при 7-операционных местах</w:t>
            </w:r>
          </w:p>
        </w:tc>
        <w:tc>
          <w:tcPr>
            <w:tcW w:w="2495" w:type="dxa"/>
            <w:tcBorders>
              <w:top w:val="nil"/>
              <w:left w:val="single" w:sz="4" w:space="0" w:color="auto"/>
              <w:bottom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возможно встроенно-пристроенное, радиус обслуживания - 500 м</w:t>
            </w:r>
          </w:p>
        </w:tc>
      </w:tr>
      <w:tr w:rsidR="006365FC" w:rsidRPr="005E075E">
        <w:trPr>
          <w:trHeight w:val="20"/>
        </w:trPr>
        <w:tc>
          <w:tcPr>
            <w:tcW w:w="2218" w:type="dxa"/>
            <w:vMerge/>
            <w:tcBorders>
              <w:top w:val="single" w:sz="4" w:space="0" w:color="auto"/>
              <w:bottom w:val="single" w:sz="4" w:space="0" w:color="auto"/>
              <w:right w:val="single" w:sz="4" w:space="0" w:color="auto"/>
            </w:tcBorders>
          </w:tcPr>
          <w:p w:rsidR="006365FC" w:rsidRPr="0050584D" w:rsidRDefault="006365FC" w:rsidP="00C15B81">
            <w:pPr>
              <w:pStyle w:val="a7"/>
              <w:ind w:firstLine="34"/>
              <w:rPr>
                <w:rFonts w:ascii="Times New Roman" w:hAnsi="Times New Roman" w:cs="Times New Roman"/>
              </w:rPr>
            </w:pPr>
          </w:p>
        </w:tc>
        <w:tc>
          <w:tcPr>
            <w:tcW w:w="970"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кв. м общей площ.</w:t>
            </w:r>
          </w:p>
        </w:tc>
        <w:tc>
          <w:tcPr>
            <w:tcW w:w="2341"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40,0</w:t>
            </w:r>
          </w:p>
        </w:tc>
        <w:tc>
          <w:tcPr>
            <w:tcW w:w="1984"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0,1 - 0,15 га на объект</w:t>
            </w:r>
          </w:p>
        </w:tc>
        <w:tc>
          <w:tcPr>
            <w:tcW w:w="2495" w:type="dxa"/>
            <w:tcBorders>
              <w:top w:val="single" w:sz="4" w:space="0" w:color="auto"/>
              <w:left w:val="single" w:sz="4" w:space="0" w:color="auto"/>
              <w:bottom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радиус обслуживания - 800 м</w:t>
            </w:r>
          </w:p>
        </w:tc>
      </w:tr>
      <w:tr w:rsidR="006365FC" w:rsidRPr="005E075E">
        <w:trPr>
          <w:trHeight w:val="20"/>
        </w:trPr>
        <w:tc>
          <w:tcPr>
            <w:tcW w:w="2218" w:type="dxa"/>
            <w:tcBorders>
              <w:top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Отделение связи для территорий малоэтажной застройки в городах и пригородных поселениях</w:t>
            </w:r>
          </w:p>
        </w:tc>
        <w:tc>
          <w:tcPr>
            <w:tcW w:w="970"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1 объект</w:t>
            </w:r>
          </w:p>
        </w:tc>
        <w:tc>
          <w:tcPr>
            <w:tcW w:w="2341"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1 на 0,5 - 6,0 тыс. жителей</w:t>
            </w:r>
          </w:p>
        </w:tc>
        <w:tc>
          <w:tcPr>
            <w:tcW w:w="1984"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Отделения связи сельского поселения, га, для обслуживаемого населения, групп:</w:t>
            </w:r>
          </w:p>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V - VI (0,5 - 2 тыс. чел.) - 0,3 - 0,35;</w:t>
            </w:r>
          </w:p>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III - IV (2 - 6 тыс. чел.) - 0,4 - 0,45</w:t>
            </w:r>
          </w:p>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0,1 - 0,15 га на объект</w:t>
            </w:r>
          </w:p>
        </w:tc>
        <w:tc>
          <w:tcPr>
            <w:tcW w:w="2495" w:type="dxa"/>
            <w:tcBorders>
              <w:top w:val="nil"/>
              <w:left w:val="single" w:sz="4" w:space="0" w:color="auto"/>
              <w:bottom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радиус обслуживания</w:t>
            </w:r>
          </w:p>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- 800 м</w:t>
            </w:r>
          </w:p>
        </w:tc>
      </w:tr>
      <w:tr w:rsidR="006365FC" w:rsidRPr="005E075E">
        <w:trPr>
          <w:trHeight w:val="20"/>
        </w:trPr>
        <w:tc>
          <w:tcPr>
            <w:tcW w:w="2218" w:type="dxa"/>
            <w:tcBorders>
              <w:top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Юридические консультации</w:t>
            </w:r>
          </w:p>
        </w:tc>
        <w:tc>
          <w:tcPr>
            <w:tcW w:w="970"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1 юрист-адвокат</w:t>
            </w:r>
          </w:p>
        </w:tc>
        <w:tc>
          <w:tcPr>
            <w:tcW w:w="2341"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7"/>
              <w:ind w:firstLine="34"/>
              <w:jc w:val="center"/>
              <w:rPr>
                <w:rFonts w:ascii="Times New Roman" w:hAnsi="Times New Roman" w:cs="Times New Roman"/>
              </w:rPr>
            </w:pPr>
            <w:r w:rsidRPr="0050584D">
              <w:rPr>
                <w:rFonts w:ascii="Times New Roman" w:hAnsi="Times New Roman" w:cs="Times New Roman"/>
              </w:rPr>
              <w:t>1 на 10 тыс. жителей</w:t>
            </w:r>
          </w:p>
        </w:tc>
        <w:tc>
          <w:tcPr>
            <w:tcW w:w="1984" w:type="dxa"/>
            <w:tcBorders>
              <w:top w:val="single" w:sz="4" w:space="0" w:color="auto"/>
              <w:left w:val="single" w:sz="4" w:space="0" w:color="auto"/>
              <w:bottom w:val="single" w:sz="4" w:space="0" w:color="auto"/>
              <w:right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по заданию на проектирование</w:t>
            </w:r>
          </w:p>
        </w:tc>
        <w:tc>
          <w:tcPr>
            <w:tcW w:w="2495" w:type="dxa"/>
            <w:tcBorders>
              <w:top w:val="nil"/>
              <w:left w:val="single" w:sz="4" w:space="0" w:color="auto"/>
              <w:bottom w:val="single" w:sz="4" w:space="0" w:color="auto"/>
            </w:tcBorders>
          </w:tcPr>
          <w:p w:rsidR="006365FC" w:rsidRPr="0050584D" w:rsidRDefault="006365FC" w:rsidP="00C15B81">
            <w:pPr>
              <w:pStyle w:val="a8"/>
              <w:ind w:firstLine="34"/>
              <w:rPr>
                <w:rFonts w:ascii="Times New Roman" w:hAnsi="Times New Roman" w:cs="Times New Roman"/>
              </w:rPr>
            </w:pPr>
            <w:r w:rsidRPr="0050584D">
              <w:rPr>
                <w:rFonts w:ascii="Times New Roman" w:hAnsi="Times New Roman" w:cs="Times New Roman"/>
              </w:rPr>
              <w:t>возможно встроенно-пристроенные</w:t>
            </w:r>
          </w:p>
        </w:tc>
      </w:tr>
    </w:tbl>
    <w:p w:rsidR="006365FC" w:rsidRPr="0050584D" w:rsidRDefault="006365FC" w:rsidP="00A11B3E">
      <w:pPr>
        <w:rPr>
          <w:rFonts w:ascii="Times New Roman" w:hAnsi="Times New Roman" w:cs="Times New Roman"/>
          <w:sz w:val="24"/>
          <w:szCs w:val="24"/>
        </w:rPr>
      </w:pPr>
    </w:p>
    <w:p w:rsidR="006365FC" w:rsidRPr="0050584D" w:rsidRDefault="006365FC" w:rsidP="00A11B3E">
      <w:pPr>
        <w:rPr>
          <w:rFonts w:ascii="Times New Roman" w:hAnsi="Times New Roman" w:cs="Times New Roman"/>
          <w:sz w:val="24"/>
          <w:szCs w:val="24"/>
        </w:rPr>
      </w:pPr>
      <w:r w:rsidRPr="0050584D">
        <w:rPr>
          <w:rFonts w:ascii="Times New Roman" w:hAnsi="Times New Roman" w:cs="Times New Roman"/>
          <w:sz w:val="24"/>
          <w:szCs w:val="24"/>
        </w:rPr>
        <w:t>2. Расчетные показатели объектов коммунальной инфраструктуры.</w:t>
      </w:r>
    </w:p>
    <w:p w:rsidR="006365FC" w:rsidRPr="0050584D" w:rsidRDefault="006365FC" w:rsidP="00A11B3E">
      <w:pPr>
        <w:rPr>
          <w:rFonts w:ascii="Times New Roman" w:hAnsi="Times New Roman" w:cs="Times New Roman"/>
          <w:sz w:val="24"/>
          <w:szCs w:val="24"/>
        </w:rPr>
      </w:pPr>
      <w:r w:rsidRPr="0050584D">
        <w:rPr>
          <w:rFonts w:ascii="Times New Roman" w:hAnsi="Times New Roman" w:cs="Times New Roman"/>
          <w:sz w:val="24"/>
          <w:szCs w:val="24"/>
        </w:rPr>
        <w:t>Расчетные суточные расходы воды, расчетные среднесуточные расходы сточных вод, укрупненные показатели электропотребления, нормы тепловой энергии на отопление, расчетные расходы газа, обеспеченность объектами связи принимаются в соответствии с Нормативами градостроительного проектирования Краснодарского края.</w:t>
      </w:r>
    </w:p>
    <w:p w:rsidR="006365FC" w:rsidRPr="0050584D" w:rsidRDefault="006365FC" w:rsidP="00A11B3E">
      <w:pPr>
        <w:rPr>
          <w:rFonts w:ascii="Times New Roman" w:hAnsi="Times New Roman" w:cs="Times New Roman"/>
          <w:sz w:val="24"/>
          <w:szCs w:val="24"/>
        </w:rPr>
      </w:pPr>
      <w:r w:rsidRPr="0050584D">
        <w:rPr>
          <w:rFonts w:ascii="Times New Roman" w:hAnsi="Times New Roman" w:cs="Times New Roman"/>
          <w:sz w:val="24"/>
          <w:szCs w:val="24"/>
        </w:rPr>
        <w:t>Нормы накопления бытовых отходов принимаются в соответствии с Нормативами градостроительного проектирования Краснодарского края.</w:t>
      </w:r>
    </w:p>
    <w:p w:rsidR="006365FC" w:rsidRPr="0050584D" w:rsidRDefault="006365FC" w:rsidP="00A11B3E">
      <w:pPr>
        <w:rPr>
          <w:rFonts w:ascii="Times New Roman" w:hAnsi="Times New Roman" w:cs="Times New Roman"/>
          <w:sz w:val="24"/>
          <w:szCs w:val="24"/>
        </w:rPr>
      </w:pPr>
      <w:r w:rsidRPr="0050584D">
        <w:rPr>
          <w:rFonts w:ascii="Times New Roman" w:hAnsi="Times New Roman" w:cs="Times New Roman"/>
          <w:sz w:val="24"/>
          <w:szCs w:val="24"/>
        </w:rPr>
        <w:t>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rsidR="006365FC" w:rsidRPr="0050584D" w:rsidRDefault="006365FC" w:rsidP="00A11B3E">
      <w:pPr>
        <w:rPr>
          <w:rFonts w:ascii="Times New Roman" w:hAnsi="Times New Roman" w:cs="Times New Roman"/>
          <w:sz w:val="24"/>
          <w:szCs w:val="24"/>
        </w:rPr>
      </w:pPr>
      <w:bookmarkStart w:id="971" w:name="sub_1205445"/>
      <w:r w:rsidRPr="0050584D">
        <w:rPr>
          <w:rFonts w:ascii="Times New Roman" w:hAnsi="Times New Roman" w:cs="Times New Roman"/>
          <w:sz w:val="24"/>
          <w:szCs w:val="24"/>
        </w:rPr>
        <w:t>Для сбора жидких отходов от неканализованных зданий устраиваются дворовые помойницы,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3 м.</w:t>
      </w:r>
    </w:p>
    <w:bookmarkEnd w:id="971"/>
    <w:p w:rsidR="006365FC" w:rsidRPr="0050584D" w:rsidRDefault="006365FC" w:rsidP="00A11B3E">
      <w:pPr>
        <w:rPr>
          <w:rFonts w:ascii="Times New Roman" w:hAnsi="Times New Roman" w:cs="Times New Roman"/>
          <w:sz w:val="24"/>
          <w:szCs w:val="24"/>
        </w:rPr>
      </w:pPr>
      <w:r w:rsidRPr="0050584D">
        <w:rPr>
          <w:rFonts w:ascii="Times New Roman" w:hAnsi="Times New Roman" w:cs="Times New Roman"/>
          <w:sz w:val="24"/>
          <w:szCs w:val="24"/>
        </w:rPr>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rsidR="006365FC" w:rsidRPr="0050584D" w:rsidRDefault="006365FC" w:rsidP="00A11B3E">
      <w:pPr>
        <w:rPr>
          <w:rFonts w:ascii="Times New Roman" w:hAnsi="Times New Roman" w:cs="Times New Roman"/>
          <w:sz w:val="24"/>
          <w:szCs w:val="24"/>
        </w:rPr>
      </w:pPr>
      <w:r w:rsidRPr="0050584D">
        <w:rPr>
          <w:rFonts w:ascii="Times New Roman" w:hAnsi="Times New Roman" w:cs="Times New Roman"/>
          <w:sz w:val="24"/>
          <w:szCs w:val="24"/>
        </w:rPr>
        <w:t>В условиях нецентрализованного водоснабжения дворовые уборные должны быть удалены от колодцев и каптажей родников на расстояние не менее 50 м.</w:t>
      </w:r>
    </w:p>
    <w:p w:rsidR="006365FC" w:rsidRPr="0050584D" w:rsidRDefault="006365FC" w:rsidP="00A11B3E">
      <w:pPr>
        <w:rPr>
          <w:rFonts w:ascii="Times New Roman" w:hAnsi="Times New Roman" w:cs="Times New Roman"/>
          <w:sz w:val="24"/>
          <w:szCs w:val="24"/>
        </w:rPr>
      </w:pPr>
      <w:r w:rsidRPr="0050584D">
        <w:rPr>
          <w:rFonts w:ascii="Times New Roman" w:hAnsi="Times New Roman" w:cs="Times New Roman"/>
          <w:sz w:val="24"/>
          <w:szCs w:val="24"/>
        </w:rPr>
        <w:t>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8 - 10 метров.</w:t>
      </w:r>
    </w:p>
    <w:p w:rsidR="006365FC" w:rsidRPr="0050584D" w:rsidRDefault="006365FC" w:rsidP="00A11B3E">
      <w:pPr>
        <w:rPr>
          <w:rFonts w:ascii="Times New Roman" w:hAnsi="Times New Roman" w:cs="Times New Roman"/>
          <w:sz w:val="24"/>
          <w:szCs w:val="24"/>
        </w:rPr>
      </w:pPr>
      <w:r w:rsidRPr="0050584D">
        <w:rPr>
          <w:rFonts w:ascii="Times New Roman" w:hAnsi="Times New Roman" w:cs="Times New Roman"/>
          <w:sz w:val="24"/>
          <w:szCs w:val="24"/>
        </w:rPr>
        <w:t>3. Расчетные показатели объектов транспортной инфраструктуры.</w:t>
      </w:r>
    </w:p>
    <w:p w:rsidR="006365FC" w:rsidRPr="0050584D" w:rsidRDefault="006365FC" w:rsidP="00A11B3E">
      <w:pPr>
        <w:rPr>
          <w:rFonts w:ascii="Times New Roman" w:hAnsi="Times New Roman" w:cs="Times New Roman"/>
          <w:sz w:val="24"/>
          <w:szCs w:val="24"/>
        </w:rPr>
      </w:pPr>
      <w:r w:rsidRPr="0050584D">
        <w:rPr>
          <w:rFonts w:ascii="Times New Roman" w:hAnsi="Times New Roman" w:cs="Times New Roman"/>
          <w:sz w:val="24"/>
          <w:szCs w:val="24"/>
        </w:rPr>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rsidR="006365FC" w:rsidRPr="0050584D" w:rsidRDefault="006365FC" w:rsidP="00A11B3E">
      <w:pPr>
        <w:rPr>
          <w:rFonts w:ascii="Times New Roman" w:hAnsi="Times New Roman" w:cs="Times New Roman"/>
          <w:sz w:val="24"/>
          <w:szCs w:val="24"/>
        </w:rPr>
      </w:pPr>
      <w:r w:rsidRPr="0050584D">
        <w:rPr>
          <w:rFonts w:ascii="Times New Roman" w:hAnsi="Times New Roman" w:cs="Times New Roman"/>
          <w:sz w:val="24"/>
          <w:szCs w:val="24"/>
        </w:rPr>
        <w:t xml:space="preserve">Улично-дорожную сеть следует проектировать в виде непрерывной системы с учетом функционального назначения улиц и дорог, интенсивности транспортного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магистрального и местного значения, а также главные улицы. </w:t>
      </w:r>
    </w:p>
    <w:p w:rsidR="006365FC" w:rsidRPr="0050584D" w:rsidRDefault="006365FC" w:rsidP="00A11B3E">
      <w:pPr>
        <w:rPr>
          <w:rFonts w:ascii="Times New Roman" w:hAnsi="Times New Roman" w:cs="Times New Roman"/>
          <w:sz w:val="24"/>
          <w:szCs w:val="24"/>
        </w:rPr>
      </w:pPr>
      <w:bookmarkStart w:id="972" w:name="sub_1205543"/>
      <w:r w:rsidRPr="0050584D">
        <w:rPr>
          <w:rFonts w:ascii="Times New Roman" w:hAnsi="Times New Roman" w:cs="Times New Roman"/>
          <w:sz w:val="24"/>
          <w:szCs w:val="24"/>
        </w:rPr>
        <w:t>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на 1000 человек 200 - 250 легковых автомобилей, включая 3 - 4 такси и 2 - 3 ведомственных автомобиля, 25 - 40 грузовых автомобилей в зависимости от состава парка. Число мотоциклов и мопедов на 1000 человек следует принимать 100 - 150 единиц На расчетный срок (2025 год) число транспортных средств принимается с коэффициентом 1,4.</w:t>
      </w:r>
    </w:p>
    <w:bookmarkEnd w:id="972"/>
    <w:p w:rsidR="006365FC" w:rsidRPr="0050584D" w:rsidRDefault="006365FC" w:rsidP="00A11B3E">
      <w:pPr>
        <w:rPr>
          <w:rFonts w:ascii="Times New Roman" w:hAnsi="Times New Roman" w:cs="Times New Roman"/>
          <w:sz w:val="24"/>
          <w:szCs w:val="24"/>
        </w:rPr>
      </w:pPr>
      <w:r w:rsidRPr="0050584D">
        <w:rPr>
          <w:rFonts w:ascii="Times New Roman" w:hAnsi="Times New Roman" w:cs="Times New Roman"/>
          <w:sz w:val="24"/>
          <w:szCs w:val="24"/>
        </w:rPr>
        <w:t>Ширину и поперечный профиль улиц в пределах красных линий, уровень их благоустройства следует определять в зависимости от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p w:rsidR="006365FC" w:rsidRPr="0050584D" w:rsidRDefault="006365FC" w:rsidP="00A11B3E">
      <w:pPr>
        <w:rPr>
          <w:rFonts w:ascii="Times New Roman" w:hAnsi="Times New Roman" w:cs="Times New Roman"/>
          <w:sz w:val="24"/>
          <w:szCs w:val="24"/>
        </w:rPr>
      </w:pPr>
      <w:r w:rsidRPr="0050584D">
        <w:rPr>
          <w:rFonts w:ascii="Times New Roman" w:hAnsi="Times New Roman" w:cs="Times New Roman"/>
          <w:sz w:val="24"/>
          <w:szCs w:val="24"/>
        </w:rPr>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rsidR="006365FC" w:rsidRPr="0050584D" w:rsidRDefault="006365FC" w:rsidP="00A11B3E">
      <w:pPr>
        <w:rPr>
          <w:rFonts w:ascii="Times New Roman" w:hAnsi="Times New Roman" w:cs="Times New Roman"/>
          <w:sz w:val="24"/>
          <w:szCs w:val="24"/>
        </w:rPr>
      </w:pPr>
      <w:r w:rsidRPr="0050584D">
        <w:rPr>
          <w:rFonts w:ascii="Times New Roman" w:hAnsi="Times New Roman" w:cs="Times New Roman"/>
          <w:sz w:val="24"/>
          <w:szCs w:val="24"/>
        </w:rPr>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rsidR="006365FC" w:rsidRPr="0050584D" w:rsidRDefault="006365FC" w:rsidP="00A11B3E">
      <w:pPr>
        <w:rPr>
          <w:rFonts w:ascii="Times New Roman" w:hAnsi="Times New Roman" w:cs="Times New Roman"/>
          <w:sz w:val="24"/>
          <w:szCs w:val="24"/>
        </w:rPr>
      </w:pPr>
      <w:r w:rsidRPr="0050584D">
        <w:rPr>
          <w:rFonts w:ascii="Times New Roman" w:hAnsi="Times New Roman" w:cs="Times New Roman"/>
          <w:sz w:val="24"/>
          <w:szCs w:val="24"/>
        </w:rPr>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rsidR="006365FC" w:rsidRPr="0050584D" w:rsidRDefault="006365FC" w:rsidP="00A11B3E">
      <w:pPr>
        <w:rPr>
          <w:rFonts w:ascii="Times New Roman" w:hAnsi="Times New Roman" w:cs="Times New Roman"/>
          <w:sz w:val="24"/>
          <w:szCs w:val="24"/>
        </w:rPr>
      </w:pPr>
      <w:r w:rsidRPr="0050584D">
        <w:rPr>
          <w:rFonts w:ascii="Times New Roman" w:hAnsi="Times New Roman" w:cs="Times New Roman"/>
          <w:sz w:val="24"/>
          <w:szCs w:val="24"/>
        </w:rPr>
        <w:t>На второстепенных улицах и проездах следует предусматривать разъездные площадки размером 7 м x 15 м через каждые 200 м.</w:t>
      </w:r>
    </w:p>
    <w:p w:rsidR="006365FC" w:rsidRPr="0050584D" w:rsidRDefault="006365FC" w:rsidP="00A11B3E">
      <w:pPr>
        <w:rPr>
          <w:rFonts w:ascii="Times New Roman" w:hAnsi="Times New Roman" w:cs="Times New Roman"/>
          <w:sz w:val="24"/>
          <w:szCs w:val="24"/>
        </w:rPr>
      </w:pPr>
      <w:r w:rsidRPr="0050584D">
        <w:rPr>
          <w:rFonts w:ascii="Times New Roman" w:hAnsi="Times New Roman" w:cs="Times New Roman"/>
          <w:sz w:val="24"/>
          <w:szCs w:val="24"/>
        </w:rP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rsidR="006365FC" w:rsidRPr="0050584D" w:rsidRDefault="006365FC" w:rsidP="00A11B3E">
      <w:pPr>
        <w:rPr>
          <w:rFonts w:ascii="Times New Roman" w:hAnsi="Times New Roman" w:cs="Times New Roman"/>
          <w:sz w:val="24"/>
          <w:szCs w:val="24"/>
        </w:rPr>
      </w:pPr>
      <w:r w:rsidRPr="0050584D">
        <w:rPr>
          <w:rFonts w:ascii="Times New Roman" w:hAnsi="Times New Roman" w:cs="Times New Roman"/>
          <w:sz w:val="24"/>
          <w:szCs w:val="24"/>
        </w:rPr>
        <w:t>Проезжую часть на прямолинейных участках улиц с односторонним движением и шириной до 15 м устраивают с односкатным поперечным профилем.</w:t>
      </w:r>
    </w:p>
    <w:p w:rsidR="006365FC" w:rsidRPr="0050584D" w:rsidRDefault="006365FC" w:rsidP="00A11B3E">
      <w:pPr>
        <w:rPr>
          <w:rFonts w:ascii="Times New Roman" w:hAnsi="Times New Roman" w:cs="Times New Roman"/>
          <w:sz w:val="24"/>
          <w:szCs w:val="24"/>
        </w:rPr>
      </w:pPr>
      <w:r w:rsidRPr="0050584D">
        <w:rPr>
          <w:rFonts w:ascii="Times New Roman" w:hAnsi="Times New Roman" w:cs="Times New Roman"/>
          <w:sz w:val="24"/>
          <w:szCs w:val="24"/>
        </w:rPr>
        <w:t>Ширина проезжих частей основных проездов должна быть не менее 6,0 м, второстепенных проездов - 5,5 м; ширина тротуаров - 1,5 м.</w:t>
      </w:r>
    </w:p>
    <w:p w:rsidR="006365FC" w:rsidRPr="0050584D" w:rsidRDefault="006365FC" w:rsidP="00A11B3E">
      <w:pPr>
        <w:rPr>
          <w:rFonts w:ascii="Times New Roman" w:hAnsi="Times New Roman" w:cs="Times New Roman"/>
          <w:sz w:val="24"/>
          <w:szCs w:val="24"/>
        </w:rPr>
      </w:pPr>
      <w:r w:rsidRPr="0050584D">
        <w:rPr>
          <w:rFonts w:ascii="Times New Roman" w:hAnsi="Times New Roman" w:cs="Times New Roman"/>
          <w:sz w:val="24"/>
          <w:szCs w:val="24"/>
        </w:rPr>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6365FC" w:rsidRPr="0050584D" w:rsidRDefault="006365FC" w:rsidP="00A11B3E">
      <w:pPr>
        <w:rPr>
          <w:rFonts w:ascii="Times New Roman" w:hAnsi="Times New Roman" w:cs="Times New Roman"/>
          <w:sz w:val="24"/>
          <w:szCs w:val="24"/>
        </w:rPr>
      </w:pPr>
      <w:bookmarkStart w:id="973" w:name="sub_1205565"/>
      <w:r w:rsidRPr="0050584D">
        <w:rPr>
          <w:rFonts w:ascii="Times New Roman" w:hAnsi="Times New Roman" w:cs="Times New Roman"/>
          <w:sz w:val="24"/>
          <w:szCs w:val="24"/>
        </w:rPr>
        <w:t>В конце проезжих частей тупиковых улиц следует устраивать площадки для разворота автомобилей с учетом обеспечения радиуса разворота 12 - 15 м. На отстойно-разворотных площадках для автобусов быть обеспечен радиус разворота 15 м. Использование разворотных площадок для стоянки автомобилей не допускается.</w:t>
      </w:r>
    </w:p>
    <w:bookmarkEnd w:id="973"/>
    <w:p w:rsidR="006365FC" w:rsidRPr="0050584D" w:rsidRDefault="006365FC" w:rsidP="00A11B3E">
      <w:pPr>
        <w:rPr>
          <w:rFonts w:ascii="Times New Roman" w:hAnsi="Times New Roman" w:cs="Times New Roman"/>
          <w:sz w:val="24"/>
          <w:szCs w:val="24"/>
        </w:rPr>
      </w:pPr>
      <w:r w:rsidRPr="0050584D">
        <w:rPr>
          <w:rFonts w:ascii="Times New Roman" w:hAnsi="Times New Roman" w:cs="Times New Roman"/>
          <w:sz w:val="24"/>
          <w:szCs w:val="24"/>
        </w:rPr>
        <w:t>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x 40 м и 10 м x 50 м.</w:t>
      </w:r>
    </w:p>
    <w:p w:rsidR="006365FC" w:rsidRPr="0050584D" w:rsidRDefault="006365FC" w:rsidP="00A11B3E">
      <w:pPr>
        <w:rPr>
          <w:rFonts w:ascii="Times New Roman" w:hAnsi="Times New Roman" w:cs="Times New Roman"/>
          <w:sz w:val="24"/>
          <w:szCs w:val="24"/>
        </w:rPr>
      </w:pPr>
      <w:r w:rsidRPr="0050584D">
        <w:rPr>
          <w:rFonts w:ascii="Times New Roman" w:hAnsi="Times New Roman" w:cs="Times New Roman"/>
          <w:sz w:val="24"/>
          <w:szCs w:val="24"/>
        </w:rPr>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w:t>
      </w:r>
    </w:p>
    <w:p w:rsidR="006365FC" w:rsidRPr="0050584D" w:rsidRDefault="006365FC" w:rsidP="00A11B3E">
      <w:pPr>
        <w:rPr>
          <w:rFonts w:ascii="Times New Roman" w:hAnsi="Times New Roman" w:cs="Times New Roman"/>
          <w:sz w:val="24"/>
          <w:szCs w:val="24"/>
        </w:rPr>
      </w:pPr>
      <w:r w:rsidRPr="0050584D">
        <w:rPr>
          <w:rFonts w:ascii="Times New Roman" w:hAnsi="Times New Roman" w:cs="Times New Roman"/>
          <w:sz w:val="24"/>
          <w:szCs w:val="24"/>
        </w:rPr>
        <w:t>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rsidR="006365FC" w:rsidRPr="0050584D" w:rsidRDefault="006365FC" w:rsidP="00A11B3E">
      <w:pPr>
        <w:rPr>
          <w:rFonts w:ascii="Times New Roman" w:hAnsi="Times New Roman" w:cs="Times New Roman"/>
          <w:sz w:val="24"/>
          <w:szCs w:val="24"/>
        </w:rPr>
      </w:pPr>
      <w:bookmarkStart w:id="974" w:name="sub_1205570"/>
      <w:r w:rsidRPr="0050584D">
        <w:rPr>
          <w:rFonts w:ascii="Times New Roman" w:hAnsi="Times New Roman" w:cs="Times New Roman"/>
          <w:sz w:val="24"/>
          <w:szCs w:val="24"/>
        </w:rPr>
        <w:t>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 м, а длина отгона ширины дополнительной полосы - 30 м.</w:t>
      </w:r>
    </w:p>
    <w:bookmarkEnd w:id="974"/>
    <w:p w:rsidR="006365FC" w:rsidRPr="0050584D" w:rsidRDefault="006365FC" w:rsidP="00A11B3E">
      <w:pPr>
        <w:rPr>
          <w:rFonts w:ascii="Times New Roman" w:hAnsi="Times New Roman" w:cs="Times New Roman"/>
          <w:sz w:val="24"/>
          <w:szCs w:val="24"/>
        </w:rPr>
      </w:pPr>
      <w:r w:rsidRPr="0050584D">
        <w:rPr>
          <w:rFonts w:ascii="Times New Roman" w:hAnsi="Times New Roman" w:cs="Times New Roman"/>
          <w:sz w:val="24"/>
          <w:szCs w:val="24"/>
        </w:rPr>
        <w:t>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0,3 чел./кв. м; на предзаводских площадях, у спортивно-зрелищных учреждений, кинотеатров, вокзалов - 0,8 чел./кв. м.</w:t>
      </w:r>
    </w:p>
    <w:p w:rsidR="006365FC" w:rsidRPr="0050584D" w:rsidRDefault="006365FC" w:rsidP="00A11B3E">
      <w:pPr>
        <w:rPr>
          <w:rFonts w:ascii="Times New Roman" w:hAnsi="Times New Roman" w:cs="Times New Roman"/>
          <w:sz w:val="24"/>
          <w:szCs w:val="24"/>
        </w:rPr>
      </w:pPr>
    </w:p>
    <w:p w:rsidR="006365FC" w:rsidRPr="0050584D" w:rsidRDefault="006365FC" w:rsidP="007A2D41">
      <w:pPr>
        <w:pStyle w:val="Heading2"/>
        <w:numPr>
          <w:ilvl w:val="1"/>
          <w:numId w:val="0"/>
        </w:numPr>
        <w:tabs>
          <w:tab w:val="num" w:pos="0"/>
        </w:tabs>
        <w:spacing w:before="0"/>
        <w:ind w:hanging="9"/>
        <w:rPr>
          <w:rFonts w:ascii="Times New Roman" w:hAnsi="Times New Roman" w:cs="Times New Roman"/>
          <w:color w:val="auto"/>
          <w:sz w:val="24"/>
          <w:szCs w:val="24"/>
        </w:rPr>
      </w:pPr>
      <w:bookmarkStart w:id="975" w:name="_Toc2849342"/>
      <w:bookmarkStart w:id="976" w:name="_Toc3399274"/>
      <w:r w:rsidRPr="0050584D">
        <w:rPr>
          <w:rFonts w:ascii="Times New Roman" w:hAnsi="Times New Roman" w:cs="Times New Roman"/>
          <w:color w:val="auto"/>
          <w:sz w:val="24"/>
          <w:szCs w:val="24"/>
        </w:rPr>
        <w:t>Статья 67. Ограничения в использовании земельных участков и объектов капитального строительства по условиям охраны объектов культурного наследия</w:t>
      </w:r>
      <w:bookmarkEnd w:id="975"/>
      <w:bookmarkEnd w:id="976"/>
    </w:p>
    <w:p w:rsidR="006365FC" w:rsidRPr="0050584D" w:rsidRDefault="006365FC" w:rsidP="007A2D41">
      <w:pPr>
        <w:ind w:firstLine="720"/>
        <w:rPr>
          <w:rFonts w:ascii="Times New Roman" w:hAnsi="Times New Roman" w:cs="Times New Roman"/>
          <w:sz w:val="24"/>
          <w:szCs w:val="24"/>
        </w:rPr>
      </w:pPr>
      <w:r w:rsidRPr="0050584D">
        <w:rPr>
          <w:rFonts w:ascii="Times New Roman" w:hAnsi="Times New Roman" w:cs="Times New Roman"/>
          <w:sz w:val="24"/>
          <w:szCs w:val="24"/>
        </w:rPr>
        <w:t>В соответствии со ст.34 Федерального закона от 25.06.2002г. № 73-ФЗ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6365FC" w:rsidRPr="0050584D" w:rsidRDefault="006365FC" w:rsidP="007A2D41">
      <w:pPr>
        <w:ind w:firstLine="720"/>
        <w:rPr>
          <w:rFonts w:ascii="Times New Roman" w:hAnsi="Times New Roman" w:cs="Times New Roman"/>
          <w:sz w:val="24"/>
          <w:szCs w:val="24"/>
        </w:rPr>
      </w:pPr>
      <w:bookmarkStart w:id="977" w:name="dst100225"/>
      <w:bookmarkEnd w:id="977"/>
      <w:r w:rsidRPr="0050584D">
        <w:rPr>
          <w:rFonts w:ascii="Times New Roman" w:hAnsi="Times New Roman" w:cs="Times New Roman"/>
          <w:sz w:val="24"/>
          <w:szCs w:val="24"/>
        </w:rPr>
        <w:t>Необходимый состав зон охраны объекта культурного наследия определяется проектом зон охраны объекта культурного наследия.</w:t>
      </w:r>
    </w:p>
    <w:p w:rsidR="006365FC" w:rsidRPr="0050584D" w:rsidRDefault="006365FC" w:rsidP="007A2D41">
      <w:pPr>
        <w:ind w:firstLine="720"/>
        <w:rPr>
          <w:rFonts w:ascii="Times New Roman" w:hAnsi="Times New Roman" w:cs="Times New Roman"/>
          <w:sz w:val="24"/>
          <w:szCs w:val="24"/>
        </w:rPr>
      </w:pPr>
      <w:r w:rsidRPr="0050584D">
        <w:rPr>
          <w:rFonts w:ascii="Times New Roman" w:hAnsi="Times New Roman" w:cs="Times New Roman"/>
          <w:sz w:val="24"/>
          <w:szCs w:val="24"/>
        </w:rPr>
        <w:t>Защитными зонами объектов культурного наследия являются территории, которые прилегают к включенным в реестр памятникам и ансамблям (</w:t>
      </w:r>
      <w:r w:rsidRPr="0050584D">
        <w:rPr>
          <w:rFonts w:ascii="Times New Roman" w:hAnsi="Times New Roman" w:cs="Times New Roman"/>
          <w:i/>
          <w:iCs/>
          <w:sz w:val="24"/>
          <w:szCs w:val="24"/>
        </w:rPr>
        <w:t>за исключением объектов археологического наследия, некрополей, захоронений, расположенных в границах некрополей, произведений монументального искусства</w:t>
      </w:r>
      <w:r w:rsidRPr="0050584D">
        <w:rPr>
          <w:rFonts w:ascii="Times New Roman" w:hAnsi="Times New Roman" w:cs="Times New Roman"/>
          <w:sz w:val="24"/>
          <w:szCs w:val="24"/>
        </w:rPr>
        <w:t>)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6365FC" w:rsidRPr="0050584D" w:rsidRDefault="006365FC" w:rsidP="007A2D41">
      <w:pPr>
        <w:shd w:val="clear" w:color="auto" w:fill="FFFFFF"/>
        <w:ind w:firstLine="547"/>
        <w:rPr>
          <w:rFonts w:ascii="Times New Roman" w:hAnsi="Times New Roman" w:cs="Times New Roman"/>
          <w:sz w:val="24"/>
          <w:szCs w:val="24"/>
        </w:rPr>
      </w:pPr>
      <w:bookmarkStart w:id="978" w:name="dst854"/>
      <w:bookmarkEnd w:id="978"/>
      <w:r w:rsidRPr="0050584D">
        <w:rPr>
          <w:rFonts w:ascii="Times New Roman" w:hAnsi="Times New Roman" w:cs="Times New Roman"/>
          <w:sz w:val="24"/>
          <w:szCs w:val="24"/>
        </w:rPr>
        <w:t>Границы защитной зоны объекта культурного наследия устанавливаются:</w:t>
      </w:r>
    </w:p>
    <w:p w:rsidR="006365FC" w:rsidRPr="0050584D" w:rsidRDefault="006365FC" w:rsidP="007A2D41">
      <w:pPr>
        <w:ind w:firstLine="720"/>
        <w:rPr>
          <w:rFonts w:ascii="Times New Roman" w:hAnsi="Times New Roman" w:cs="Times New Roman"/>
          <w:sz w:val="24"/>
          <w:szCs w:val="24"/>
        </w:rPr>
      </w:pPr>
      <w:bookmarkStart w:id="979" w:name="dst856"/>
      <w:bookmarkEnd w:id="979"/>
      <w:r w:rsidRPr="0050584D">
        <w:rPr>
          <w:rFonts w:ascii="Times New Roman" w:hAnsi="Times New Roman" w:cs="Times New Roman"/>
          <w:sz w:val="24"/>
          <w:szCs w:val="24"/>
        </w:rPr>
        <w:t xml:space="preserve">- для памятника, расположенного в границах населенного пункта, на расстоянии 100 метров от внешних границ территории памятника, </w:t>
      </w:r>
    </w:p>
    <w:p w:rsidR="006365FC" w:rsidRPr="0050584D" w:rsidRDefault="006365FC" w:rsidP="007A2D41">
      <w:pPr>
        <w:ind w:firstLine="720"/>
        <w:rPr>
          <w:rFonts w:ascii="Times New Roman" w:hAnsi="Times New Roman" w:cs="Times New Roman"/>
          <w:sz w:val="24"/>
          <w:szCs w:val="24"/>
        </w:rPr>
      </w:pPr>
      <w:r w:rsidRPr="0050584D">
        <w:rPr>
          <w:rFonts w:ascii="Times New Roman" w:hAnsi="Times New Roman" w:cs="Times New Roman"/>
          <w:sz w:val="24"/>
          <w:szCs w:val="24"/>
        </w:rPr>
        <w:t>- для памятника, расположенного вне границ населенного пункта, на расстоянии 200 метров от внешних границ территории памятника.</w:t>
      </w:r>
    </w:p>
    <w:p w:rsidR="006365FC" w:rsidRPr="0050584D" w:rsidRDefault="006365FC" w:rsidP="007A2D41">
      <w:pPr>
        <w:ind w:firstLine="720"/>
        <w:rPr>
          <w:rFonts w:ascii="Times New Roman" w:hAnsi="Times New Roman" w:cs="Times New Roman"/>
          <w:sz w:val="24"/>
          <w:szCs w:val="24"/>
        </w:rPr>
      </w:pPr>
      <w:r w:rsidRPr="0050584D">
        <w:rPr>
          <w:rFonts w:ascii="Times New Roman" w:hAnsi="Times New Roman" w:cs="Times New Roman"/>
          <w:sz w:val="24"/>
          <w:szCs w:val="24"/>
        </w:rPr>
        <w:t>Защитная зона объекта культурного наследия прекращает существование со дня утверждения в порядке, установленном ст.34 Федерального закона от 25.06.2002г. № 73-ФЗ, проекта зон охраны такого объекта культурного наследия.</w:t>
      </w:r>
    </w:p>
    <w:p w:rsidR="006365FC" w:rsidRPr="0050584D" w:rsidRDefault="006365FC" w:rsidP="007A2D41">
      <w:pPr>
        <w:ind w:right="-57" w:firstLine="720"/>
        <w:rPr>
          <w:rFonts w:ascii="Times New Roman" w:hAnsi="Times New Roman" w:cs="Times New Roman"/>
          <w:sz w:val="24"/>
          <w:szCs w:val="24"/>
        </w:rPr>
      </w:pPr>
      <w:r w:rsidRPr="0050584D">
        <w:rPr>
          <w:rFonts w:ascii="Times New Roman" w:hAnsi="Times New Roman" w:cs="Times New Roman"/>
          <w:sz w:val="24"/>
          <w:szCs w:val="24"/>
        </w:rPr>
        <w:t xml:space="preserve">Согласно Закону Краснодарского края от 23 июля 2015г № 3223-КЗ до разработки и утверждения проектов зон охраны объектов культурного наследия в установленном федеральным законодательством порядке </w:t>
      </w:r>
      <w:r w:rsidRPr="0050584D">
        <w:rPr>
          <w:rFonts w:ascii="Times New Roman" w:hAnsi="Times New Roman" w:cs="Times New Roman"/>
          <w:b/>
          <w:bCs/>
          <w:sz w:val="24"/>
          <w:szCs w:val="24"/>
        </w:rPr>
        <w:t>в качестве предупредительной</w:t>
      </w:r>
      <w:r w:rsidRPr="0050584D">
        <w:rPr>
          <w:rFonts w:ascii="Times New Roman" w:hAnsi="Times New Roman" w:cs="Times New Roman"/>
          <w:sz w:val="24"/>
          <w:szCs w:val="24"/>
        </w:rPr>
        <w:t xml:space="preserve"> меры по обеспечению сохранности объекта куль</w:t>
      </w:r>
      <w:r w:rsidRPr="0050584D">
        <w:rPr>
          <w:rFonts w:ascii="Times New Roman" w:hAnsi="Times New Roman" w:cs="Times New Roman"/>
          <w:sz w:val="24"/>
          <w:szCs w:val="24"/>
        </w:rPr>
        <w:softHyphen/>
        <w:t>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устанавливаются следующие границы зон охраны:</w:t>
      </w:r>
    </w:p>
    <w:p w:rsidR="006365FC" w:rsidRPr="0050584D" w:rsidRDefault="006365FC" w:rsidP="007A2D41">
      <w:pPr>
        <w:ind w:right="-57" w:firstLine="720"/>
        <w:rPr>
          <w:rFonts w:ascii="Times New Roman" w:hAnsi="Times New Roman" w:cs="Times New Roman"/>
          <w:sz w:val="24"/>
          <w:szCs w:val="24"/>
        </w:rPr>
      </w:pPr>
      <w:r w:rsidRPr="0050584D">
        <w:rPr>
          <w:rFonts w:ascii="Times New Roman" w:hAnsi="Times New Roman" w:cs="Times New Roman"/>
          <w:sz w:val="24"/>
          <w:szCs w:val="24"/>
        </w:rPr>
        <w:t>1) для объектов археологического наследия:</w:t>
      </w:r>
    </w:p>
    <w:p w:rsidR="006365FC" w:rsidRPr="0050584D" w:rsidRDefault="006365FC" w:rsidP="007A2D41">
      <w:pPr>
        <w:ind w:right="-57" w:firstLine="720"/>
        <w:rPr>
          <w:rFonts w:ascii="Times New Roman" w:hAnsi="Times New Roman" w:cs="Times New Roman"/>
          <w:sz w:val="24"/>
          <w:szCs w:val="24"/>
        </w:rPr>
      </w:pPr>
      <w:r w:rsidRPr="0050584D">
        <w:rPr>
          <w:rFonts w:ascii="Times New Roman" w:hAnsi="Times New Roman" w:cs="Times New Roman"/>
          <w:sz w:val="24"/>
          <w:szCs w:val="24"/>
        </w:rPr>
        <w:t>а) поселения, городища, селища, усадьбы независимо от места их расположения — 500 метров от границ памятника по всему его периметру;</w:t>
      </w:r>
    </w:p>
    <w:p w:rsidR="006365FC" w:rsidRPr="0050584D" w:rsidRDefault="006365FC" w:rsidP="007A2D41">
      <w:pPr>
        <w:ind w:right="-57" w:firstLine="720"/>
        <w:rPr>
          <w:rFonts w:ascii="Times New Roman" w:hAnsi="Times New Roman" w:cs="Times New Roman"/>
          <w:sz w:val="24"/>
          <w:szCs w:val="24"/>
        </w:rPr>
      </w:pPr>
      <w:r w:rsidRPr="0050584D">
        <w:rPr>
          <w:rFonts w:ascii="Times New Roman" w:hAnsi="Times New Roman" w:cs="Times New Roman"/>
          <w:sz w:val="24"/>
          <w:szCs w:val="24"/>
        </w:rPr>
        <w:t>б) 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периметру;</w:t>
      </w:r>
    </w:p>
    <w:p w:rsidR="006365FC" w:rsidRPr="0050584D" w:rsidRDefault="006365FC" w:rsidP="007A2D41">
      <w:pPr>
        <w:ind w:right="-57" w:firstLine="720"/>
        <w:rPr>
          <w:rFonts w:ascii="Times New Roman" w:hAnsi="Times New Roman" w:cs="Times New Roman"/>
          <w:sz w:val="24"/>
          <w:szCs w:val="24"/>
        </w:rPr>
      </w:pPr>
      <w:r w:rsidRPr="0050584D">
        <w:rPr>
          <w:rFonts w:ascii="Times New Roman" w:hAnsi="Times New Roman" w:cs="Times New Roman"/>
          <w:sz w:val="24"/>
          <w:szCs w:val="24"/>
        </w:rPr>
        <w:t>в) курганы высотой: до 1 метра — 50 метров от границ памятника по всему его периметру; до 2 метров — 75 метров от границ памятника по всему его периметру; до 3 метров — 125 метров от границ памятника по всему его периметру; свыше 3 метров — 150 метров от границ памятника по всему его пери</w:t>
      </w:r>
      <w:r w:rsidRPr="0050584D">
        <w:rPr>
          <w:rFonts w:ascii="Times New Roman" w:hAnsi="Times New Roman" w:cs="Times New Roman"/>
          <w:sz w:val="24"/>
          <w:szCs w:val="24"/>
        </w:rPr>
        <w:softHyphen/>
        <w:t>метру;</w:t>
      </w:r>
    </w:p>
    <w:p w:rsidR="006365FC" w:rsidRPr="0050584D" w:rsidRDefault="006365FC" w:rsidP="007A2D41">
      <w:pPr>
        <w:ind w:right="-57" w:firstLine="720"/>
        <w:rPr>
          <w:rFonts w:ascii="Times New Roman" w:hAnsi="Times New Roman" w:cs="Times New Roman"/>
          <w:sz w:val="24"/>
          <w:szCs w:val="24"/>
        </w:rPr>
      </w:pPr>
      <w:r w:rsidRPr="0050584D">
        <w:rPr>
          <w:rFonts w:ascii="Times New Roman" w:hAnsi="Times New Roman" w:cs="Times New Roman"/>
          <w:sz w:val="24"/>
          <w:szCs w:val="24"/>
        </w:rPr>
        <w:t>г) дольмены, каменные бабы, культовые кресты, менгиры, петроглифы, кромлехи, ацангуары, древние дороги и клеры - 50 метров от границ памятника по всему его периметру;</w:t>
      </w:r>
    </w:p>
    <w:p w:rsidR="006365FC" w:rsidRPr="0050584D" w:rsidRDefault="006365FC" w:rsidP="007A2D41">
      <w:pPr>
        <w:ind w:right="-57" w:firstLine="720"/>
        <w:rPr>
          <w:rFonts w:ascii="Times New Roman" w:hAnsi="Times New Roman" w:cs="Times New Roman"/>
          <w:sz w:val="24"/>
          <w:szCs w:val="24"/>
        </w:rPr>
      </w:pPr>
      <w:r w:rsidRPr="0050584D">
        <w:rPr>
          <w:rFonts w:ascii="Times New Roman" w:hAnsi="Times New Roman" w:cs="Times New Roman"/>
          <w:sz w:val="24"/>
          <w:szCs w:val="24"/>
        </w:rPr>
        <w:t>2) для объектов культурного наследия, имеющих в своем составе захоронения (за исключением объектов археологического наследия), произведений монументального искусства - 40 метров от границы территории объекта культурного наследия по всему его периметру.</w:t>
      </w:r>
    </w:p>
    <w:p w:rsidR="006365FC" w:rsidRPr="0050584D" w:rsidRDefault="006365FC" w:rsidP="007A2D41">
      <w:pPr>
        <w:ind w:right="-57" w:firstLine="720"/>
        <w:rPr>
          <w:rFonts w:ascii="Times New Roman" w:hAnsi="Times New Roman" w:cs="Times New Roman"/>
          <w:sz w:val="24"/>
          <w:szCs w:val="24"/>
        </w:rPr>
      </w:pPr>
      <w:r w:rsidRPr="0050584D">
        <w:rPr>
          <w:rFonts w:ascii="Times New Roman" w:hAnsi="Times New Roman" w:cs="Times New Roman"/>
          <w:sz w:val="24"/>
          <w:szCs w:val="24"/>
        </w:rPr>
        <w:t>В вышеуказанных границах зон охраны объекта археологического наследия, до утверждения в установленном порядке границ зон охраны, режимов использования земель и градостроительных регламентов в границах данных зон, допускаются по согласованию с краевым ор</w:t>
      </w:r>
      <w:r w:rsidRPr="0050584D">
        <w:rPr>
          <w:rFonts w:ascii="Times New Roman" w:hAnsi="Times New Roman" w:cs="Times New Roman"/>
          <w:sz w:val="24"/>
          <w:szCs w:val="24"/>
        </w:rPr>
        <w:softHyphen/>
        <w:t>ганом охраны объектов культурного наследия работы, не создающие угрозы повреждения, разрушения или уничтожения объекта археологического насле</w:t>
      </w:r>
      <w:r w:rsidRPr="0050584D">
        <w:rPr>
          <w:rFonts w:ascii="Times New Roman" w:hAnsi="Times New Roman" w:cs="Times New Roman"/>
          <w:sz w:val="24"/>
          <w:szCs w:val="24"/>
        </w:rPr>
        <w:softHyphen/>
        <w:t>дия, в том числе сельскохозяйственные работы, работы по благоустройству и озеленению территории, не нарушающие природный ландшафт. При проведении сельскохозяйственных работ в границах зон охраны объекта археологического наследия на глубину пахотного горизонта почвы со</w:t>
      </w:r>
      <w:r w:rsidRPr="0050584D">
        <w:rPr>
          <w:rFonts w:ascii="Times New Roman" w:hAnsi="Times New Roman" w:cs="Times New Roman"/>
          <w:sz w:val="24"/>
          <w:szCs w:val="24"/>
        </w:rPr>
        <w:softHyphen/>
        <w:t>гласование с краевым органом охраны объектов культурного наследия не тре</w:t>
      </w:r>
      <w:r w:rsidRPr="0050584D">
        <w:rPr>
          <w:rFonts w:ascii="Times New Roman" w:hAnsi="Times New Roman" w:cs="Times New Roman"/>
          <w:sz w:val="24"/>
          <w:szCs w:val="24"/>
        </w:rPr>
        <w:softHyphen/>
        <w:t xml:space="preserve">буется. </w:t>
      </w:r>
    </w:p>
    <w:p w:rsidR="006365FC" w:rsidRPr="0050584D" w:rsidRDefault="006365FC" w:rsidP="007A2D41">
      <w:pPr>
        <w:ind w:right="-57" w:firstLine="720"/>
        <w:rPr>
          <w:rFonts w:ascii="Times New Roman" w:hAnsi="Times New Roman" w:cs="Times New Roman"/>
          <w:sz w:val="24"/>
          <w:szCs w:val="24"/>
        </w:rPr>
      </w:pPr>
      <w:r w:rsidRPr="0050584D">
        <w:rPr>
          <w:rFonts w:ascii="Times New Roman" w:hAnsi="Times New Roman" w:cs="Times New Roman"/>
          <w:sz w:val="24"/>
          <w:szCs w:val="24"/>
        </w:rPr>
        <w:t>В целях предотвращения перемещения, повреждения, разрушения или уничтожения, изменения облика и интерьера, нарушения установленного порядка использования объектов культурного наследия и иных действий, влекущих за собой причинение вреда объектам культурного наследия, физические лица, юридические лица, органы государственной власти Краснодарского края, органы местного самоуправления в Краснодарском крае на стадии проведения землеустройства, формирования, отвода, изменения категории, вида разрешенного использования и иного хозяйственного освоения земельного участка, предусматривающего проведение землеустроительных, земляных, строительных, мелиоративных, хозяйственных и иных работ, обязаны обратиться в краевой орган охраны объектов культурного наследия с заявлением о согласовании проведения землеустроительных, земляных, строительных, мелиоративных, хозяйственных и иных работ на территории, подлежащей хозяйственному освоению.</w:t>
      </w:r>
    </w:p>
    <w:p w:rsidR="006365FC" w:rsidRPr="0050584D" w:rsidRDefault="006365FC" w:rsidP="007A2D41">
      <w:pPr>
        <w:ind w:right="-57" w:firstLine="720"/>
        <w:rPr>
          <w:rFonts w:ascii="Times New Roman" w:hAnsi="Times New Roman" w:cs="Times New Roman"/>
          <w:sz w:val="24"/>
          <w:szCs w:val="24"/>
        </w:rPr>
      </w:pPr>
      <w:r w:rsidRPr="0050584D">
        <w:rPr>
          <w:rFonts w:ascii="Times New Roman" w:hAnsi="Times New Roman" w:cs="Times New Roman"/>
          <w:sz w:val="24"/>
          <w:szCs w:val="24"/>
        </w:rPr>
        <w:t>До начала проектирования и проведения землеустроительных, земляных, строительных, мелиоративных, хозяйственных и иных работ осуществляется разработка и реализация необходимых мер по обеспечению сохранности объектов культурного наследия, в том числе археологические полевые работы (разведки) в целях выявления в зонах производства данных работ неучтенных объектов культурного наследия, за счет средств физических лиц, юридических лиц, органов государственной власти, органов местного самоуправления, являющихся заказчиками проводимых работ.</w:t>
      </w:r>
    </w:p>
    <w:p w:rsidR="006365FC" w:rsidRPr="0050584D" w:rsidRDefault="006365FC" w:rsidP="007A2D41">
      <w:pPr>
        <w:ind w:right="-57" w:firstLine="720"/>
        <w:rPr>
          <w:rFonts w:ascii="Times New Roman" w:hAnsi="Times New Roman" w:cs="Times New Roman"/>
          <w:sz w:val="24"/>
          <w:szCs w:val="24"/>
        </w:rPr>
      </w:pPr>
      <w:r w:rsidRPr="0050584D">
        <w:rPr>
          <w:rFonts w:ascii="Times New Roman" w:hAnsi="Times New Roman" w:cs="Times New Roman"/>
          <w:sz w:val="24"/>
          <w:szCs w:val="24"/>
        </w:rPr>
        <w:t>Физические и юридические лица, осуществляющие хозяйственную и иную деятельность на территории объекта культурного наследия, обязаны соблюдать режим использования данной территории, установленный действующим законодательством (ст. 47.2, ст. 47.3 Федерального закона от 25.06.2002 № 73-ФЗ).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 (п. 1 ст. 5.1 Федерального закона от 25.06.2002 № 73-ФЗ).</w:t>
      </w:r>
    </w:p>
    <w:p w:rsidR="006365FC" w:rsidRPr="0050584D" w:rsidRDefault="006365FC" w:rsidP="007A2D41">
      <w:pPr>
        <w:pStyle w:val="Heading2"/>
        <w:spacing w:after="100"/>
        <w:rPr>
          <w:rFonts w:ascii="Times New Roman" w:hAnsi="Times New Roman" w:cs="Times New Roman"/>
          <w:color w:val="auto"/>
          <w:sz w:val="24"/>
          <w:szCs w:val="24"/>
        </w:rPr>
      </w:pPr>
      <w:bookmarkStart w:id="980" w:name="_Toc486964713"/>
      <w:bookmarkStart w:id="981" w:name="_Toc3399275"/>
      <w:r w:rsidRPr="0050584D">
        <w:rPr>
          <w:rFonts w:ascii="Times New Roman" w:hAnsi="Times New Roman" w:cs="Times New Roman"/>
          <w:color w:val="auto"/>
          <w:sz w:val="24"/>
          <w:szCs w:val="24"/>
        </w:rPr>
        <w:t>Статья 68. Ограничения в использовании земельных участков и объектов капитального строительства по экологическим и санитарно-эпидемиологическим условиям</w:t>
      </w:r>
      <w:bookmarkEnd w:id="980"/>
      <w:bookmarkEnd w:id="981"/>
    </w:p>
    <w:p w:rsidR="006365FC" w:rsidRPr="0050584D" w:rsidRDefault="006365FC" w:rsidP="007A2D41">
      <w:pPr>
        <w:pStyle w:val="16"/>
        <w:keepLines w:val="0"/>
        <w:spacing w:line="240" w:lineRule="auto"/>
        <w:rPr>
          <w:sz w:val="24"/>
          <w:szCs w:val="24"/>
        </w:rPr>
      </w:pPr>
      <w:r w:rsidRPr="0050584D">
        <w:rPr>
          <w:sz w:val="24"/>
          <w:szCs w:val="24"/>
        </w:rPr>
        <w:t>1. Использование земельных участков и иных объектов недвижимости, расположенных в пределах зон, обозначенных на карте статьи 55 настоящих Правил, определяется:</w:t>
      </w:r>
    </w:p>
    <w:p w:rsidR="006365FC" w:rsidRPr="0050584D" w:rsidRDefault="006365FC" w:rsidP="007A2D41">
      <w:pPr>
        <w:pStyle w:val="16"/>
        <w:keepLines w:val="0"/>
        <w:spacing w:line="240" w:lineRule="auto"/>
        <w:rPr>
          <w:sz w:val="24"/>
          <w:szCs w:val="24"/>
        </w:rPr>
      </w:pPr>
      <w:r w:rsidRPr="0050584D">
        <w:rPr>
          <w:sz w:val="24"/>
          <w:szCs w:val="24"/>
        </w:rPr>
        <w:t>1) градостроительными регламентами, определенными статьями 58-66 настоящих Правил применительно к соответствующим территориальным, обозначенным на карте статьи 56 настоящих Правил с учетом ограничений, определенных настоящей статьей;</w:t>
      </w:r>
    </w:p>
    <w:p w:rsidR="006365FC" w:rsidRPr="0050584D" w:rsidRDefault="006365FC" w:rsidP="007A2D41">
      <w:pPr>
        <w:pStyle w:val="16"/>
        <w:keepLines w:val="0"/>
        <w:spacing w:line="240" w:lineRule="auto"/>
        <w:rPr>
          <w:sz w:val="24"/>
          <w:szCs w:val="24"/>
        </w:rPr>
      </w:pPr>
      <w:r w:rsidRPr="0050584D">
        <w:rPr>
          <w:sz w:val="24"/>
          <w:szCs w:val="24"/>
        </w:rPr>
        <w:t>2) ограничениями, установленными законами, иными нормативными правовыми актами применительно к санитарно-защитным зонам, водоохранным зонам, иным зонам ограничений.</w:t>
      </w:r>
    </w:p>
    <w:p w:rsidR="006365FC" w:rsidRPr="0050584D" w:rsidRDefault="006365FC" w:rsidP="007A2D41">
      <w:pPr>
        <w:widowControl w:val="0"/>
        <w:rPr>
          <w:rFonts w:ascii="Times New Roman" w:hAnsi="Times New Roman" w:cs="Times New Roman"/>
          <w:sz w:val="24"/>
          <w:szCs w:val="24"/>
        </w:rPr>
      </w:pPr>
      <w:r w:rsidRPr="0050584D">
        <w:rPr>
          <w:rFonts w:ascii="Times New Roman" w:hAnsi="Times New Roman" w:cs="Times New Roman"/>
          <w:sz w:val="24"/>
          <w:szCs w:val="24"/>
        </w:rPr>
        <w:t xml:space="preserve">2. Земельные участки и иные объекты недвижимости, которые расположены в пределах зон, обозначенных на карте статьи 55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объектами недвижимости, несоответствующими настоящим Правилам. </w:t>
      </w:r>
    </w:p>
    <w:p w:rsidR="006365FC" w:rsidRPr="0050584D" w:rsidRDefault="006365FC" w:rsidP="007A2D41">
      <w:pPr>
        <w:widowControl w:val="0"/>
        <w:rPr>
          <w:rFonts w:ascii="Times New Roman" w:hAnsi="Times New Roman" w:cs="Times New Roman"/>
          <w:sz w:val="24"/>
          <w:szCs w:val="24"/>
        </w:rPr>
      </w:pPr>
      <w:r w:rsidRPr="0050584D">
        <w:rPr>
          <w:rFonts w:ascii="Times New Roman" w:hAnsi="Times New Roman" w:cs="Times New Roman"/>
          <w:sz w:val="24"/>
          <w:szCs w:val="24"/>
        </w:rPr>
        <w:t>Дальнейшее использование и строительные изменения указанных объектов недвижимости определяется статьей 27 настоящих Правил.</w:t>
      </w:r>
    </w:p>
    <w:p w:rsidR="006365FC" w:rsidRPr="0050584D" w:rsidRDefault="006365FC" w:rsidP="007A2D41">
      <w:pPr>
        <w:pStyle w:val="16"/>
        <w:spacing w:line="240" w:lineRule="auto"/>
        <w:rPr>
          <w:sz w:val="24"/>
          <w:szCs w:val="24"/>
        </w:rPr>
      </w:pPr>
      <w:r w:rsidRPr="0050584D">
        <w:rPr>
          <w:sz w:val="24"/>
          <w:szCs w:val="24"/>
        </w:rPr>
        <w:t>3. Ограничения использования земельных участков и иных объектов недвижимости, расположенных в санитарно-защитных зонах, водоохранных зонах установлены следующими нормативными правовыми актами:</w:t>
      </w:r>
    </w:p>
    <w:p w:rsidR="006365FC" w:rsidRPr="0050584D" w:rsidRDefault="006365FC" w:rsidP="00E469C2">
      <w:pPr>
        <w:keepLines/>
        <w:widowControl w:val="0"/>
        <w:numPr>
          <w:ilvl w:val="0"/>
          <w:numId w:val="10"/>
        </w:numPr>
        <w:tabs>
          <w:tab w:val="left" w:pos="1191"/>
        </w:tabs>
        <w:suppressAutoHyphens/>
        <w:ind w:left="0" w:firstLine="709"/>
        <w:rPr>
          <w:rFonts w:ascii="Times New Roman" w:hAnsi="Times New Roman" w:cs="Times New Roman"/>
          <w:sz w:val="24"/>
          <w:szCs w:val="24"/>
        </w:rPr>
      </w:pPr>
      <w:r w:rsidRPr="0050584D">
        <w:rPr>
          <w:rFonts w:ascii="Times New Roman" w:hAnsi="Times New Roman" w:cs="Times New Roman"/>
          <w:sz w:val="24"/>
          <w:szCs w:val="24"/>
        </w:rPr>
        <w:t>Федеральный закон от 10 января 2002 года № 7-ФЗ «Об охране окружающей среды»;</w:t>
      </w:r>
    </w:p>
    <w:p w:rsidR="006365FC" w:rsidRPr="0050584D" w:rsidRDefault="006365FC" w:rsidP="00E469C2">
      <w:pPr>
        <w:keepLines/>
        <w:widowControl w:val="0"/>
        <w:numPr>
          <w:ilvl w:val="0"/>
          <w:numId w:val="10"/>
        </w:numPr>
        <w:tabs>
          <w:tab w:val="left" w:pos="1191"/>
        </w:tabs>
        <w:suppressAutoHyphens/>
        <w:ind w:left="0" w:firstLine="709"/>
        <w:rPr>
          <w:rFonts w:ascii="Times New Roman" w:hAnsi="Times New Roman" w:cs="Times New Roman"/>
          <w:sz w:val="24"/>
          <w:szCs w:val="24"/>
        </w:rPr>
      </w:pPr>
      <w:r w:rsidRPr="0050584D">
        <w:rPr>
          <w:rFonts w:ascii="Times New Roman" w:hAnsi="Times New Roman" w:cs="Times New Roman"/>
          <w:sz w:val="24"/>
          <w:szCs w:val="24"/>
        </w:rPr>
        <w:t>Федеральный закон от 30 марта 1999 года № 52-ФЗ «О санитарно-эпидемиологическом благополучии населения»;</w:t>
      </w:r>
    </w:p>
    <w:p w:rsidR="006365FC" w:rsidRPr="0050584D" w:rsidRDefault="006365FC" w:rsidP="00E469C2">
      <w:pPr>
        <w:keepLines/>
        <w:widowControl w:val="0"/>
        <w:numPr>
          <w:ilvl w:val="0"/>
          <w:numId w:val="10"/>
        </w:numPr>
        <w:tabs>
          <w:tab w:val="left" w:pos="1191"/>
        </w:tabs>
        <w:suppressAutoHyphens/>
        <w:ind w:left="0" w:firstLine="709"/>
        <w:rPr>
          <w:rFonts w:ascii="Times New Roman" w:hAnsi="Times New Roman" w:cs="Times New Roman"/>
          <w:sz w:val="24"/>
          <w:szCs w:val="24"/>
        </w:rPr>
      </w:pPr>
      <w:r w:rsidRPr="0050584D">
        <w:rPr>
          <w:rFonts w:ascii="Times New Roman" w:hAnsi="Times New Roman" w:cs="Times New Roman"/>
          <w:sz w:val="24"/>
          <w:szCs w:val="24"/>
        </w:rPr>
        <w:t>Водный кодекс Российской Федерации от 3 июня 2006 года № 74-ФЗ;</w:t>
      </w:r>
    </w:p>
    <w:p w:rsidR="006365FC" w:rsidRPr="0050584D" w:rsidRDefault="006365FC" w:rsidP="00E469C2">
      <w:pPr>
        <w:keepLines/>
        <w:widowControl w:val="0"/>
        <w:numPr>
          <w:ilvl w:val="0"/>
          <w:numId w:val="10"/>
        </w:numPr>
        <w:tabs>
          <w:tab w:val="left" w:pos="1191"/>
        </w:tabs>
        <w:suppressAutoHyphens/>
        <w:ind w:left="0" w:firstLine="709"/>
        <w:rPr>
          <w:rFonts w:ascii="Times New Roman" w:hAnsi="Times New Roman" w:cs="Times New Roman"/>
          <w:sz w:val="24"/>
          <w:szCs w:val="24"/>
        </w:rPr>
      </w:pPr>
      <w:r w:rsidRPr="0050584D">
        <w:rPr>
          <w:rFonts w:ascii="Times New Roman" w:hAnsi="Times New Roman" w:cs="Times New Roman"/>
          <w:sz w:val="24"/>
          <w:szCs w:val="24"/>
        </w:rPr>
        <w:t>Федеральный закон от 14 марта 1995 года № 33-ФЗ «Об особо охраняемых природных территориях»;</w:t>
      </w:r>
    </w:p>
    <w:p w:rsidR="006365FC" w:rsidRPr="0050584D" w:rsidRDefault="006365FC" w:rsidP="007A2D41">
      <w:pPr>
        <w:widowControl w:val="0"/>
        <w:rPr>
          <w:rFonts w:ascii="Times New Roman" w:hAnsi="Times New Roman" w:cs="Times New Roman"/>
          <w:sz w:val="24"/>
          <w:szCs w:val="24"/>
        </w:rPr>
      </w:pPr>
      <w:r w:rsidRPr="0050584D">
        <w:rPr>
          <w:rFonts w:ascii="Times New Roman" w:hAnsi="Times New Roman" w:cs="Times New Roman"/>
          <w:sz w:val="24"/>
          <w:szCs w:val="24"/>
        </w:rPr>
        <w:t xml:space="preserve">- Санитарно-эпидемиологические правила и нормативы (СанПиН) </w:t>
      </w:r>
      <w:r w:rsidRPr="0050584D">
        <w:rPr>
          <w:rFonts w:ascii="Times New Roman" w:hAnsi="Times New Roman" w:cs="Times New Roman"/>
          <w:sz w:val="24"/>
          <w:szCs w:val="24"/>
        </w:rPr>
        <w:br/>
        <w:t xml:space="preserve">2.2.1/2.1.1.1200-03 "Санитарно-защитные зоны и санитарная классификация предприятий, сооружений и иных объектов. Новая редакция". </w:t>
      </w:r>
      <w:bookmarkStart w:id="982" w:name="_Toc479729885"/>
      <w:bookmarkStart w:id="983" w:name="_Toc482333607"/>
    </w:p>
    <w:p w:rsidR="006365FC" w:rsidRPr="0050584D" w:rsidRDefault="006365FC" w:rsidP="007A2D41">
      <w:pPr>
        <w:widowControl w:val="0"/>
        <w:rPr>
          <w:rFonts w:ascii="Times New Roman" w:hAnsi="Times New Roman" w:cs="Times New Roman"/>
          <w:sz w:val="24"/>
          <w:szCs w:val="24"/>
        </w:rPr>
      </w:pPr>
      <w:r w:rsidRPr="0050584D">
        <w:rPr>
          <w:rFonts w:ascii="Times New Roman" w:hAnsi="Times New Roman" w:cs="Times New Roman"/>
          <w:sz w:val="24"/>
          <w:szCs w:val="24"/>
        </w:rPr>
        <w:t>4. Виды запрещенного использования земельных участков и иных объектов недвижимости, расположенных в границах санитарно-защитных зон:</w:t>
      </w:r>
      <w:bookmarkEnd w:id="982"/>
      <w:bookmarkEnd w:id="983"/>
    </w:p>
    <w:p w:rsidR="006365FC" w:rsidRPr="0050584D" w:rsidRDefault="006365FC" w:rsidP="00E469C2">
      <w:pPr>
        <w:widowControl w:val="0"/>
        <w:numPr>
          <w:ilvl w:val="0"/>
          <w:numId w:val="12"/>
        </w:numPr>
        <w:tabs>
          <w:tab w:val="left" w:pos="1191"/>
        </w:tabs>
        <w:suppressAutoHyphens/>
        <w:ind w:left="0" w:firstLine="709"/>
        <w:rPr>
          <w:rFonts w:ascii="Times New Roman" w:hAnsi="Times New Roman" w:cs="Times New Roman"/>
          <w:sz w:val="24"/>
          <w:szCs w:val="24"/>
        </w:rPr>
      </w:pPr>
      <w:r w:rsidRPr="0050584D">
        <w:rPr>
          <w:rFonts w:ascii="Times New Roman" w:hAnsi="Times New Roman" w:cs="Times New Roman"/>
          <w:sz w:val="24"/>
          <w:szCs w:val="24"/>
        </w:rPr>
        <w:t xml:space="preserve">объекты для постоянного проживания людей; </w:t>
      </w:r>
    </w:p>
    <w:p w:rsidR="006365FC" w:rsidRPr="0050584D" w:rsidRDefault="006365FC" w:rsidP="00E469C2">
      <w:pPr>
        <w:widowControl w:val="0"/>
        <w:numPr>
          <w:ilvl w:val="0"/>
          <w:numId w:val="12"/>
        </w:numPr>
        <w:tabs>
          <w:tab w:val="left" w:pos="1191"/>
        </w:tabs>
        <w:suppressAutoHyphens/>
        <w:ind w:left="0" w:firstLine="709"/>
        <w:rPr>
          <w:rFonts w:ascii="Times New Roman" w:hAnsi="Times New Roman" w:cs="Times New Roman"/>
          <w:sz w:val="24"/>
          <w:szCs w:val="24"/>
        </w:rPr>
      </w:pPr>
      <w:r w:rsidRPr="0050584D">
        <w:rPr>
          <w:rFonts w:ascii="Times New Roman" w:hAnsi="Times New Roman" w:cs="Times New Roman"/>
          <w:sz w:val="24"/>
          <w:szCs w:val="24"/>
        </w:rPr>
        <w:t>коллективные или индивидуальные дачные и садово-огородные участки;</w:t>
      </w:r>
    </w:p>
    <w:p w:rsidR="006365FC" w:rsidRPr="0050584D" w:rsidRDefault="006365FC" w:rsidP="00E469C2">
      <w:pPr>
        <w:widowControl w:val="0"/>
        <w:numPr>
          <w:ilvl w:val="0"/>
          <w:numId w:val="12"/>
        </w:numPr>
        <w:tabs>
          <w:tab w:val="left" w:pos="1191"/>
        </w:tabs>
        <w:suppressAutoHyphens/>
        <w:ind w:left="0" w:firstLine="709"/>
        <w:rPr>
          <w:rFonts w:ascii="Times New Roman" w:hAnsi="Times New Roman" w:cs="Times New Roman"/>
          <w:sz w:val="24"/>
          <w:szCs w:val="24"/>
        </w:rPr>
      </w:pPr>
      <w:r w:rsidRPr="0050584D">
        <w:rPr>
          <w:rFonts w:ascii="Times New Roman" w:hAnsi="Times New Roman" w:cs="Times New Roman"/>
          <w:sz w:val="24"/>
          <w:szCs w:val="24"/>
        </w:rPr>
        <w:t xml:space="preserve">предприятия по производству лекарственных веществ, лекарственных средств и (или) лекарственных форм; </w:t>
      </w:r>
    </w:p>
    <w:p w:rsidR="006365FC" w:rsidRPr="0050584D" w:rsidRDefault="006365FC" w:rsidP="00E469C2">
      <w:pPr>
        <w:widowControl w:val="0"/>
        <w:numPr>
          <w:ilvl w:val="0"/>
          <w:numId w:val="12"/>
        </w:numPr>
        <w:tabs>
          <w:tab w:val="left" w:pos="1191"/>
        </w:tabs>
        <w:suppressAutoHyphens/>
        <w:ind w:left="0" w:firstLine="709"/>
        <w:rPr>
          <w:rFonts w:ascii="Times New Roman" w:hAnsi="Times New Roman" w:cs="Times New Roman"/>
          <w:sz w:val="24"/>
          <w:szCs w:val="24"/>
        </w:rPr>
      </w:pPr>
      <w:r w:rsidRPr="0050584D">
        <w:rPr>
          <w:rFonts w:ascii="Times New Roman" w:hAnsi="Times New Roman" w:cs="Times New Roman"/>
          <w:sz w:val="24"/>
          <w:szCs w:val="24"/>
        </w:rPr>
        <w:t>склады сырья и полупродуктов для фармацевтических предприятий в границах санитарно-защитных зон и на территории предприятий других отраслей промышленности, а также в зоне влияния их выбросов при концентрациях выше 0,1 ПДК для атмосферного воздуха;</w:t>
      </w:r>
    </w:p>
    <w:p w:rsidR="006365FC" w:rsidRPr="0050584D" w:rsidRDefault="006365FC" w:rsidP="00E469C2">
      <w:pPr>
        <w:widowControl w:val="0"/>
        <w:numPr>
          <w:ilvl w:val="0"/>
          <w:numId w:val="12"/>
        </w:numPr>
        <w:tabs>
          <w:tab w:val="left" w:pos="1191"/>
        </w:tabs>
        <w:suppressAutoHyphens/>
        <w:ind w:left="0" w:firstLine="709"/>
        <w:rPr>
          <w:rFonts w:ascii="Times New Roman" w:hAnsi="Times New Roman" w:cs="Times New Roman"/>
          <w:sz w:val="24"/>
          <w:szCs w:val="24"/>
        </w:rPr>
      </w:pPr>
      <w:r w:rsidRPr="0050584D">
        <w:rPr>
          <w:rFonts w:ascii="Times New Roman" w:hAnsi="Times New Roman" w:cs="Times New Roman"/>
          <w:sz w:val="24"/>
          <w:szCs w:val="24"/>
        </w:rPr>
        <w:t xml:space="preserve">предприятия пищевых отраслей промышленности; </w:t>
      </w:r>
    </w:p>
    <w:p w:rsidR="006365FC" w:rsidRPr="0050584D" w:rsidRDefault="006365FC" w:rsidP="00E469C2">
      <w:pPr>
        <w:widowControl w:val="0"/>
        <w:numPr>
          <w:ilvl w:val="0"/>
          <w:numId w:val="12"/>
        </w:numPr>
        <w:tabs>
          <w:tab w:val="left" w:pos="1191"/>
        </w:tabs>
        <w:suppressAutoHyphens/>
        <w:ind w:left="0" w:firstLine="709"/>
        <w:rPr>
          <w:rFonts w:ascii="Times New Roman" w:hAnsi="Times New Roman" w:cs="Times New Roman"/>
          <w:sz w:val="24"/>
          <w:szCs w:val="24"/>
        </w:rPr>
      </w:pPr>
      <w:r w:rsidRPr="0050584D">
        <w:rPr>
          <w:rFonts w:ascii="Times New Roman" w:hAnsi="Times New Roman" w:cs="Times New Roman"/>
          <w:sz w:val="24"/>
          <w:szCs w:val="24"/>
        </w:rPr>
        <w:t xml:space="preserve">оптовые склады продовольственного сырья и пищевых продуктов; </w:t>
      </w:r>
    </w:p>
    <w:p w:rsidR="006365FC" w:rsidRPr="0050584D" w:rsidRDefault="006365FC" w:rsidP="00E469C2">
      <w:pPr>
        <w:widowControl w:val="0"/>
        <w:numPr>
          <w:ilvl w:val="0"/>
          <w:numId w:val="12"/>
        </w:numPr>
        <w:tabs>
          <w:tab w:val="left" w:pos="1191"/>
        </w:tabs>
        <w:suppressAutoHyphens/>
        <w:ind w:left="0" w:firstLine="709"/>
        <w:rPr>
          <w:rFonts w:ascii="Times New Roman" w:hAnsi="Times New Roman" w:cs="Times New Roman"/>
          <w:sz w:val="24"/>
          <w:szCs w:val="24"/>
        </w:rPr>
      </w:pPr>
      <w:r w:rsidRPr="0050584D">
        <w:rPr>
          <w:rFonts w:ascii="Times New Roman" w:hAnsi="Times New Roman" w:cs="Times New Roman"/>
          <w:sz w:val="24"/>
          <w:szCs w:val="24"/>
        </w:rPr>
        <w:t>комплексы водопроводных сооружений для подготовки и хранения питьевой воды;</w:t>
      </w:r>
    </w:p>
    <w:p w:rsidR="006365FC" w:rsidRPr="0050584D" w:rsidRDefault="006365FC" w:rsidP="00E469C2">
      <w:pPr>
        <w:widowControl w:val="0"/>
        <w:numPr>
          <w:ilvl w:val="0"/>
          <w:numId w:val="12"/>
        </w:numPr>
        <w:tabs>
          <w:tab w:val="left" w:pos="1191"/>
        </w:tabs>
        <w:suppressAutoHyphens/>
        <w:ind w:left="0" w:firstLine="709"/>
        <w:rPr>
          <w:rFonts w:ascii="Times New Roman" w:hAnsi="Times New Roman" w:cs="Times New Roman"/>
          <w:sz w:val="24"/>
          <w:szCs w:val="24"/>
        </w:rPr>
      </w:pPr>
      <w:r w:rsidRPr="0050584D">
        <w:rPr>
          <w:rFonts w:ascii="Times New Roman" w:hAnsi="Times New Roman" w:cs="Times New Roman"/>
          <w:sz w:val="24"/>
          <w:szCs w:val="24"/>
        </w:rPr>
        <w:t>размещение спортивных сооружений;</w:t>
      </w:r>
    </w:p>
    <w:p w:rsidR="006365FC" w:rsidRPr="0050584D" w:rsidRDefault="006365FC" w:rsidP="00E469C2">
      <w:pPr>
        <w:widowControl w:val="0"/>
        <w:numPr>
          <w:ilvl w:val="0"/>
          <w:numId w:val="12"/>
        </w:numPr>
        <w:tabs>
          <w:tab w:val="left" w:pos="1191"/>
        </w:tabs>
        <w:suppressAutoHyphens/>
        <w:ind w:left="0" w:firstLine="709"/>
        <w:rPr>
          <w:rFonts w:ascii="Times New Roman" w:hAnsi="Times New Roman" w:cs="Times New Roman"/>
          <w:sz w:val="24"/>
          <w:szCs w:val="24"/>
        </w:rPr>
      </w:pPr>
      <w:r w:rsidRPr="0050584D">
        <w:rPr>
          <w:rFonts w:ascii="Times New Roman" w:hAnsi="Times New Roman" w:cs="Times New Roman"/>
          <w:sz w:val="24"/>
          <w:szCs w:val="24"/>
        </w:rPr>
        <w:t>парки;</w:t>
      </w:r>
    </w:p>
    <w:p w:rsidR="006365FC" w:rsidRPr="0050584D" w:rsidRDefault="006365FC" w:rsidP="00E469C2">
      <w:pPr>
        <w:widowControl w:val="0"/>
        <w:numPr>
          <w:ilvl w:val="0"/>
          <w:numId w:val="12"/>
        </w:numPr>
        <w:tabs>
          <w:tab w:val="left" w:pos="1191"/>
        </w:tabs>
        <w:suppressAutoHyphens/>
        <w:ind w:left="0" w:firstLine="709"/>
        <w:rPr>
          <w:rFonts w:ascii="Times New Roman" w:hAnsi="Times New Roman" w:cs="Times New Roman"/>
          <w:sz w:val="24"/>
          <w:szCs w:val="24"/>
        </w:rPr>
      </w:pPr>
      <w:r w:rsidRPr="0050584D">
        <w:rPr>
          <w:rFonts w:ascii="Times New Roman" w:hAnsi="Times New Roman" w:cs="Times New Roman"/>
          <w:sz w:val="24"/>
          <w:szCs w:val="24"/>
        </w:rPr>
        <w:t>образовательные и детские учреждения;</w:t>
      </w:r>
    </w:p>
    <w:p w:rsidR="006365FC" w:rsidRPr="0050584D" w:rsidRDefault="006365FC" w:rsidP="00E469C2">
      <w:pPr>
        <w:widowControl w:val="0"/>
        <w:numPr>
          <w:ilvl w:val="0"/>
          <w:numId w:val="12"/>
        </w:numPr>
        <w:tabs>
          <w:tab w:val="left" w:pos="1191"/>
        </w:tabs>
        <w:suppressAutoHyphens/>
        <w:ind w:left="0" w:firstLine="709"/>
        <w:rPr>
          <w:rFonts w:ascii="Times New Roman" w:hAnsi="Times New Roman" w:cs="Times New Roman"/>
          <w:sz w:val="24"/>
          <w:szCs w:val="24"/>
        </w:rPr>
      </w:pPr>
      <w:r w:rsidRPr="0050584D">
        <w:rPr>
          <w:rFonts w:ascii="Times New Roman" w:hAnsi="Times New Roman" w:cs="Times New Roman"/>
          <w:sz w:val="24"/>
          <w:szCs w:val="24"/>
        </w:rPr>
        <w:t>лечебно-профилактические и оздоровительные учреждения общего пользования.</w:t>
      </w:r>
    </w:p>
    <w:p w:rsidR="006365FC" w:rsidRPr="0050584D" w:rsidRDefault="006365FC" w:rsidP="007A2D41">
      <w:pPr>
        <w:widowControl w:val="0"/>
        <w:rPr>
          <w:rFonts w:ascii="Times New Roman" w:hAnsi="Times New Roman" w:cs="Times New Roman"/>
          <w:sz w:val="24"/>
          <w:szCs w:val="24"/>
        </w:rPr>
      </w:pPr>
      <w:r w:rsidRPr="0050584D">
        <w:rPr>
          <w:rFonts w:ascii="Times New Roman" w:hAnsi="Times New Roman" w:cs="Times New Roman"/>
          <w:sz w:val="24"/>
          <w:szCs w:val="24"/>
        </w:rPr>
        <w:t>5. Условно разрешенные виды использования земельных участков и иных объектов недвижимости, расположенных в границах санитарно-защитных зон, которые могут быть разрешены по специальному согласованию с территориальными органами санитарно-эпидемиологического и экологического контроля с использованием процедур публичных слушаний, определенных статьей 36 настоящих Правил:</w:t>
      </w:r>
    </w:p>
    <w:p w:rsidR="006365FC" w:rsidRPr="0050584D" w:rsidRDefault="006365FC" w:rsidP="00E469C2">
      <w:pPr>
        <w:widowControl w:val="0"/>
        <w:numPr>
          <w:ilvl w:val="0"/>
          <w:numId w:val="11"/>
        </w:numPr>
        <w:tabs>
          <w:tab w:val="left" w:pos="1191"/>
        </w:tabs>
        <w:suppressAutoHyphens/>
        <w:ind w:left="0" w:firstLine="709"/>
        <w:rPr>
          <w:rFonts w:ascii="Times New Roman" w:hAnsi="Times New Roman" w:cs="Times New Roman"/>
          <w:sz w:val="24"/>
          <w:szCs w:val="24"/>
        </w:rPr>
      </w:pPr>
      <w:r w:rsidRPr="0050584D">
        <w:rPr>
          <w:rFonts w:ascii="Times New Roman" w:hAnsi="Times New Roman" w:cs="Times New Roman"/>
          <w:sz w:val="24"/>
          <w:szCs w:val="24"/>
        </w:rPr>
        <w:t>зеленые насаждения;</w:t>
      </w:r>
    </w:p>
    <w:p w:rsidR="006365FC" w:rsidRPr="0050584D" w:rsidRDefault="006365FC" w:rsidP="00E469C2">
      <w:pPr>
        <w:widowControl w:val="0"/>
        <w:numPr>
          <w:ilvl w:val="0"/>
          <w:numId w:val="11"/>
        </w:numPr>
        <w:tabs>
          <w:tab w:val="left" w:pos="1191"/>
        </w:tabs>
        <w:suppressAutoHyphens/>
        <w:ind w:left="0" w:firstLine="709"/>
        <w:rPr>
          <w:rFonts w:ascii="Times New Roman" w:hAnsi="Times New Roman" w:cs="Times New Roman"/>
          <w:sz w:val="24"/>
          <w:szCs w:val="24"/>
        </w:rPr>
      </w:pPr>
      <w:r w:rsidRPr="0050584D">
        <w:rPr>
          <w:rFonts w:ascii="Times New Roman" w:hAnsi="Times New Roman" w:cs="Times New Roman"/>
          <w:sz w:val="24"/>
          <w:szCs w:val="24"/>
        </w:rPr>
        <w:t>малые формы и элементы благоустройства;</w:t>
      </w:r>
    </w:p>
    <w:p w:rsidR="006365FC" w:rsidRPr="0050584D" w:rsidRDefault="006365FC" w:rsidP="00E469C2">
      <w:pPr>
        <w:widowControl w:val="0"/>
        <w:numPr>
          <w:ilvl w:val="0"/>
          <w:numId w:val="11"/>
        </w:numPr>
        <w:tabs>
          <w:tab w:val="left" w:pos="1191"/>
        </w:tabs>
        <w:suppressAutoHyphens/>
        <w:ind w:left="0" w:firstLine="709"/>
        <w:rPr>
          <w:rFonts w:ascii="Times New Roman" w:hAnsi="Times New Roman" w:cs="Times New Roman"/>
          <w:sz w:val="24"/>
          <w:szCs w:val="24"/>
        </w:rPr>
      </w:pPr>
      <w:r w:rsidRPr="0050584D">
        <w:rPr>
          <w:rFonts w:ascii="Times New Roman" w:hAnsi="Times New Roman" w:cs="Times New Roman"/>
          <w:sz w:val="24"/>
          <w:szCs w:val="24"/>
        </w:rPr>
        <w:t>сельхозугодия для выращивания технических культур, не используемых для производства продуктов питания;</w:t>
      </w:r>
    </w:p>
    <w:p w:rsidR="006365FC" w:rsidRPr="0050584D" w:rsidRDefault="006365FC" w:rsidP="00E469C2">
      <w:pPr>
        <w:widowControl w:val="0"/>
        <w:numPr>
          <w:ilvl w:val="0"/>
          <w:numId w:val="11"/>
        </w:numPr>
        <w:tabs>
          <w:tab w:val="left" w:pos="1191"/>
        </w:tabs>
        <w:suppressAutoHyphens/>
        <w:ind w:left="0" w:firstLine="709"/>
        <w:rPr>
          <w:rFonts w:ascii="Times New Roman" w:hAnsi="Times New Roman" w:cs="Times New Roman"/>
          <w:sz w:val="24"/>
          <w:szCs w:val="24"/>
        </w:rPr>
      </w:pPr>
      <w:r w:rsidRPr="0050584D">
        <w:rPr>
          <w:rFonts w:ascii="Times New Roman" w:hAnsi="Times New Roman" w:cs="Times New Roman"/>
          <w:sz w:val="24"/>
          <w:szCs w:val="24"/>
        </w:rPr>
        <w:t>предприятия, их отдельные здания и сооружения с производствами меньшего класса вредности, чем основное производство;</w:t>
      </w:r>
    </w:p>
    <w:p w:rsidR="006365FC" w:rsidRPr="0050584D" w:rsidRDefault="006365FC" w:rsidP="00E469C2">
      <w:pPr>
        <w:widowControl w:val="0"/>
        <w:numPr>
          <w:ilvl w:val="0"/>
          <w:numId w:val="11"/>
        </w:numPr>
        <w:tabs>
          <w:tab w:val="left" w:pos="1191"/>
        </w:tabs>
        <w:suppressAutoHyphens/>
        <w:ind w:left="0" w:firstLine="709"/>
        <w:rPr>
          <w:rFonts w:ascii="Times New Roman" w:hAnsi="Times New Roman" w:cs="Times New Roman"/>
          <w:sz w:val="24"/>
          <w:szCs w:val="24"/>
        </w:rPr>
      </w:pPr>
      <w:r w:rsidRPr="0050584D">
        <w:rPr>
          <w:rFonts w:ascii="Times New Roman" w:hAnsi="Times New Roman" w:cs="Times New Roman"/>
          <w:sz w:val="24"/>
          <w:szCs w:val="24"/>
        </w:rPr>
        <w:t>пожарные депо;</w:t>
      </w:r>
    </w:p>
    <w:p w:rsidR="006365FC" w:rsidRPr="0050584D" w:rsidRDefault="006365FC" w:rsidP="00E469C2">
      <w:pPr>
        <w:widowControl w:val="0"/>
        <w:numPr>
          <w:ilvl w:val="0"/>
          <w:numId w:val="11"/>
        </w:numPr>
        <w:tabs>
          <w:tab w:val="left" w:pos="1191"/>
        </w:tabs>
        <w:suppressAutoHyphens/>
        <w:ind w:left="0" w:firstLine="709"/>
        <w:rPr>
          <w:rFonts w:ascii="Times New Roman" w:hAnsi="Times New Roman" w:cs="Times New Roman"/>
          <w:sz w:val="24"/>
          <w:szCs w:val="24"/>
        </w:rPr>
      </w:pPr>
      <w:r w:rsidRPr="0050584D">
        <w:rPr>
          <w:rFonts w:ascii="Times New Roman" w:hAnsi="Times New Roman" w:cs="Times New Roman"/>
          <w:sz w:val="24"/>
          <w:szCs w:val="24"/>
        </w:rPr>
        <w:t>бани;</w:t>
      </w:r>
    </w:p>
    <w:p w:rsidR="006365FC" w:rsidRPr="0050584D" w:rsidRDefault="006365FC" w:rsidP="00E469C2">
      <w:pPr>
        <w:widowControl w:val="0"/>
        <w:numPr>
          <w:ilvl w:val="0"/>
          <w:numId w:val="11"/>
        </w:numPr>
        <w:tabs>
          <w:tab w:val="left" w:pos="1191"/>
        </w:tabs>
        <w:suppressAutoHyphens/>
        <w:ind w:left="0" w:firstLine="709"/>
        <w:rPr>
          <w:rFonts w:ascii="Times New Roman" w:hAnsi="Times New Roman" w:cs="Times New Roman"/>
          <w:sz w:val="24"/>
          <w:szCs w:val="24"/>
        </w:rPr>
      </w:pPr>
      <w:r w:rsidRPr="0050584D">
        <w:rPr>
          <w:rFonts w:ascii="Times New Roman" w:hAnsi="Times New Roman" w:cs="Times New Roman"/>
          <w:sz w:val="24"/>
          <w:szCs w:val="24"/>
        </w:rPr>
        <w:t>прачечные;</w:t>
      </w:r>
    </w:p>
    <w:p w:rsidR="006365FC" w:rsidRPr="0050584D" w:rsidRDefault="006365FC" w:rsidP="00E469C2">
      <w:pPr>
        <w:widowControl w:val="0"/>
        <w:numPr>
          <w:ilvl w:val="0"/>
          <w:numId w:val="11"/>
        </w:numPr>
        <w:tabs>
          <w:tab w:val="left" w:pos="1191"/>
        </w:tabs>
        <w:suppressAutoHyphens/>
        <w:ind w:left="0" w:firstLine="709"/>
        <w:rPr>
          <w:rFonts w:ascii="Times New Roman" w:hAnsi="Times New Roman" w:cs="Times New Roman"/>
          <w:sz w:val="24"/>
          <w:szCs w:val="24"/>
        </w:rPr>
      </w:pPr>
      <w:r w:rsidRPr="0050584D">
        <w:rPr>
          <w:rFonts w:ascii="Times New Roman" w:hAnsi="Times New Roman" w:cs="Times New Roman"/>
          <w:sz w:val="24"/>
          <w:szCs w:val="24"/>
        </w:rPr>
        <w:t>объекты торговли и общественного питания;</w:t>
      </w:r>
    </w:p>
    <w:p w:rsidR="006365FC" w:rsidRPr="0050584D" w:rsidRDefault="006365FC" w:rsidP="00E469C2">
      <w:pPr>
        <w:widowControl w:val="0"/>
        <w:numPr>
          <w:ilvl w:val="0"/>
          <w:numId w:val="11"/>
        </w:numPr>
        <w:tabs>
          <w:tab w:val="left" w:pos="1191"/>
        </w:tabs>
        <w:suppressAutoHyphens/>
        <w:ind w:left="0" w:firstLine="709"/>
        <w:rPr>
          <w:rFonts w:ascii="Times New Roman" w:hAnsi="Times New Roman" w:cs="Times New Roman"/>
          <w:sz w:val="24"/>
          <w:szCs w:val="24"/>
        </w:rPr>
      </w:pPr>
      <w:r w:rsidRPr="0050584D">
        <w:rPr>
          <w:rFonts w:ascii="Times New Roman" w:hAnsi="Times New Roman" w:cs="Times New Roman"/>
          <w:sz w:val="24"/>
          <w:szCs w:val="24"/>
        </w:rPr>
        <w:t>мотели;</w:t>
      </w:r>
    </w:p>
    <w:p w:rsidR="006365FC" w:rsidRPr="0050584D" w:rsidRDefault="006365FC" w:rsidP="00E469C2">
      <w:pPr>
        <w:widowControl w:val="0"/>
        <w:numPr>
          <w:ilvl w:val="0"/>
          <w:numId w:val="11"/>
        </w:numPr>
        <w:tabs>
          <w:tab w:val="left" w:pos="1191"/>
        </w:tabs>
        <w:suppressAutoHyphens/>
        <w:ind w:left="0" w:firstLine="709"/>
        <w:rPr>
          <w:rFonts w:ascii="Times New Roman" w:hAnsi="Times New Roman" w:cs="Times New Roman"/>
          <w:sz w:val="24"/>
          <w:szCs w:val="24"/>
        </w:rPr>
      </w:pPr>
      <w:r w:rsidRPr="0050584D">
        <w:rPr>
          <w:rFonts w:ascii="Times New Roman" w:hAnsi="Times New Roman" w:cs="Times New Roman"/>
          <w:sz w:val="24"/>
          <w:szCs w:val="24"/>
        </w:rPr>
        <w:t>гаражи, площадки и сооружения для хранения общественного и индивидуального транспорта;</w:t>
      </w:r>
    </w:p>
    <w:p w:rsidR="006365FC" w:rsidRPr="0050584D" w:rsidRDefault="006365FC" w:rsidP="00E469C2">
      <w:pPr>
        <w:widowControl w:val="0"/>
        <w:numPr>
          <w:ilvl w:val="0"/>
          <w:numId w:val="11"/>
        </w:numPr>
        <w:tabs>
          <w:tab w:val="left" w:pos="1191"/>
        </w:tabs>
        <w:suppressAutoHyphens/>
        <w:ind w:left="0" w:firstLine="709"/>
        <w:rPr>
          <w:rFonts w:ascii="Times New Roman" w:hAnsi="Times New Roman" w:cs="Times New Roman"/>
          <w:sz w:val="24"/>
          <w:szCs w:val="24"/>
        </w:rPr>
      </w:pPr>
      <w:r w:rsidRPr="0050584D">
        <w:rPr>
          <w:rFonts w:ascii="Times New Roman" w:hAnsi="Times New Roman" w:cs="Times New Roman"/>
          <w:sz w:val="24"/>
          <w:szCs w:val="24"/>
        </w:rPr>
        <w:t>автозаправочные станции;</w:t>
      </w:r>
    </w:p>
    <w:p w:rsidR="006365FC" w:rsidRPr="0050584D" w:rsidRDefault="006365FC" w:rsidP="00E469C2">
      <w:pPr>
        <w:widowControl w:val="0"/>
        <w:numPr>
          <w:ilvl w:val="0"/>
          <w:numId w:val="11"/>
        </w:numPr>
        <w:tabs>
          <w:tab w:val="left" w:pos="1191"/>
        </w:tabs>
        <w:suppressAutoHyphens/>
        <w:ind w:left="0" w:firstLine="709"/>
        <w:rPr>
          <w:rFonts w:ascii="Times New Roman" w:hAnsi="Times New Roman" w:cs="Times New Roman"/>
          <w:sz w:val="24"/>
          <w:szCs w:val="24"/>
        </w:rPr>
      </w:pPr>
      <w:r w:rsidRPr="0050584D">
        <w:rPr>
          <w:rFonts w:ascii="Times New Roman" w:hAnsi="Times New Roman" w:cs="Times New Roman"/>
          <w:sz w:val="24"/>
          <w:szCs w:val="24"/>
        </w:rPr>
        <w:t>связанные с обслуживанием данного предприятия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
    <w:p w:rsidR="006365FC" w:rsidRPr="0050584D" w:rsidRDefault="006365FC" w:rsidP="00E469C2">
      <w:pPr>
        <w:widowControl w:val="0"/>
        <w:numPr>
          <w:ilvl w:val="0"/>
          <w:numId w:val="11"/>
        </w:numPr>
        <w:tabs>
          <w:tab w:val="left" w:pos="1191"/>
        </w:tabs>
        <w:suppressAutoHyphens/>
        <w:ind w:left="0" w:firstLine="709"/>
        <w:rPr>
          <w:rFonts w:ascii="Times New Roman" w:hAnsi="Times New Roman" w:cs="Times New Roman"/>
          <w:sz w:val="24"/>
          <w:szCs w:val="24"/>
        </w:rPr>
      </w:pPr>
      <w:r w:rsidRPr="0050584D">
        <w:rPr>
          <w:rFonts w:ascii="Times New Roman" w:hAnsi="Times New Roman" w:cs="Times New Roman"/>
          <w:sz w:val="24"/>
          <w:szCs w:val="24"/>
        </w:rPr>
        <w:t>нежилые помещения для дежурного аварийного персонала и охраны предприятий, помещения для пребывания работающих по вахтовому методу;</w:t>
      </w:r>
    </w:p>
    <w:p w:rsidR="006365FC" w:rsidRPr="0050584D" w:rsidRDefault="006365FC" w:rsidP="00E469C2">
      <w:pPr>
        <w:widowControl w:val="0"/>
        <w:numPr>
          <w:ilvl w:val="0"/>
          <w:numId w:val="11"/>
        </w:numPr>
        <w:tabs>
          <w:tab w:val="left" w:pos="1191"/>
        </w:tabs>
        <w:suppressAutoHyphens/>
        <w:ind w:left="0" w:firstLine="709"/>
        <w:rPr>
          <w:rFonts w:ascii="Times New Roman" w:hAnsi="Times New Roman" w:cs="Times New Roman"/>
          <w:sz w:val="24"/>
          <w:szCs w:val="24"/>
        </w:rPr>
      </w:pPr>
      <w:r w:rsidRPr="0050584D">
        <w:rPr>
          <w:rFonts w:ascii="Times New Roman" w:hAnsi="Times New Roman" w:cs="Times New Roman"/>
          <w:sz w:val="24"/>
          <w:szCs w:val="24"/>
        </w:rPr>
        <w:t>электроподстанции;</w:t>
      </w:r>
    </w:p>
    <w:p w:rsidR="006365FC" w:rsidRPr="0050584D" w:rsidRDefault="006365FC" w:rsidP="00E469C2">
      <w:pPr>
        <w:widowControl w:val="0"/>
        <w:numPr>
          <w:ilvl w:val="0"/>
          <w:numId w:val="11"/>
        </w:numPr>
        <w:tabs>
          <w:tab w:val="left" w:pos="1191"/>
        </w:tabs>
        <w:suppressAutoHyphens/>
        <w:ind w:left="0" w:firstLine="709"/>
        <w:rPr>
          <w:rFonts w:ascii="Times New Roman" w:hAnsi="Times New Roman" w:cs="Times New Roman"/>
          <w:sz w:val="24"/>
          <w:szCs w:val="24"/>
        </w:rPr>
      </w:pPr>
      <w:r w:rsidRPr="0050584D">
        <w:rPr>
          <w:rFonts w:ascii="Times New Roman" w:hAnsi="Times New Roman" w:cs="Times New Roman"/>
          <w:sz w:val="24"/>
          <w:szCs w:val="24"/>
        </w:rPr>
        <w:t>артезианские скважины для технического водоснабжения;</w:t>
      </w:r>
    </w:p>
    <w:p w:rsidR="006365FC" w:rsidRPr="0050584D" w:rsidRDefault="006365FC" w:rsidP="00E469C2">
      <w:pPr>
        <w:widowControl w:val="0"/>
        <w:numPr>
          <w:ilvl w:val="0"/>
          <w:numId w:val="11"/>
        </w:numPr>
        <w:tabs>
          <w:tab w:val="left" w:pos="1191"/>
        </w:tabs>
        <w:suppressAutoHyphens/>
        <w:ind w:left="0" w:firstLine="709"/>
        <w:rPr>
          <w:rFonts w:ascii="Times New Roman" w:hAnsi="Times New Roman" w:cs="Times New Roman"/>
          <w:sz w:val="24"/>
          <w:szCs w:val="24"/>
        </w:rPr>
      </w:pPr>
      <w:r w:rsidRPr="0050584D">
        <w:rPr>
          <w:rFonts w:ascii="Times New Roman" w:hAnsi="Times New Roman" w:cs="Times New Roman"/>
          <w:sz w:val="24"/>
          <w:szCs w:val="24"/>
        </w:rPr>
        <w:t>водоохлаждающие сооружения для подготовки технической воды;</w:t>
      </w:r>
    </w:p>
    <w:p w:rsidR="006365FC" w:rsidRPr="0050584D" w:rsidRDefault="006365FC" w:rsidP="00E469C2">
      <w:pPr>
        <w:widowControl w:val="0"/>
        <w:numPr>
          <w:ilvl w:val="0"/>
          <w:numId w:val="11"/>
        </w:numPr>
        <w:tabs>
          <w:tab w:val="left" w:pos="1191"/>
        </w:tabs>
        <w:suppressAutoHyphens/>
        <w:ind w:left="0" w:firstLine="709"/>
        <w:rPr>
          <w:rFonts w:ascii="Times New Roman" w:hAnsi="Times New Roman" w:cs="Times New Roman"/>
          <w:sz w:val="24"/>
          <w:szCs w:val="24"/>
        </w:rPr>
      </w:pPr>
      <w:r w:rsidRPr="0050584D">
        <w:rPr>
          <w:rFonts w:ascii="Times New Roman" w:hAnsi="Times New Roman" w:cs="Times New Roman"/>
          <w:sz w:val="24"/>
          <w:szCs w:val="24"/>
        </w:rPr>
        <w:t>канализационные насосные станции;</w:t>
      </w:r>
    </w:p>
    <w:p w:rsidR="006365FC" w:rsidRPr="0050584D" w:rsidRDefault="006365FC" w:rsidP="00E469C2">
      <w:pPr>
        <w:widowControl w:val="0"/>
        <w:numPr>
          <w:ilvl w:val="0"/>
          <w:numId w:val="11"/>
        </w:numPr>
        <w:tabs>
          <w:tab w:val="left" w:pos="1191"/>
        </w:tabs>
        <w:suppressAutoHyphens/>
        <w:ind w:left="0" w:firstLine="709"/>
        <w:rPr>
          <w:rFonts w:ascii="Times New Roman" w:hAnsi="Times New Roman" w:cs="Times New Roman"/>
          <w:sz w:val="24"/>
          <w:szCs w:val="24"/>
        </w:rPr>
      </w:pPr>
      <w:r w:rsidRPr="0050584D">
        <w:rPr>
          <w:rFonts w:ascii="Times New Roman" w:hAnsi="Times New Roman" w:cs="Times New Roman"/>
          <w:sz w:val="24"/>
          <w:szCs w:val="24"/>
        </w:rPr>
        <w:t>сооружения оборотного водоснабжения;</w:t>
      </w:r>
    </w:p>
    <w:p w:rsidR="006365FC" w:rsidRPr="0050584D" w:rsidRDefault="006365FC" w:rsidP="00E469C2">
      <w:pPr>
        <w:widowControl w:val="0"/>
        <w:numPr>
          <w:ilvl w:val="0"/>
          <w:numId w:val="11"/>
        </w:numPr>
        <w:tabs>
          <w:tab w:val="left" w:pos="1191"/>
        </w:tabs>
        <w:suppressAutoHyphens/>
        <w:ind w:left="0" w:firstLine="709"/>
        <w:rPr>
          <w:rFonts w:ascii="Times New Roman" w:hAnsi="Times New Roman" w:cs="Times New Roman"/>
          <w:sz w:val="24"/>
          <w:szCs w:val="24"/>
        </w:rPr>
      </w:pPr>
      <w:r w:rsidRPr="0050584D">
        <w:rPr>
          <w:rFonts w:ascii="Times New Roman" w:hAnsi="Times New Roman" w:cs="Times New Roman"/>
          <w:sz w:val="24"/>
          <w:szCs w:val="24"/>
        </w:rPr>
        <w:t>питомники растений для озеленения промплощадки, предприятий и санитарно-защитной зоны.</w:t>
      </w:r>
    </w:p>
    <w:p w:rsidR="006365FC" w:rsidRPr="0050584D" w:rsidRDefault="006365FC" w:rsidP="007A2D41">
      <w:pPr>
        <w:pStyle w:val="16"/>
        <w:keepLines w:val="0"/>
        <w:spacing w:line="240" w:lineRule="auto"/>
        <w:rPr>
          <w:sz w:val="24"/>
          <w:szCs w:val="24"/>
        </w:rPr>
      </w:pPr>
      <w:r w:rsidRPr="0050584D">
        <w:rPr>
          <w:sz w:val="24"/>
          <w:szCs w:val="24"/>
        </w:rPr>
        <w:t>6. Использование земельных участков и объектов капитального строительства, размещенных в границах водоохранных зон и прибрежных защитных полос водных объектов, возможно в соответствии с Федеральным законом от 10 января 2002 года № 7-ФЗ «Об охране окружающей среды», Федеральным законом от 30 марта 1999 года № 52-ФЗ «О санитарно-эпидемиологическом благополучии населения», Водным кодексом Российской Федерации от 3 июня 2006 года № 74-ФЗ, Федеральным законом от 14 марта 1995 года № 33-ФЗ «Об особо охраняемых природных территориях».</w:t>
      </w:r>
    </w:p>
    <w:p w:rsidR="006365FC" w:rsidRPr="0050584D" w:rsidRDefault="006365FC" w:rsidP="007A2D41">
      <w:pPr>
        <w:ind w:firstLine="720"/>
        <w:rPr>
          <w:rFonts w:ascii="Times New Roman" w:hAnsi="Times New Roman" w:cs="Times New Roman"/>
          <w:sz w:val="24"/>
          <w:szCs w:val="24"/>
          <w:lang w:eastAsia="ar-SA"/>
        </w:rPr>
      </w:pPr>
      <w:r w:rsidRPr="0050584D">
        <w:rPr>
          <w:rFonts w:ascii="Times New Roman" w:hAnsi="Times New Roman" w:cs="Times New Roman"/>
          <w:sz w:val="24"/>
          <w:szCs w:val="24"/>
          <w:lang w:eastAsia="ar-SA"/>
        </w:rPr>
        <w:t>7. Постановлением от 15 июля 2009 года № 1492-П «Об установлении ширины водоохранных и ширины прибрежных защитных полос рек и ручьев, расположенных на территории Краснодарского края» определены размеры водоохранных зон, прибрежных защитных полос и береговых полос водных объектов. Ширина прибрежной защитной полосы составляет 50 м, ширина береговой полосы, предназначенной для общего пользования: для рек и ручьев протяженностью до 10 км - 5 метров, для рек и ручьев протяженностью более 10 км - 20 метров. Границы земельных участков, прилегающих к береговым линиям должны проходить с учетом ширины береговой полосы.</w:t>
      </w:r>
    </w:p>
    <w:p w:rsidR="006365FC" w:rsidRPr="0050584D" w:rsidRDefault="006365FC" w:rsidP="007A2D41">
      <w:pPr>
        <w:pStyle w:val="16"/>
        <w:keepLines w:val="0"/>
        <w:spacing w:line="240" w:lineRule="auto"/>
        <w:rPr>
          <w:sz w:val="24"/>
          <w:szCs w:val="24"/>
        </w:rPr>
      </w:pPr>
      <w:r w:rsidRPr="0050584D">
        <w:rPr>
          <w:sz w:val="24"/>
          <w:szCs w:val="24"/>
        </w:rPr>
        <w:t>8. В границах водоохранных зон запрещаются:</w:t>
      </w:r>
    </w:p>
    <w:p w:rsidR="006365FC" w:rsidRPr="0050584D" w:rsidRDefault="006365FC" w:rsidP="007A2D41">
      <w:pPr>
        <w:pStyle w:val="16"/>
        <w:keepLines w:val="0"/>
        <w:spacing w:line="240" w:lineRule="auto"/>
        <w:rPr>
          <w:sz w:val="24"/>
          <w:szCs w:val="24"/>
        </w:rPr>
      </w:pPr>
      <w:r w:rsidRPr="0050584D">
        <w:rPr>
          <w:sz w:val="24"/>
          <w:szCs w:val="24"/>
        </w:rPr>
        <w:t>1)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6365FC" w:rsidRPr="0050584D" w:rsidRDefault="006365FC" w:rsidP="007A2D41">
      <w:pPr>
        <w:pStyle w:val="16"/>
        <w:keepLines w:val="0"/>
        <w:spacing w:line="240" w:lineRule="auto"/>
        <w:rPr>
          <w:sz w:val="24"/>
          <w:szCs w:val="24"/>
        </w:rPr>
      </w:pPr>
      <w:r w:rsidRPr="0050584D">
        <w:rPr>
          <w:sz w:val="24"/>
          <w:szCs w:val="24"/>
        </w:rPr>
        <w:t>2)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6365FC" w:rsidRPr="0050584D" w:rsidRDefault="006365FC" w:rsidP="007A2D41">
      <w:pPr>
        <w:pStyle w:val="16"/>
        <w:keepLines w:val="0"/>
        <w:spacing w:line="240" w:lineRule="auto"/>
        <w:rPr>
          <w:sz w:val="24"/>
          <w:szCs w:val="24"/>
        </w:rPr>
      </w:pPr>
      <w:r w:rsidRPr="0050584D">
        <w:rPr>
          <w:sz w:val="24"/>
          <w:szCs w:val="24"/>
        </w:rPr>
        <w:t>3)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6365FC" w:rsidRPr="0050584D" w:rsidRDefault="006365FC" w:rsidP="007A2D41">
      <w:pPr>
        <w:pStyle w:val="16"/>
        <w:keepLines w:val="0"/>
        <w:spacing w:line="240" w:lineRule="auto"/>
        <w:rPr>
          <w:sz w:val="24"/>
          <w:szCs w:val="24"/>
        </w:rPr>
      </w:pPr>
      <w:r w:rsidRPr="0050584D">
        <w:rPr>
          <w:sz w:val="24"/>
          <w:szCs w:val="24"/>
        </w:rPr>
        <w:t>4) размещение специализированных хранилищ пестицидов и агрохимикатов, применение пестицидов и агрохимикатов;</w:t>
      </w:r>
    </w:p>
    <w:p w:rsidR="006365FC" w:rsidRPr="0050584D" w:rsidRDefault="006365FC" w:rsidP="007A2D41">
      <w:pPr>
        <w:pStyle w:val="16"/>
        <w:keepLines w:val="0"/>
        <w:spacing w:line="240" w:lineRule="auto"/>
        <w:rPr>
          <w:sz w:val="24"/>
          <w:szCs w:val="24"/>
        </w:rPr>
      </w:pPr>
      <w:r w:rsidRPr="0050584D">
        <w:rPr>
          <w:sz w:val="24"/>
          <w:szCs w:val="24"/>
        </w:rPr>
        <w:t xml:space="preserve">5)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76" w:history="1">
        <w:r w:rsidRPr="0050584D">
          <w:rPr>
            <w:sz w:val="24"/>
            <w:szCs w:val="24"/>
          </w:rPr>
          <w:t>статьей 19.1</w:t>
        </w:r>
      </w:hyperlink>
      <w:r w:rsidRPr="0050584D">
        <w:rPr>
          <w:sz w:val="24"/>
          <w:szCs w:val="24"/>
        </w:rPr>
        <w:t xml:space="preserve"> Закона Российской Федерации от 21 февраля 1992 года N 2395-1 "О недрах").</w:t>
      </w:r>
    </w:p>
    <w:p w:rsidR="006365FC" w:rsidRPr="0050584D" w:rsidRDefault="006365FC" w:rsidP="007A2D41">
      <w:pPr>
        <w:pStyle w:val="16"/>
        <w:keepLines w:val="0"/>
        <w:spacing w:line="240" w:lineRule="auto"/>
        <w:rPr>
          <w:sz w:val="24"/>
          <w:szCs w:val="24"/>
        </w:rPr>
      </w:pPr>
      <w:r w:rsidRPr="0050584D">
        <w:rPr>
          <w:sz w:val="24"/>
          <w:szCs w:val="24"/>
        </w:rPr>
        <w:t>9. В границах прибрежных защитных полос наряду с вышеперечисленными ограничениями запрещаются:</w:t>
      </w:r>
    </w:p>
    <w:p w:rsidR="006365FC" w:rsidRPr="0050584D" w:rsidRDefault="006365FC" w:rsidP="007A2D41">
      <w:pPr>
        <w:pStyle w:val="16"/>
        <w:keepLines w:val="0"/>
        <w:spacing w:line="240" w:lineRule="auto"/>
        <w:rPr>
          <w:sz w:val="24"/>
          <w:szCs w:val="24"/>
        </w:rPr>
      </w:pPr>
      <w:r w:rsidRPr="0050584D">
        <w:rPr>
          <w:sz w:val="24"/>
          <w:szCs w:val="24"/>
        </w:rPr>
        <w:t>- распашка земель;</w:t>
      </w:r>
    </w:p>
    <w:p w:rsidR="006365FC" w:rsidRPr="0050584D" w:rsidRDefault="006365FC" w:rsidP="007A2D41">
      <w:pPr>
        <w:pStyle w:val="16"/>
        <w:keepLines w:val="0"/>
        <w:spacing w:line="240" w:lineRule="auto"/>
        <w:rPr>
          <w:sz w:val="24"/>
          <w:szCs w:val="24"/>
        </w:rPr>
      </w:pPr>
      <w:r w:rsidRPr="0050584D">
        <w:rPr>
          <w:sz w:val="24"/>
          <w:szCs w:val="24"/>
        </w:rPr>
        <w:t>- размещение отвалов размываемых грунтов;</w:t>
      </w:r>
    </w:p>
    <w:p w:rsidR="006365FC" w:rsidRPr="0050584D" w:rsidRDefault="006365FC" w:rsidP="007A2D41">
      <w:pPr>
        <w:pStyle w:val="16"/>
        <w:keepLines w:val="0"/>
        <w:spacing w:line="240" w:lineRule="auto"/>
        <w:rPr>
          <w:sz w:val="24"/>
          <w:szCs w:val="24"/>
        </w:rPr>
      </w:pPr>
      <w:r w:rsidRPr="0050584D">
        <w:rPr>
          <w:sz w:val="24"/>
          <w:szCs w:val="24"/>
        </w:rPr>
        <w:t>- выпас сельскохозяйственных животных.</w:t>
      </w:r>
    </w:p>
    <w:p w:rsidR="006365FC" w:rsidRPr="0050584D" w:rsidRDefault="006365FC" w:rsidP="007A2D41">
      <w:pPr>
        <w:pStyle w:val="16"/>
        <w:keepLines w:val="0"/>
        <w:spacing w:line="240" w:lineRule="auto"/>
        <w:rPr>
          <w:sz w:val="24"/>
          <w:szCs w:val="24"/>
        </w:rPr>
      </w:pPr>
      <w:r w:rsidRPr="0050584D">
        <w:rPr>
          <w:sz w:val="24"/>
          <w:szCs w:val="24"/>
        </w:rPr>
        <w:t>10.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6365FC" w:rsidRPr="0050584D" w:rsidRDefault="006365FC" w:rsidP="007A2D41">
      <w:pPr>
        <w:pStyle w:val="16"/>
        <w:keepLines w:val="0"/>
        <w:spacing w:line="240" w:lineRule="auto"/>
        <w:rPr>
          <w:sz w:val="24"/>
          <w:szCs w:val="24"/>
        </w:rPr>
      </w:pPr>
      <w:r w:rsidRPr="0050584D">
        <w:rPr>
          <w:sz w:val="24"/>
          <w:szCs w:val="24"/>
        </w:rPr>
        <w:t>1) централизованные системы водоотведения (канализации), централизованные ливневые системы водоотведения;</w:t>
      </w:r>
    </w:p>
    <w:p w:rsidR="006365FC" w:rsidRPr="0050584D" w:rsidRDefault="006365FC" w:rsidP="007A2D41">
      <w:pPr>
        <w:pStyle w:val="16"/>
        <w:keepLines w:val="0"/>
        <w:spacing w:line="240" w:lineRule="auto"/>
        <w:rPr>
          <w:sz w:val="24"/>
          <w:szCs w:val="24"/>
        </w:rPr>
      </w:pPr>
      <w:r w:rsidRPr="0050584D">
        <w:rPr>
          <w:sz w:val="24"/>
          <w:szCs w:val="24"/>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6365FC" w:rsidRPr="0050584D" w:rsidRDefault="006365FC" w:rsidP="007A2D41">
      <w:pPr>
        <w:pStyle w:val="16"/>
        <w:keepLines w:val="0"/>
        <w:spacing w:line="240" w:lineRule="auto"/>
        <w:rPr>
          <w:sz w:val="24"/>
          <w:szCs w:val="24"/>
        </w:rPr>
      </w:pPr>
      <w:r w:rsidRPr="0050584D">
        <w:rPr>
          <w:sz w:val="24"/>
          <w:szCs w:val="24"/>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РФ;</w:t>
      </w:r>
    </w:p>
    <w:p w:rsidR="006365FC" w:rsidRPr="0050584D" w:rsidRDefault="006365FC" w:rsidP="007A2D41">
      <w:pPr>
        <w:pStyle w:val="16"/>
        <w:keepLines w:val="0"/>
        <w:spacing w:line="240" w:lineRule="auto"/>
        <w:rPr>
          <w:sz w:val="24"/>
          <w:szCs w:val="24"/>
        </w:rPr>
      </w:pPr>
      <w:r w:rsidRPr="0050584D">
        <w:rPr>
          <w:sz w:val="24"/>
          <w:szCs w:val="24"/>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6365FC" w:rsidRPr="0050584D" w:rsidRDefault="006365FC" w:rsidP="007A2D41">
      <w:pPr>
        <w:pStyle w:val="16"/>
        <w:keepLines w:val="0"/>
        <w:spacing w:line="240" w:lineRule="auto"/>
        <w:rPr>
          <w:sz w:val="24"/>
          <w:szCs w:val="24"/>
        </w:rPr>
      </w:pPr>
      <w:r w:rsidRPr="0050584D">
        <w:rPr>
          <w:sz w:val="24"/>
          <w:szCs w:val="24"/>
        </w:rPr>
        <w:t xml:space="preserve">11. 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w:t>
      </w:r>
      <w:hyperlink r:id="rId77" w:history="1">
        <w:r w:rsidRPr="0050584D">
          <w:rPr>
            <w:sz w:val="24"/>
            <w:szCs w:val="24"/>
          </w:rPr>
          <w:t>порядке</w:t>
        </w:r>
      </w:hyperlink>
      <w:r w:rsidRPr="0050584D">
        <w:rPr>
          <w:sz w:val="24"/>
          <w:szCs w:val="24"/>
        </w:rPr>
        <w:t>, установленном Правительством Российской Федерации.</w:t>
      </w:r>
    </w:p>
    <w:p w:rsidR="006365FC" w:rsidRPr="0050584D" w:rsidRDefault="006365FC" w:rsidP="007A2D41">
      <w:pPr>
        <w:pStyle w:val="16"/>
        <w:keepLines w:val="0"/>
        <w:spacing w:line="240" w:lineRule="auto"/>
        <w:rPr>
          <w:sz w:val="24"/>
          <w:szCs w:val="24"/>
        </w:rPr>
      </w:pPr>
      <w:r w:rsidRPr="0050584D">
        <w:rPr>
          <w:sz w:val="24"/>
          <w:szCs w:val="24"/>
        </w:rPr>
        <w:t>12. Водные объекты или их части, имеющие особое природоохранное, научное, культурное, эстетическое, рекреационное и оздоровительное значение, могут быть признаны особо охраняемыми водными объектами.</w:t>
      </w:r>
    </w:p>
    <w:p w:rsidR="006365FC" w:rsidRPr="0050584D" w:rsidRDefault="006365FC" w:rsidP="007A2D41">
      <w:pPr>
        <w:pStyle w:val="16"/>
        <w:keepLines w:val="0"/>
        <w:spacing w:line="240" w:lineRule="auto"/>
        <w:rPr>
          <w:sz w:val="24"/>
          <w:szCs w:val="24"/>
        </w:rPr>
      </w:pPr>
      <w:r w:rsidRPr="0050584D">
        <w:rPr>
          <w:sz w:val="24"/>
          <w:szCs w:val="24"/>
        </w:rPr>
        <w:t xml:space="preserve">Статус, режим особой охраны и границы территорий, в пределах которых расположены водные объекты, устанавливаются в соответствии с </w:t>
      </w:r>
      <w:hyperlink r:id="rId78" w:history="1">
        <w:r w:rsidRPr="0050584D">
          <w:rPr>
            <w:sz w:val="24"/>
            <w:szCs w:val="24"/>
          </w:rPr>
          <w:t>законодательством</w:t>
        </w:r>
      </w:hyperlink>
      <w:r w:rsidRPr="0050584D">
        <w:rPr>
          <w:sz w:val="24"/>
          <w:szCs w:val="24"/>
        </w:rPr>
        <w:t xml:space="preserve"> об особо охраняемых природных территориях и законодательством Российской Федерации об объектах культурного наследия.</w:t>
      </w:r>
    </w:p>
    <w:p w:rsidR="006365FC" w:rsidRPr="0050584D" w:rsidRDefault="006365FC" w:rsidP="007A2D41">
      <w:pPr>
        <w:pStyle w:val="16"/>
        <w:keepLines w:val="0"/>
        <w:spacing w:line="240" w:lineRule="auto"/>
        <w:rPr>
          <w:sz w:val="24"/>
          <w:szCs w:val="24"/>
        </w:rPr>
      </w:pPr>
      <w:r w:rsidRPr="0050584D">
        <w:rPr>
          <w:sz w:val="24"/>
          <w:szCs w:val="24"/>
        </w:rPr>
        <w:t xml:space="preserve">13. В соответствии с </w:t>
      </w:r>
      <w:hyperlink r:id="rId79" w:history="1">
        <w:r w:rsidRPr="0050584D">
          <w:rPr>
            <w:sz w:val="24"/>
            <w:szCs w:val="24"/>
          </w:rPr>
          <w:t>законодательством</w:t>
        </w:r>
      </w:hyperlink>
      <w:r w:rsidRPr="0050584D">
        <w:rPr>
          <w:sz w:val="24"/>
          <w:szCs w:val="24"/>
        </w:rPr>
        <w:t xml:space="preserve"> в области охраны окружающей среды и законодательством в области защиты населения и территорий от чрезвычайных ситуаций зонами экологического бедствия, зонами чрезвычайных ситуаций могут объявляться водные объекты и речные бассейны, в которых в результате техногенных и природных явлений происходят изменения, представляющие угрозу здоровью или жизни человека, объектам животного и растительного мира, другим объектам окружающей среды.</w:t>
      </w:r>
    </w:p>
    <w:p w:rsidR="006365FC" w:rsidRPr="0050584D" w:rsidRDefault="006365FC" w:rsidP="007A2D41">
      <w:pPr>
        <w:pStyle w:val="16"/>
        <w:keepLines w:val="0"/>
        <w:spacing w:line="240" w:lineRule="auto"/>
        <w:rPr>
          <w:sz w:val="24"/>
          <w:szCs w:val="24"/>
        </w:rPr>
      </w:pPr>
      <w:r w:rsidRPr="0050584D">
        <w:rPr>
          <w:sz w:val="24"/>
          <w:szCs w:val="24"/>
        </w:rPr>
        <w:t>14. 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РФ и другими федеральными законами.</w:t>
      </w:r>
    </w:p>
    <w:p w:rsidR="006365FC" w:rsidRPr="0050584D" w:rsidRDefault="006365FC" w:rsidP="007A2D41">
      <w:pPr>
        <w:pStyle w:val="16"/>
        <w:keepLines w:val="0"/>
        <w:spacing w:line="240" w:lineRule="auto"/>
        <w:rPr>
          <w:sz w:val="24"/>
          <w:szCs w:val="24"/>
        </w:rPr>
      </w:pPr>
      <w:r w:rsidRPr="0050584D">
        <w:rPr>
          <w:sz w:val="24"/>
          <w:szCs w:val="24"/>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6365FC" w:rsidRPr="0050584D" w:rsidRDefault="006365FC" w:rsidP="007A2D41">
      <w:pPr>
        <w:pStyle w:val="16"/>
        <w:keepLines w:val="0"/>
        <w:spacing w:line="240" w:lineRule="auto"/>
        <w:rPr>
          <w:sz w:val="24"/>
          <w:szCs w:val="24"/>
        </w:rPr>
      </w:pPr>
      <w:r w:rsidRPr="0050584D">
        <w:rPr>
          <w:sz w:val="24"/>
          <w:szCs w:val="24"/>
        </w:rPr>
        <w:t>В границах зон затопления, подтопления запрещаются:</w:t>
      </w:r>
    </w:p>
    <w:p w:rsidR="006365FC" w:rsidRPr="0050584D" w:rsidRDefault="006365FC" w:rsidP="007A2D41">
      <w:pPr>
        <w:pStyle w:val="16"/>
        <w:keepLines w:val="0"/>
        <w:spacing w:line="240" w:lineRule="auto"/>
        <w:rPr>
          <w:sz w:val="24"/>
          <w:szCs w:val="24"/>
        </w:rPr>
      </w:pPr>
      <w:r w:rsidRPr="0050584D">
        <w:rPr>
          <w:sz w:val="24"/>
          <w:szCs w:val="24"/>
        </w:rPr>
        <w:t>1) использование сточных вод в целях регулирования плодородия почв;</w:t>
      </w:r>
    </w:p>
    <w:p w:rsidR="006365FC" w:rsidRPr="0050584D" w:rsidRDefault="006365FC" w:rsidP="007A2D41">
      <w:pPr>
        <w:pStyle w:val="16"/>
        <w:keepLines w:val="0"/>
        <w:spacing w:line="240" w:lineRule="auto"/>
        <w:rPr>
          <w:sz w:val="24"/>
          <w:szCs w:val="24"/>
        </w:rPr>
      </w:pPr>
      <w:r w:rsidRPr="0050584D">
        <w:rPr>
          <w:sz w:val="24"/>
          <w:szCs w:val="24"/>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6365FC" w:rsidRPr="0050584D" w:rsidRDefault="006365FC" w:rsidP="007A2D41">
      <w:pPr>
        <w:pStyle w:val="16"/>
        <w:keepLines w:val="0"/>
        <w:spacing w:line="240" w:lineRule="auto"/>
        <w:rPr>
          <w:sz w:val="24"/>
          <w:szCs w:val="24"/>
        </w:rPr>
      </w:pPr>
      <w:r w:rsidRPr="0050584D">
        <w:rPr>
          <w:sz w:val="24"/>
          <w:szCs w:val="24"/>
        </w:rPr>
        <w:t>3) осуществление авиационных мер по борьбе с вредными организмами.</w:t>
      </w:r>
    </w:p>
    <w:p w:rsidR="006365FC" w:rsidRPr="0050584D" w:rsidRDefault="006365FC" w:rsidP="007A2D41">
      <w:pPr>
        <w:pStyle w:val="16"/>
        <w:keepLines w:val="0"/>
        <w:spacing w:line="240" w:lineRule="auto"/>
        <w:rPr>
          <w:sz w:val="24"/>
          <w:szCs w:val="24"/>
        </w:rPr>
      </w:pPr>
      <w:r w:rsidRPr="0050584D">
        <w:rPr>
          <w:sz w:val="24"/>
          <w:szCs w:val="24"/>
        </w:rPr>
        <w:t>15. Зоны охраны источников питьевого водоснабжения устанавливаются на действующих и проектируемых источниках согласно Водному Кодексу РФ и Федеральному закону от 30 марта 1999г. № 52-ФЗ «О санитарном благополучии населения». Проекты зон санитарной охраны источников питьевого водоснабжения должны разрабатываться в соответствии с СанПиН 2.1.4.1110-02 «Зоны санитарной охраны источников водоснабжения и водопроводов хозяйственно-питьевого назначения».</w:t>
      </w:r>
    </w:p>
    <w:p w:rsidR="006365FC" w:rsidRPr="0050584D" w:rsidRDefault="006365FC" w:rsidP="007A2D41">
      <w:pPr>
        <w:pStyle w:val="16"/>
        <w:keepLines w:val="0"/>
        <w:spacing w:line="240" w:lineRule="auto"/>
        <w:rPr>
          <w:sz w:val="24"/>
          <w:szCs w:val="24"/>
        </w:rPr>
      </w:pPr>
      <w:r w:rsidRPr="0050584D">
        <w:rPr>
          <w:sz w:val="24"/>
          <w:szCs w:val="24"/>
        </w:rPr>
        <w:t>16. На всех водозаборных скважинах должно быть выполнено ограждение зоны санитарной охраны строгого режима размерами 60 х 60 м, установить ворота, закрывающиеся на замок. На проездах к участкам первого пояса зон санитарной охраны (далее ЗСО) (с 4-х сторон на ограждении) должны быть установлены знаки, запрещающие въезд и проход посторонним лицам, стоянку всех видов транспорта у границ ограждения.</w:t>
      </w:r>
    </w:p>
    <w:p w:rsidR="006365FC" w:rsidRPr="0050584D" w:rsidRDefault="006365FC" w:rsidP="007A2D41">
      <w:pPr>
        <w:pStyle w:val="16"/>
        <w:keepLines w:val="0"/>
        <w:spacing w:line="240" w:lineRule="auto"/>
        <w:rPr>
          <w:sz w:val="24"/>
          <w:szCs w:val="24"/>
        </w:rPr>
      </w:pPr>
      <w:r w:rsidRPr="0050584D">
        <w:rPr>
          <w:sz w:val="24"/>
          <w:szCs w:val="24"/>
        </w:rPr>
        <w:t>17. Территория первого пояса ЗСО водозабора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6365FC" w:rsidRPr="0050584D" w:rsidRDefault="006365FC" w:rsidP="007A2D41">
      <w:pPr>
        <w:pStyle w:val="16"/>
        <w:keepLines w:val="0"/>
        <w:spacing w:line="240" w:lineRule="auto"/>
        <w:rPr>
          <w:sz w:val="24"/>
          <w:szCs w:val="24"/>
        </w:rPr>
      </w:pPr>
      <w:r w:rsidRPr="0050584D">
        <w:rPr>
          <w:sz w:val="24"/>
          <w:szCs w:val="24"/>
        </w:rPr>
        <w:t>На территории первого пояса ЗСО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6365FC" w:rsidRPr="0050584D" w:rsidRDefault="006365FC" w:rsidP="007A2D41">
      <w:pPr>
        <w:pStyle w:val="16"/>
        <w:keepLines w:val="0"/>
        <w:spacing w:line="240" w:lineRule="auto"/>
        <w:rPr>
          <w:sz w:val="24"/>
          <w:szCs w:val="24"/>
        </w:rPr>
      </w:pPr>
      <w:r w:rsidRPr="0050584D">
        <w:rPr>
          <w:sz w:val="24"/>
          <w:szCs w:val="24"/>
        </w:rPr>
        <w:t>Здания на территории первого пояса ЗСО должны быть оборудованы канализацией с отведением сточных вод в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загрязнения территории первого пояса ЗСО при их вывозе.</w:t>
      </w:r>
    </w:p>
    <w:p w:rsidR="006365FC" w:rsidRPr="0050584D" w:rsidRDefault="006365FC" w:rsidP="007A2D41">
      <w:pPr>
        <w:pStyle w:val="16"/>
        <w:keepLines w:val="0"/>
        <w:spacing w:line="240" w:lineRule="auto"/>
        <w:rPr>
          <w:sz w:val="24"/>
          <w:szCs w:val="24"/>
        </w:rPr>
      </w:pPr>
      <w:r w:rsidRPr="0050584D">
        <w:rPr>
          <w:sz w:val="24"/>
          <w:szCs w:val="24"/>
        </w:rPr>
        <w:t>18. В пределах второго пояса ЗСО запрещается: размещать кладбища, скотомогильники, поля ассенизации, поля фильтрации, навозохранилища, силосные траншеи, животноводческие и птицеводческие предприятия и другие объекты, обусловливающие опасность микробного заражения подземных вод, применение удобрений и ядохимикатов, рубка леса.</w:t>
      </w:r>
    </w:p>
    <w:p w:rsidR="006365FC" w:rsidRPr="0050584D" w:rsidRDefault="006365FC" w:rsidP="007A2D41">
      <w:pPr>
        <w:pStyle w:val="16"/>
        <w:keepLines w:val="0"/>
        <w:spacing w:line="240" w:lineRule="auto"/>
        <w:rPr>
          <w:sz w:val="24"/>
          <w:szCs w:val="24"/>
        </w:rPr>
      </w:pPr>
      <w:r w:rsidRPr="0050584D">
        <w:rPr>
          <w:sz w:val="24"/>
          <w:szCs w:val="24"/>
        </w:rPr>
        <w:t>19. В пределах второго и третьего поясов ЗСО запрещена закачка отработанных вод в подземные горизонты, подземное складирование твердых бытовых отходов и разработка недр земли, размещение складов ГСМ, ядохимикатов, минеральных удобрений, накопителей промстоков, шлаконакопителей.</w:t>
      </w:r>
    </w:p>
    <w:p w:rsidR="006365FC" w:rsidRPr="0050584D" w:rsidRDefault="006365FC" w:rsidP="007A2D41">
      <w:pPr>
        <w:pStyle w:val="16"/>
        <w:keepLines w:val="0"/>
        <w:spacing w:line="240" w:lineRule="auto"/>
        <w:rPr>
          <w:sz w:val="24"/>
          <w:szCs w:val="24"/>
        </w:rPr>
      </w:pPr>
      <w:r w:rsidRPr="0050584D">
        <w:rPr>
          <w:sz w:val="24"/>
          <w:szCs w:val="24"/>
        </w:rPr>
        <w:t>20. Бурение новых скважин и новое строительство, связанное с нарушением почвенного покрова, производится при обязательном согласовании с Роспотребнадзором.</w:t>
      </w:r>
    </w:p>
    <w:p w:rsidR="006365FC" w:rsidRPr="0050584D" w:rsidRDefault="006365FC" w:rsidP="00F173F3">
      <w:pPr>
        <w:tabs>
          <w:tab w:val="left" w:pos="2520"/>
        </w:tabs>
        <w:outlineLvl w:val="0"/>
        <w:rPr>
          <w:rFonts w:ascii="Times New Roman" w:hAnsi="Times New Roman" w:cs="Times New Roman"/>
          <w:b/>
          <w:bCs/>
          <w:sz w:val="24"/>
          <w:szCs w:val="24"/>
        </w:rPr>
      </w:pPr>
    </w:p>
    <w:p w:rsidR="006365FC" w:rsidRPr="0050584D" w:rsidRDefault="006365FC" w:rsidP="007A2D41">
      <w:pPr>
        <w:pStyle w:val="Heading2"/>
        <w:numPr>
          <w:ilvl w:val="1"/>
          <w:numId w:val="0"/>
        </w:numPr>
        <w:tabs>
          <w:tab w:val="num" w:pos="0"/>
        </w:tabs>
        <w:spacing w:before="0"/>
        <w:ind w:left="576" w:firstLine="709"/>
        <w:rPr>
          <w:rFonts w:ascii="Times New Roman" w:hAnsi="Times New Roman" w:cs="Times New Roman"/>
          <w:color w:val="auto"/>
          <w:sz w:val="24"/>
          <w:szCs w:val="24"/>
        </w:rPr>
      </w:pPr>
      <w:bookmarkStart w:id="984" w:name="_Toc489643464"/>
      <w:bookmarkStart w:id="985" w:name="_Toc536808571"/>
      <w:bookmarkStart w:id="986" w:name="_Toc2849345"/>
      <w:bookmarkStart w:id="987" w:name="_Toc3399276"/>
      <w:r w:rsidRPr="0050584D">
        <w:rPr>
          <w:rFonts w:ascii="Times New Roman" w:hAnsi="Times New Roman" w:cs="Times New Roman"/>
          <w:color w:val="auto"/>
          <w:sz w:val="24"/>
          <w:szCs w:val="24"/>
        </w:rPr>
        <w:t>Статья 69. Ограничения использования земельных участков и объектов капитального строительства на территории охранных коридоров транспортных и инженерных коммуникаций.</w:t>
      </w:r>
      <w:bookmarkEnd w:id="984"/>
      <w:bookmarkEnd w:id="985"/>
      <w:bookmarkEnd w:id="986"/>
      <w:bookmarkEnd w:id="987"/>
    </w:p>
    <w:p w:rsidR="006365FC" w:rsidRPr="0050584D" w:rsidRDefault="006365FC" w:rsidP="007A2D41">
      <w:pPr>
        <w:pStyle w:val="16"/>
        <w:keepLines w:val="0"/>
        <w:spacing w:line="240" w:lineRule="auto"/>
        <w:rPr>
          <w:sz w:val="24"/>
          <w:szCs w:val="24"/>
        </w:rPr>
      </w:pPr>
      <w:r w:rsidRPr="0050584D">
        <w:rPr>
          <w:sz w:val="24"/>
          <w:szCs w:val="24"/>
        </w:rPr>
        <w:t>1. Размещение объектов капитального строительства, инженерных коммуникаций, линий электропередачи, связи, магистральных газо-, нефтепроводов и других линейных сооружений в границах полос отвода, в границах охранных зон допускается только по согласованию с заинтересованной организацией.</w:t>
      </w:r>
    </w:p>
    <w:p w:rsidR="006365FC" w:rsidRPr="0050584D" w:rsidRDefault="006365FC" w:rsidP="007A2D41">
      <w:pPr>
        <w:pStyle w:val="16"/>
        <w:keepLines w:val="0"/>
        <w:spacing w:line="240" w:lineRule="auto"/>
        <w:rPr>
          <w:sz w:val="24"/>
          <w:szCs w:val="24"/>
        </w:rPr>
      </w:pPr>
      <w:bookmarkStart w:id="988" w:name="_Toc448658471"/>
      <w:bookmarkStart w:id="989" w:name="_Toc448658632"/>
      <w:bookmarkStart w:id="990" w:name="_Toc448741311"/>
      <w:bookmarkStart w:id="991" w:name="_Toc470251982"/>
      <w:r w:rsidRPr="0050584D">
        <w:rPr>
          <w:sz w:val="24"/>
          <w:szCs w:val="24"/>
        </w:rPr>
        <w:t xml:space="preserve">1.1. Земельные участки (их части) полосы отвода железных дорог, не занятые объектами железнодорожного транспорта и объектами, предназначенными для обеспечения безопасности движения и эксплуатации железнодорожного транспорта, могут использоваться в соответствии с </w:t>
      </w:r>
      <w:hyperlink r:id="rId80" w:history="1">
        <w:r w:rsidRPr="0050584D">
          <w:rPr>
            <w:sz w:val="24"/>
            <w:szCs w:val="24"/>
          </w:rPr>
          <w:t>законодательством</w:t>
        </w:r>
      </w:hyperlink>
      <w:r w:rsidRPr="0050584D">
        <w:rPr>
          <w:sz w:val="24"/>
          <w:szCs w:val="24"/>
        </w:rPr>
        <w:t xml:space="preserve"> Российской Федерации для сельскохозяйственного производства, оказания услуг пассажирам, складирования грузов, устройства погрузочно-разгрузочных площадок, сооружения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и иных целей при условии соблюдения требований безопасности движения, установленных федеральными законами.</w:t>
      </w:r>
      <w:bookmarkEnd w:id="988"/>
      <w:bookmarkEnd w:id="989"/>
      <w:bookmarkEnd w:id="990"/>
      <w:bookmarkEnd w:id="991"/>
    </w:p>
    <w:p w:rsidR="006365FC" w:rsidRPr="0050584D" w:rsidRDefault="006365FC" w:rsidP="007A2D41">
      <w:pPr>
        <w:pStyle w:val="16"/>
        <w:keepLines w:val="0"/>
        <w:spacing w:line="240" w:lineRule="auto"/>
        <w:rPr>
          <w:sz w:val="24"/>
          <w:szCs w:val="24"/>
        </w:rPr>
      </w:pPr>
      <w:r w:rsidRPr="0050584D">
        <w:rPr>
          <w:sz w:val="24"/>
          <w:szCs w:val="24"/>
        </w:rPr>
        <w:t>2. В пределах придорожных полос запрещается строительство капитальных сооружений, за исключением объектов дорожной службы, объектов Государственной инспекции безопасности дорожного движения Министерства внутренних дел Российской Федерации и объектов дорожного сервиса;</w:t>
      </w:r>
    </w:p>
    <w:p w:rsidR="006365FC" w:rsidRPr="0050584D" w:rsidRDefault="006365FC" w:rsidP="007A2D41">
      <w:pPr>
        <w:pStyle w:val="16"/>
        <w:keepLines w:val="0"/>
        <w:spacing w:line="240" w:lineRule="auto"/>
        <w:rPr>
          <w:sz w:val="24"/>
          <w:szCs w:val="24"/>
        </w:rPr>
      </w:pPr>
      <w:r w:rsidRPr="0050584D">
        <w:rPr>
          <w:sz w:val="24"/>
          <w:szCs w:val="24"/>
        </w:rPr>
        <w:t>3. Размещение в пределах придорожных полос объектов разрешается при соблюдении следующих условий:</w:t>
      </w:r>
    </w:p>
    <w:p w:rsidR="006365FC" w:rsidRPr="0050584D" w:rsidRDefault="006365FC" w:rsidP="007A2D41">
      <w:pPr>
        <w:pStyle w:val="16"/>
        <w:keepLines w:val="0"/>
        <w:spacing w:line="240" w:lineRule="auto"/>
        <w:rPr>
          <w:sz w:val="24"/>
          <w:szCs w:val="24"/>
        </w:rPr>
      </w:pPr>
      <w:r w:rsidRPr="0050584D">
        <w:rPr>
          <w:sz w:val="24"/>
          <w:szCs w:val="24"/>
        </w:rPr>
        <w:t>а) объекты не должны ухудшать видимость на федеральной автомобильной дороге и другие условия безопасности дорожного движения и эксплуатации этой автомобильной дороги и расположенных на ней сооружений, а также создавать угрозу безопасности населения;</w:t>
      </w:r>
    </w:p>
    <w:p w:rsidR="006365FC" w:rsidRPr="0050584D" w:rsidRDefault="006365FC" w:rsidP="007A2D41">
      <w:pPr>
        <w:pStyle w:val="16"/>
        <w:keepLines w:val="0"/>
        <w:spacing w:line="240" w:lineRule="auto"/>
        <w:rPr>
          <w:sz w:val="24"/>
          <w:szCs w:val="24"/>
        </w:rPr>
      </w:pPr>
      <w:r w:rsidRPr="0050584D">
        <w:rPr>
          <w:sz w:val="24"/>
          <w:szCs w:val="24"/>
        </w:rPr>
        <w:t>б) выбор места размещения объектов должны соблюдаться с учетом возможной реконструкции автомобильной дороги;</w:t>
      </w:r>
    </w:p>
    <w:p w:rsidR="006365FC" w:rsidRPr="0050584D" w:rsidRDefault="006365FC" w:rsidP="007A2D41">
      <w:pPr>
        <w:pStyle w:val="16"/>
        <w:keepLines w:val="0"/>
        <w:spacing w:line="240" w:lineRule="auto"/>
        <w:rPr>
          <w:sz w:val="24"/>
          <w:szCs w:val="24"/>
        </w:rPr>
      </w:pPr>
      <w:r w:rsidRPr="0050584D">
        <w:rPr>
          <w:sz w:val="24"/>
          <w:szCs w:val="24"/>
        </w:rPr>
        <w:t>в) размещение, проектирование и строительство объектов должно производиться с учетом требований стандартов и технических норм безопасности дорожного движения, экологической безопасности, строительства и эксплуатации автомобильных дорог;</w:t>
      </w:r>
    </w:p>
    <w:p w:rsidR="006365FC" w:rsidRPr="0050584D" w:rsidRDefault="006365FC" w:rsidP="007A2D41">
      <w:pPr>
        <w:pStyle w:val="16"/>
        <w:keepLines w:val="0"/>
        <w:spacing w:line="240" w:lineRule="auto"/>
        <w:rPr>
          <w:sz w:val="24"/>
          <w:szCs w:val="24"/>
        </w:rPr>
      </w:pPr>
      <w:r w:rsidRPr="0050584D">
        <w:rPr>
          <w:sz w:val="24"/>
          <w:szCs w:val="24"/>
        </w:rPr>
        <w:t>3) размещение объектов дорожного сервиса в пределах придорожных полос должно производиться в соответствии с нормами проектирования и строительства этих объектов, а также планами и генеральными схемами их размещения, утвержденными Федеральной дорожной службой России по согласованию с Главным управлением Государственной инспекции безопасности дорожного движения Министерства внутренних дел Российской Федерации, органами исполнительной власти субъектов Российской Федерации и органами местного самоуправления;</w:t>
      </w:r>
    </w:p>
    <w:p w:rsidR="006365FC" w:rsidRPr="0050584D" w:rsidRDefault="006365FC" w:rsidP="007A2D41">
      <w:pPr>
        <w:pStyle w:val="16"/>
        <w:keepLines w:val="0"/>
        <w:spacing w:line="240" w:lineRule="auto"/>
        <w:rPr>
          <w:sz w:val="24"/>
          <w:szCs w:val="24"/>
        </w:rPr>
      </w:pPr>
      <w:r w:rsidRPr="0050584D">
        <w:rPr>
          <w:sz w:val="24"/>
          <w:szCs w:val="24"/>
        </w:rPr>
        <w:t xml:space="preserve">4) размещение инженерных коммуникаций в пределах придорожных полос допускается только по согласованию с дорожной службой, на которую возложено управление автомобильными дорогами. </w:t>
      </w:r>
    </w:p>
    <w:p w:rsidR="006365FC" w:rsidRPr="0050584D" w:rsidRDefault="006365FC" w:rsidP="007A2D41">
      <w:pPr>
        <w:rPr>
          <w:rFonts w:ascii="Times New Roman" w:hAnsi="Times New Roman" w:cs="Times New Roman"/>
          <w:sz w:val="24"/>
          <w:szCs w:val="24"/>
        </w:rPr>
      </w:pPr>
      <w:r w:rsidRPr="0050584D">
        <w:rPr>
          <w:rFonts w:ascii="Times New Roman" w:hAnsi="Times New Roman" w:cs="Times New Roman"/>
          <w:sz w:val="24"/>
          <w:szCs w:val="24"/>
        </w:rPr>
        <w:t>4. Земельные участки, расположенные в охранных зонах газораспределительных сетей, у их собственников, владельцев или пользователей не изымаются и могут быть использованы ими с учетом ограничений (обременений), устанавливаемых постановлением Правительства Российской Федерации от 20 ноября 2000 года №878 «Об утверждении правил охраны газораспределительных сетей» и налагаемых на земельные участки в установленном порядке.</w:t>
      </w:r>
    </w:p>
    <w:p w:rsidR="006365FC" w:rsidRPr="0050584D" w:rsidRDefault="006365FC" w:rsidP="007A2D41">
      <w:pPr>
        <w:rPr>
          <w:rFonts w:ascii="Times New Roman" w:hAnsi="Times New Roman" w:cs="Times New Roman"/>
          <w:sz w:val="24"/>
          <w:szCs w:val="24"/>
        </w:rPr>
      </w:pPr>
      <w:r w:rsidRPr="0050584D">
        <w:rPr>
          <w:rFonts w:ascii="Times New Roman" w:hAnsi="Times New Roman" w:cs="Times New Roman"/>
          <w:sz w:val="24"/>
          <w:szCs w:val="24"/>
        </w:rPr>
        <w:t>Хозяйственная деятельность в охранных зонах газораспределительных сетей, не предусмотренная постановлением Правительства Российской Федерации от 20 ноября 2000 года №878 «Об утверждении правил охраны газораспределительных сетей»,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6365FC" w:rsidRPr="0050584D" w:rsidRDefault="006365FC" w:rsidP="007A2D41">
      <w:pPr>
        <w:rPr>
          <w:rFonts w:ascii="Times New Roman" w:hAnsi="Times New Roman" w:cs="Times New Roman"/>
          <w:sz w:val="24"/>
          <w:szCs w:val="24"/>
        </w:rPr>
      </w:pPr>
      <w:r w:rsidRPr="0050584D">
        <w:rPr>
          <w:rFonts w:ascii="Times New Roman" w:hAnsi="Times New Roman" w:cs="Times New Roman"/>
          <w:sz w:val="24"/>
          <w:szCs w:val="24"/>
        </w:rPr>
        <w:t>5. В охранных зонах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6365FC" w:rsidRPr="0050584D" w:rsidRDefault="006365FC" w:rsidP="007A2D41">
      <w:pPr>
        <w:rPr>
          <w:rFonts w:ascii="Times New Roman" w:hAnsi="Times New Roman" w:cs="Times New Roman"/>
          <w:sz w:val="24"/>
          <w:szCs w:val="24"/>
        </w:rPr>
      </w:pPr>
      <w:r w:rsidRPr="0050584D">
        <w:rPr>
          <w:rFonts w:ascii="Times New Roman" w:hAnsi="Times New Roman" w:cs="Times New Roman"/>
          <w:sz w:val="24"/>
          <w:szCs w:val="24"/>
        </w:rPr>
        <w:t>а) строить объекты жилищно-гражданского и производственного назначения;</w:t>
      </w:r>
    </w:p>
    <w:p w:rsidR="006365FC" w:rsidRPr="0050584D" w:rsidRDefault="006365FC" w:rsidP="007A2D41">
      <w:pPr>
        <w:rPr>
          <w:rFonts w:ascii="Times New Roman" w:hAnsi="Times New Roman" w:cs="Times New Roman"/>
          <w:sz w:val="24"/>
          <w:szCs w:val="24"/>
        </w:rPr>
      </w:pPr>
      <w:r w:rsidRPr="0050584D">
        <w:rPr>
          <w:rFonts w:ascii="Times New Roman" w:hAnsi="Times New Roman" w:cs="Times New Roman"/>
          <w:sz w:val="24"/>
          <w:szCs w:val="24"/>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6365FC" w:rsidRPr="0050584D" w:rsidRDefault="006365FC" w:rsidP="007A2D41">
      <w:pPr>
        <w:rPr>
          <w:rFonts w:ascii="Times New Roman" w:hAnsi="Times New Roman" w:cs="Times New Roman"/>
          <w:sz w:val="24"/>
          <w:szCs w:val="24"/>
        </w:rPr>
      </w:pPr>
      <w:r w:rsidRPr="0050584D">
        <w:rPr>
          <w:rFonts w:ascii="Times New Roman" w:hAnsi="Times New Roman" w:cs="Times New Roman"/>
          <w:sz w:val="24"/>
          <w:szCs w:val="24"/>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6365FC" w:rsidRPr="0050584D" w:rsidRDefault="006365FC" w:rsidP="007A2D41">
      <w:pPr>
        <w:rPr>
          <w:rFonts w:ascii="Times New Roman" w:hAnsi="Times New Roman" w:cs="Times New Roman"/>
          <w:sz w:val="24"/>
          <w:szCs w:val="24"/>
        </w:rPr>
      </w:pPr>
      <w:r w:rsidRPr="0050584D">
        <w:rPr>
          <w:rFonts w:ascii="Times New Roman" w:hAnsi="Times New Roman" w:cs="Times New Roman"/>
          <w:sz w:val="24"/>
          <w:szCs w:val="24"/>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6365FC" w:rsidRPr="0050584D" w:rsidRDefault="006365FC" w:rsidP="007A2D41">
      <w:pPr>
        <w:rPr>
          <w:rFonts w:ascii="Times New Roman" w:hAnsi="Times New Roman" w:cs="Times New Roman"/>
          <w:sz w:val="24"/>
          <w:szCs w:val="24"/>
        </w:rPr>
      </w:pPr>
      <w:r w:rsidRPr="0050584D">
        <w:rPr>
          <w:rFonts w:ascii="Times New Roman" w:hAnsi="Times New Roman" w:cs="Times New Roman"/>
          <w:sz w:val="24"/>
          <w:szCs w:val="24"/>
        </w:rPr>
        <w:t>д) устраивать свалки и склады, разливать растворы кислот, солей, щелочей и других химически активных веществ;</w:t>
      </w:r>
    </w:p>
    <w:p w:rsidR="006365FC" w:rsidRPr="0050584D" w:rsidRDefault="006365FC" w:rsidP="007A2D41">
      <w:pPr>
        <w:rPr>
          <w:rFonts w:ascii="Times New Roman" w:hAnsi="Times New Roman" w:cs="Times New Roman"/>
          <w:sz w:val="24"/>
          <w:szCs w:val="24"/>
        </w:rPr>
      </w:pPr>
      <w:r w:rsidRPr="0050584D">
        <w:rPr>
          <w:rFonts w:ascii="Times New Roman" w:hAnsi="Times New Roman" w:cs="Times New Roman"/>
          <w:sz w:val="24"/>
          <w:szCs w:val="24"/>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6365FC" w:rsidRPr="0050584D" w:rsidRDefault="006365FC" w:rsidP="007A2D41">
      <w:pPr>
        <w:rPr>
          <w:rFonts w:ascii="Times New Roman" w:hAnsi="Times New Roman" w:cs="Times New Roman"/>
          <w:sz w:val="24"/>
          <w:szCs w:val="24"/>
        </w:rPr>
      </w:pPr>
      <w:r w:rsidRPr="0050584D">
        <w:rPr>
          <w:rFonts w:ascii="Times New Roman" w:hAnsi="Times New Roman" w:cs="Times New Roman"/>
          <w:sz w:val="24"/>
          <w:szCs w:val="24"/>
        </w:rPr>
        <w:t>ж) размещать источники огня;</w:t>
      </w:r>
    </w:p>
    <w:p w:rsidR="006365FC" w:rsidRPr="0050584D" w:rsidRDefault="006365FC" w:rsidP="007A2D41">
      <w:pPr>
        <w:rPr>
          <w:rFonts w:ascii="Times New Roman" w:hAnsi="Times New Roman" w:cs="Times New Roman"/>
          <w:sz w:val="24"/>
          <w:szCs w:val="24"/>
        </w:rPr>
      </w:pPr>
      <w:r w:rsidRPr="0050584D">
        <w:rPr>
          <w:rFonts w:ascii="Times New Roman" w:hAnsi="Times New Roman" w:cs="Times New Roman"/>
          <w:sz w:val="24"/>
          <w:szCs w:val="24"/>
        </w:rPr>
        <w:t>з) рыть погреба, копать и обрабатывать почву сельскохозяйственными и мелиоративными орудиями и механизмами на глубину более 0,3 метра.</w:t>
      </w:r>
    </w:p>
    <w:p w:rsidR="006365FC" w:rsidRPr="0050584D" w:rsidRDefault="006365FC" w:rsidP="007A2D41">
      <w:pPr>
        <w:rPr>
          <w:rFonts w:ascii="Times New Roman" w:hAnsi="Times New Roman" w:cs="Times New Roman"/>
          <w:sz w:val="24"/>
          <w:szCs w:val="24"/>
        </w:rPr>
      </w:pPr>
      <w:r w:rsidRPr="0050584D">
        <w:rPr>
          <w:rFonts w:ascii="Times New Roman" w:hAnsi="Times New Roman" w:cs="Times New Roman"/>
          <w:sz w:val="24"/>
          <w:szCs w:val="24"/>
        </w:rPr>
        <w:t>6. В охранных зонах систем газоснабжения без письменного уведомления организаций, в собственности или оперативном управлении которых находятся эти системы, запрещается:</w:t>
      </w:r>
    </w:p>
    <w:p w:rsidR="006365FC" w:rsidRPr="0050584D" w:rsidRDefault="006365FC" w:rsidP="007A2D41">
      <w:pPr>
        <w:rPr>
          <w:rFonts w:ascii="Times New Roman" w:hAnsi="Times New Roman" w:cs="Times New Roman"/>
          <w:sz w:val="24"/>
          <w:szCs w:val="24"/>
        </w:rPr>
      </w:pPr>
      <w:r w:rsidRPr="0050584D">
        <w:rPr>
          <w:rFonts w:ascii="Times New Roman" w:hAnsi="Times New Roman" w:cs="Times New Roman"/>
          <w:sz w:val="24"/>
          <w:szCs w:val="24"/>
        </w:rPr>
        <w:t>а) производить строительство, капитальный ремонт, реконструкцию или снос любых зданий и сооружений;</w:t>
      </w:r>
    </w:p>
    <w:p w:rsidR="006365FC" w:rsidRPr="0050584D" w:rsidRDefault="006365FC" w:rsidP="007A2D41">
      <w:pPr>
        <w:rPr>
          <w:rFonts w:ascii="Times New Roman" w:hAnsi="Times New Roman" w:cs="Times New Roman"/>
          <w:sz w:val="24"/>
          <w:szCs w:val="24"/>
        </w:rPr>
      </w:pPr>
      <w:r w:rsidRPr="0050584D">
        <w:rPr>
          <w:rFonts w:ascii="Times New Roman" w:hAnsi="Times New Roman" w:cs="Times New Roman"/>
          <w:sz w:val="24"/>
          <w:szCs w:val="24"/>
        </w:rPr>
        <w:t>б) складировать материалы, высаживать деревья всех видов;</w:t>
      </w:r>
    </w:p>
    <w:p w:rsidR="006365FC" w:rsidRPr="0050584D" w:rsidRDefault="006365FC" w:rsidP="007A2D41">
      <w:pPr>
        <w:rPr>
          <w:rFonts w:ascii="Times New Roman" w:hAnsi="Times New Roman" w:cs="Times New Roman"/>
          <w:sz w:val="24"/>
          <w:szCs w:val="24"/>
        </w:rPr>
      </w:pPr>
      <w:r w:rsidRPr="0050584D">
        <w:rPr>
          <w:rFonts w:ascii="Times New Roman" w:hAnsi="Times New Roman" w:cs="Times New Roman"/>
          <w:sz w:val="24"/>
          <w:szCs w:val="24"/>
        </w:rPr>
        <w:t>в) производить земляные и дорожные работы.</w:t>
      </w:r>
    </w:p>
    <w:p w:rsidR="006365FC" w:rsidRPr="0050584D" w:rsidRDefault="006365FC" w:rsidP="007A2D41">
      <w:pPr>
        <w:rPr>
          <w:rFonts w:ascii="Times New Roman" w:hAnsi="Times New Roman" w:cs="Times New Roman"/>
          <w:sz w:val="24"/>
          <w:szCs w:val="24"/>
        </w:rPr>
      </w:pPr>
      <w:r w:rsidRPr="0050584D">
        <w:rPr>
          <w:rFonts w:ascii="Times New Roman" w:hAnsi="Times New Roman" w:cs="Times New Roman"/>
          <w:sz w:val="24"/>
          <w:szCs w:val="24"/>
        </w:rPr>
        <w:t>6. Организации и частные лица, получившие письменное разрешение на ведение указанных работ в охранных зонах систем газоснабжения, обязаны выполнять их с соблюдением мероприятий по их сохранности.</w:t>
      </w:r>
    </w:p>
    <w:p w:rsidR="006365FC" w:rsidRPr="0050584D" w:rsidRDefault="006365FC" w:rsidP="007A2D41">
      <w:pPr>
        <w:rPr>
          <w:rFonts w:ascii="Times New Roman" w:hAnsi="Times New Roman" w:cs="Times New Roman"/>
          <w:sz w:val="24"/>
          <w:szCs w:val="24"/>
        </w:rPr>
      </w:pPr>
      <w:r w:rsidRPr="0050584D">
        <w:rPr>
          <w:rFonts w:ascii="Times New Roman" w:hAnsi="Times New Roman" w:cs="Times New Roman"/>
          <w:sz w:val="24"/>
          <w:szCs w:val="24"/>
        </w:rPr>
        <w:t>Организации и частные лица на предоставленных им в пользование земельных участках, зданиях, по которым проходят наружные газопроводы, обязаны обеспечить сохранность этих газопроводов и свободный допуск к ним работников организаций, эксплуатирующих их.</w:t>
      </w:r>
    </w:p>
    <w:p w:rsidR="006365FC" w:rsidRPr="0050584D" w:rsidRDefault="006365FC" w:rsidP="007A2D41">
      <w:pPr>
        <w:rPr>
          <w:rFonts w:ascii="Times New Roman" w:hAnsi="Times New Roman" w:cs="Times New Roman"/>
          <w:sz w:val="24"/>
          <w:szCs w:val="24"/>
        </w:rPr>
      </w:pPr>
      <w:r w:rsidRPr="0050584D">
        <w:rPr>
          <w:rFonts w:ascii="Times New Roman" w:hAnsi="Times New Roman" w:cs="Times New Roman"/>
          <w:sz w:val="24"/>
          <w:szCs w:val="24"/>
        </w:rPr>
        <w:t>7. В проектно- сметной документации на строительство, реконструкцию, капитальный ремонт зданий и сооружений, вблизи которых расположены наружные газопроводы, должны предусматриваться мероприятия по обеспечению их сохранности. Мероприятия подлежат согласованию с организациями, в собственности или оперативном управлении которых находятся наружные газопроводы.</w:t>
      </w:r>
    </w:p>
    <w:p w:rsidR="006365FC" w:rsidRPr="0050584D" w:rsidRDefault="006365FC" w:rsidP="007A2D41">
      <w:pPr>
        <w:rPr>
          <w:rFonts w:ascii="Times New Roman" w:hAnsi="Times New Roman" w:cs="Times New Roman"/>
          <w:sz w:val="24"/>
          <w:szCs w:val="24"/>
        </w:rPr>
      </w:pPr>
      <w:r w:rsidRPr="0050584D">
        <w:rPr>
          <w:rFonts w:ascii="Times New Roman" w:hAnsi="Times New Roman" w:cs="Times New Roman"/>
          <w:sz w:val="24"/>
          <w:szCs w:val="24"/>
        </w:rPr>
        <w:t>8. Организации, выполняющие земляные работы вблизи действующих наружных газопроводов, при обнаружении трубопровода, не указанного в технической документации на производство этих работ, обязаны немедленно прекратить работы, принять меры к обеспечению сохранности трубопровода и сообщить об этом организациям, эксплуатирующим подземные инженерные сооружения.</w:t>
      </w:r>
    </w:p>
    <w:p w:rsidR="006365FC" w:rsidRPr="0050584D" w:rsidRDefault="006365FC" w:rsidP="007A2D41">
      <w:pPr>
        <w:rPr>
          <w:rFonts w:ascii="Times New Roman" w:hAnsi="Times New Roman" w:cs="Times New Roman"/>
          <w:sz w:val="24"/>
          <w:szCs w:val="24"/>
        </w:rPr>
      </w:pPr>
      <w:r w:rsidRPr="0050584D">
        <w:rPr>
          <w:rFonts w:ascii="Times New Roman" w:hAnsi="Times New Roman" w:cs="Times New Roman"/>
          <w:sz w:val="24"/>
          <w:szCs w:val="24"/>
        </w:rPr>
        <w:t>9. В охранных зонах электрических сетей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6365FC" w:rsidRPr="0050584D" w:rsidRDefault="006365FC" w:rsidP="007A2D41">
      <w:pPr>
        <w:rPr>
          <w:rFonts w:ascii="Times New Roman" w:hAnsi="Times New Roman" w:cs="Times New Roman"/>
          <w:sz w:val="24"/>
          <w:szCs w:val="24"/>
        </w:rPr>
      </w:pPr>
      <w:r w:rsidRPr="0050584D">
        <w:rPr>
          <w:rFonts w:ascii="Times New Roman" w:hAnsi="Times New Roman" w:cs="Times New Roman"/>
          <w:sz w:val="24"/>
          <w:szCs w:val="24"/>
        </w:rPr>
        <w:t>а)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6365FC" w:rsidRPr="0050584D" w:rsidRDefault="006365FC" w:rsidP="007A2D41">
      <w:pPr>
        <w:rPr>
          <w:rFonts w:ascii="Times New Roman" w:hAnsi="Times New Roman" w:cs="Times New Roman"/>
          <w:sz w:val="24"/>
          <w:szCs w:val="24"/>
        </w:rPr>
      </w:pPr>
      <w:r w:rsidRPr="0050584D">
        <w:rPr>
          <w:rFonts w:ascii="Times New Roman" w:hAnsi="Times New Roman" w:cs="Times New Roman"/>
          <w:sz w:val="24"/>
          <w:szCs w:val="24"/>
        </w:rPr>
        <w:t>б) размещать свалки;</w:t>
      </w:r>
    </w:p>
    <w:p w:rsidR="006365FC" w:rsidRPr="0050584D" w:rsidRDefault="006365FC" w:rsidP="007A2D41">
      <w:pPr>
        <w:rPr>
          <w:rFonts w:ascii="Times New Roman" w:hAnsi="Times New Roman" w:cs="Times New Roman"/>
          <w:sz w:val="24"/>
          <w:szCs w:val="24"/>
        </w:rPr>
      </w:pPr>
      <w:r w:rsidRPr="0050584D">
        <w:rPr>
          <w:rFonts w:ascii="Times New Roman" w:hAnsi="Times New Roman" w:cs="Times New Roman"/>
          <w:sz w:val="24"/>
          <w:szCs w:val="24"/>
        </w:rPr>
        <w:t>в) складировать или размещать хранилища любых, в том числе горюче-смазочных, материалов;</w:t>
      </w:r>
    </w:p>
    <w:p w:rsidR="006365FC" w:rsidRPr="0050584D" w:rsidRDefault="006365FC" w:rsidP="007A2D41">
      <w:pPr>
        <w:rPr>
          <w:rFonts w:ascii="Times New Roman" w:hAnsi="Times New Roman" w:cs="Times New Roman"/>
          <w:sz w:val="24"/>
          <w:szCs w:val="24"/>
        </w:rPr>
      </w:pPr>
      <w:r w:rsidRPr="0050584D">
        <w:rPr>
          <w:rFonts w:ascii="Times New Roman" w:hAnsi="Times New Roman" w:cs="Times New Roman"/>
          <w:sz w:val="24"/>
          <w:szCs w:val="24"/>
        </w:rPr>
        <w:t>г)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6365FC" w:rsidRPr="0050584D" w:rsidRDefault="006365FC" w:rsidP="007A2D41">
      <w:pPr>
        <w:rPr>
          <w:rFonts w:ascii="Times New Roman" w:hAnsi="Times New Roman" w:cs="Times New Roman"/>
          <w:sz w:val="24"/>
          <w:szCs w:val="24"/>
        </w:rPr>
      </w:pPr>
      <w:bookmarkStart w:id="992" w:name="Par13"/>
      <w:bookmarkEnd w:id="992"/>
      <w:r w:rsidRPr="0050584D">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6365FC" w:rsidRPr="0050584D" w:rsidRDefault="006365FC" w:rsidP="007A2D41">
      <w:pPr>
        <w:rPr>
          <w:rFonts w:ascii="Times New Roman" w:hAnsi="Times New Roman" w:cs="Times New Roman"/>
          <w:sz w:val="24"/>
          <w:szCs w:val="24"/>
        </w:rPr>
      </w:pPr>
      <w:r w:rsidRPr="0050584D">
        <w:rPr>
          <w:rFonts w:ascii="Times New Roman" w:hAnsi="Times New Roman" w:cs="Times New Roman"/>
          <w:sz w:val="24"/>
          <w:szCs w:val="24"/>
        </w:rPr>
        <w:t>а) строительство, капитальный ремонт, реконструкция или снос зданий и сооружений;</w:t>
      </w:r>
    </w:p>
    <w:p w:rsidR="006365FC" w:rsidRPr="0050584D" w:rsidRDefault="006365FC" w:rsidP="007A2D41">
      <w:pPr>
        <w:rPr>
          <w:rFonts w:ascii="Times New Roman" w:hAnsi="Times New Roman" w:cs="Times New Roman"/>
          <w:sz w:val="24"/>
          <w:szCs w:val="24"/>
        </w:rPr>
      </w:pPr>
      <w:r w:rsidRPr="0050584D">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6365FC" w:rsidRPr="0050584D" w:rsidRDefault="006365FC" w:rsidP="007A2D41">
      <w:pPr>
        <w:rPr>
          <w:rFonts w:ascii="Times New Roman" w:hAnsi="Times New Roman" w:cs="Times New Roman"/>
          <w:sz w:val="24"/>
          <w:szCs w:val="24"/>
        </w:rPr>
      </w:pPr>
      <w:r w:rsidRPr="0050584D">
        <w:rPr>
          <w:rFonts w:ascii="Times New Roman" w:hAnsi="Times New Roman" w:cs="Times New Roman"/>
          <w:sz w:val="24"/>
          <w:szCs w:val="24"/>
        </w:rPr>
        <w:t>в) посадка и вырубка деревьев и кустарников;</w:t>
      </w:r>
    </w:p>
    <w:p w:rsidR="006365FC" w:rsidRPr="0050584D" w:rsidRDefault="006365FC" w:rsidP="007A2D41">
      <w:pPr>
        <w:rPr>
          <w:rFonts w:ascii="Times New Roman" w:hAnsi="Times New Roman" w:cs="Times New Roman"/>
          <w:sz w:val="24"/>
          <w:szCs w:val="24"/>
        </w:rPr>
      </w:pPr>
      <w:r w:rsidRPr="0050584D">
        <w:rPr>
          <w:rFonts w:ascii="Times New Roman" w:hAnsi="Times New Roman" w:cs="Times New Roman"/>
          <w:sz w:val="24"/>
          <w:szCs w:val="24"/>
        </w:rPr>
        <w:t>г)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6365FC" w:rsidRPr="0050584D" w:rsidRDefault="006365FC" w:rsidP="007A2D41">
      <w:pPr>
        <w:rPr>
          <w:rFonts w:ascii="Times New Roman" w:hAnsi="Times New Roman" w:cs="Times New Roman"/>
          <w:sz w:val="24"/>
          <w:szCs w:val="24"/>
        </w:rPr>
      </w:pPr>
      <w:r w:rsidRPr="0050584D">
        <w:rPr>
          <w:rFonts w:ascii="Times New Roman" w:hAnsi="Times New Roman" w:cs="Times New Roman"/>
          <w:sz w:val="24"/>
          <w:szCs w:val="24"/>
        </w:rPr>
        <w:t>10. В охранных зонах, установленных для объектов электросетевого хозяйства напряжением до 1000 вольт, помимо вышеуказанных действий по согласованию, без письменного решения о согласовании сетевых организаций запрещается:</w:t>
      </w:r>
    </w:p>
    <w:p w:rsidR="006365FC" w:rsidRPr="0050584D" w:rsidRDefault="006365FC" w:rsidP="007A2D41">
      <w:pPr>
        <w:rPr>
          <w:rFonts w:ascii="Times New Roman" w:hAnsi="Times New Roman" w:cs="Times New Roman"/>
          <w:sz w:val="24"/>
          <w:szCs w:val="24"/>
        </w:rPr>
      </w:pPr>
      <w:r w:rsidRPr="0050584D">
        <w:rPr>
          <w:rFonts w:ascii="Times New Roman" w:hAnsi="Times New Roman" w:cs="Times New Roman"/>
          <w:sz w:val="24"/>
          <w:szCs w:val="24"/>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rsidR="006365FC" w:rsidRPr="0050584D" w:rsidRDefault="006365FC" w:rsidP="007A2D41">
      <w:pPr>
        <w:rPr>
          <w:rFonts w:ascii="Times New Roman" w:hAnsi="Times New Roman" w:cs="Times New Roman"/>
          <w:sz w:val="24"/>
          <w:szCs w:val="24"/>
        </w:rPr>
      </w:pPr>
      <w:r w:rsidRPr="0050584D">
        <w:rPr>
          <w:rFonts w:ascii="Times New Roman" w:hAnsi="Times New Roman" w:cs="Times New Roman"/>
          <w:sz w:val="24"/>
          <w:szCs w:val="24"/>
        </w:rPr>
        <w:t>б) складировать или размещать хранилища любых, в том числе горюче-смазочных, материалов.</w:t>
      </w:r>
    </w:p>
    <w:p w:rsidR="006365FC" w:rsidRPr="0050584D" w:rsidRDefault="006365FC" w:rsidP="007A2D41">
      <w:pPr>
        <w:rPr>
          <w:rFonts w:ascii="Times New Roman" w:hAnsi="Times New Roman" w:cs="Times New Roman"/>
          <w:sz w:val="24"/>
          <w:szCs w:val="24"/>
        </w:rPr>
      </w:pPr>
      <w:r w:rsidRPr="0050584D">
        <w:rPr>
          <w:rFonts w:ascii="Times New Roman" w:hAnsi="Times New Roman" w:cs="Times New Roman"/>
          <w:sz w:val="24"/>
          <w:szCs w:val="24"/>
        </w:rPr>
        <w:t>11. 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6365FC" w:rsidRPr="0050584D" w:rsidRDefault="006365FC" w:rsidP="007A2D41">
      <w:pPr>
        <w:rPr>
          <w:rFonts w:ascii="Times New Roman" w:hAnsi="Times New Roman" w:cs="Times New Roman"/>
          <w:sz w:val="24"/>
          <w:szCs w:val="24"/>
        </w:rPr>
      </w:pPr>
      <w:r w:rsidRPr="0050584D">
        <w:rPr>
          <w:rFonts w:ascii="Times New Roman" w:hAnsi="Times New Roman" w:cs="Times New Roman"/>
          <w:sz w:val="24"/>
          <w:szCs w:val="24"/>
        </w:rPr>
        <w:t>а) перемещать, засыпать и ломать опознавательные и сигнальные знаки, контрольно - измерительные пункты;</w:t>
      </w:r>
    </w:p>
    <w:p w:rsidR="006365FC" w:rsidRPr="0050584D" w:rsidRDefault="006365FC" w:rsidP="007A2D41">
      <w:pPr>
        <w:rPr>
          <w:rFonts w:ascii="Times New Roman" w:hAnsi="Times New Roman" w:cs="Times New Roman"/>
          <w:sz w:val="24"/>
          <w:szCs w:val="24"/>
        </w:rPr>
      </w:pPr>
      <w:r w:rsidRPr="0050584D">
        <w:rPr>
          <w:rFonts w:ascii="Times New Roman" w:hAnsi="Times New Roman" w:cs="Times New Roman"/>
          <w:sz w:val="24"/>
          <w:szCs w:val="24"/>
        </w:rPr>
        <w:t>б) устраивать всякого рода свалки, выливать растворы кислот, солей и щелочей;</w:t>
      </w:r>
    </w:p>
    <w:p w:rsidR="006365FC" w:rsidRPr="0050584D" w:rsidRDefault="006365FC" w:rsidP="007A2D41">
      <w:pPr>
        <w:rPr>
          <w:rFonts w:ascii="Times New Roman" w:hAnsi="Times New Roman" w:cs="Times New Roman"/>
          <w:sz w:val="24"/>
          <w:szCs w:val="24"/>
        </w:rPr>
      </w:pPr>
      <w:r w:rsidRPr="0050584D">
        <w:rPr>
          <w:rFonts w:ascii="Times New Roman" w:hAnsi="Times New Roman" w:cs="Times New Roman"/>
          <w:sz w:val="24"/>
          <w:szCs w:val="24"/>
        </w:rPr>
        <w:t>в)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6365FC" w:rsidRPr="0050584D" w:rsidRDefault="006365FC" w:rsidP="007A2D41">
      <w:pPr>
        <w:rPr>
          <w:rFonts w:ascii="Times New Roman" w:hAnsi="Times New Roman" w:cs="Times New Roman"/>
          <w:sz w:val="24"/>
          <w:szCs w:val="24"/>
        </w:rPr>
      </w:pPr>
      <w:r w:rsidRPr="0050584D">
        <w:rPr>
          <w:rFonts w:ascii="Times New Roman" w:hAnsi="Times New Roman" w:cs="Times New Roman"/>
          <w:sz w:val="24"/>
          <w:szCs w:val="24"/>
        </w:rPr>
        <w:t>г) размещать какие-либо открытые или закрытые источники огня.</w:t>
      </w:r>
    </w:p>
    <w:p w:rsidR="006365FC" w:rsidRPr="0050584D" w:rsidRDefault="006365FC" w:rsidP="007A2D41">
      <w:pPr>
        <w:rPr>
          <w:rFonts w:ascii="Times New Roman" w:hAnsi="Times New Roman" w:cs="Times New Roman"/>
          <w:sz w:val="24"/>
          <w:szCs w:val="24"/>
        </w:rPr>
      </w:pPr>
      <w:r w:rsidRPr="0050584D">
        <w:rPr>
          <w:rFonts w:ascii="Times New Roman" w:hAnsi="Times New Roman" w:cs="Times New Roman"/>
          <w:sz w:val="24"/>
          <w:szCs w:val="24"/>
        </w:rPr>
        <w:t>В охранных зонах трубопроводов без письменного разрешения предприятий трубопроводного транспорта запрещается:</w:t>
      </w:r>
    </w:p>
    <w:p w:rsidR="006365FC" w:rsidRPr="0050584D" w:rsidRDefault="006365FC" w:rsidP="007A2D41">
      <w:pPr>
        <w:rPr>
          <w:rFonts w:ascii="Times New Roman" w:hAnsi="Times New Roman" w:cs="Times New Roman"/>
          <w:sz w:val="24"/>
          <w:szCs w:val="24"/>
        </w:rPr>
      </w:pPr>
      <w:r w:rsidRPr="0050584D">
        <w:rPr>
          <w:rFonts w:ascii="Times New Roman" w:hAnsi="Times New Roman" w:cs="Times New Roman"/>
          <w:sz w:val="24"/>
          <w:szCs w:val="24"/>
        </w:rPr>
        <w:t>а) возводить любые постройки и сооружения;</w:t>
      </w:r>
    </w:p>
    <w:p w:rsidR="006365FC" w:rsidRPr="0050584D" w:rsidRDefault="006365FC" w:rsidP="007A2D41">
      <w:pPr>
        <w:rPr>
          <w:rFonts w:ascii="Times New Roman" w:hAnsi="Times New Roman" w:cs="Times New Roman"/>
          <w:sz w:val="24"/>
          <w:szCs w:val="24"/>
        </w:rPr>
      </w:pPr>
      <w:r w:rsidRPr="0050584D">
        <w:rPr>
          <w:rFonts w:ascii="Times New Roman" w:hAnsi="Times New Roman" w:cs="Times New Roman"/>
          <w:sz w:val="24"/>
          <w:szCs w:val="24"/>
        </w:rPr>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6365FC" w:rsidRPr="0050584D" w:rsidRDefault="006365FC" w:rsidP="007A2D41">
      <w:pPr>
        <w:rPr>
          <w:rFonts w:ascii="Times New Roman" w:hAnsi="Times New Roman" w:cs="Times New Roman"/>
          <w:sz w:val="24"/>
          <w:szCs w:val="24"/>
        </w:rPr>
      </w:pPr>
      <w:r w:rsidRPr="0050584D">
        <w:rPr>
          <w:rFonts w:ascii="Times New Roman" w:hAnsi="Times New Roman" w:cs="Times New Roman"/>
          <w:sz w:val="24"/>
          <w:szCs w:val="24"/>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6365FC" w:rsidRPr="0050584D" w:rsidRDefault="006365FC" w:rsidP="007A2D41">
      <w:pPr>
        <w:rPr>
          <w:rFonts w:ascii="Times New Roman" w:hAnsi="Times New Roman" w:cs="Times New Roman"/>
          <w:sz w:val="24"/>
          <w:szCs w:val="24"/>
        </w:rPr>
      </w:pPr>
      <w:r w:rsidRPr="0050584D">
        <w:rPr>
          <w:rFonts w:ascii="Times New Roman" w:hAnsi="Times New Roman" w:cs="Times New Roman"/>
          <w:sz w:val="24"/>
          <w:szCs w:val="24"/>
        </w:rPr>
        <w:t>г) производить мелиоративные земляные работы, сооружать оросительные и осушительные системы;</w:t>
      </w:r>
    </w:p>
    <w:p w:rsidR="006365FC" w:rsidRPr="0050584D" w:rsidRDefault="006365FC" w:rsidP="007A2D41">
      <w:pPr>
        <w:rPr>
          <w:rFonts w:ascii="Times New Roman" w:hAnsi="Times New Roman" w:cs="Times New Roman"/>
          <w:sz w:val="24"/>
          <w:szCs w:val="24"/>
        </w:rPr>
      </w:pPr>
      <w:r w:rsidRPr="0050584D">
        <w:rPr>
          <w:rFonts w:ascii="Times New Roman" w:hAnsi="Times New Roman" w:cs="Times New Roman"/>
          <w:sz w:val="24"/>
          <w:szCs w:val="24"/>
        </w:rPr>
        <w:t>д) производить всякого рода открытые и подземные, горные, строительные, монтажные и взрывные работы, планировку грунта.</w:t>
      </w:r>
    </w:p>
    <w:p w:rsidR="006365FC" w:rsidRPr="0050584D" w:rsidRDefault="006365FC" w:rsidP="007A2D41">
      <w:pPr>
        <w:rPr>
          <w:rFonts w:ascii="Times New Roman" w:hAnsi="Times New Roman" w:cs="Times New Roman"/>
          <w:sz w:val="24"/>
          <w:szCs w:val="24"/>
        </w:rPr>
      </w:pPr>
      <w:r w:rsidRPr="0050584D">
        <w:rPr>
          <w:rFonts w:ascii="Times New Roman" w:hAnsi="Times New Roman" w:cs="Times New Roman"/>
          <w:sz w:val="24"/>
          <w:szCs w:val="24"/>
        </w:rPr>
        <w:t>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настоящих Правил.</w:t>
      </w:r>
    </w:p>
    <w:p w:rsidR="006365FC" w:rsidRPr="002A4C82" w:rsidRDefault="006365FC" w:rsidP="007A2D41">
      <w:pPr>
        <w:pStyle w:val="Heading2"/>
        <w:rPr>
          <w:rFonts w:ascii="Times New Roman" w:hAnsi="Times New Roman" w:cs="Times New Roman"/>
          <w:b w:val="0"/>
          <w:bCs w:val="0"/>
          <w:color w:val="auto"/>
          <w:sz w:val="24"/>
          <w:szCs w:val="24"/>
        </w:rPr>
      </w:pPr>
      <w:bookmarkStart w:id="993" w:name="_Toc470251996"/>
      <w:bookmarkStart w:id="994" w:name="_Toc487473561"/>
      <w:bookmarkStart w:id="995" w:name="_Toc2849346"/>
      <w:bookmarkStart w:id="996" w:name="_Toc3399277"/>
      <w:r w:rsidRPr="002A4C82">
        <w:rPr>
          <w:rFonts w:ascii="Times New Roman" w:hAnsi="Times New Roman" w:cs="Times New Roman"/>
          <w:b w:val="0"/>
          <w:bCs w:val="0"/>
          <w:color w:val="auto"/>
          <w:sz w:val="24"/>
          <w:szCs w:val="24"/>
        </w:rPr>
        <w:t>Статья 70. Использование земельных участков в границах горных отводов</w:t>
      </w:r>
      <w:bookmarkEnd w:id="993"/>
      <w:bookmarkEnd w:id="994"/>
      <w:bookmarkEnd w:id="995"/>
      <w:bookmarkEnd w:id="996"/>
      <w:r w:rsidRPr="002A4C82">
        <w:rPr>
          <w:rFonts w:ascii="Times New Roman" w:hAnsi="Times New Roman" w:cs="Times New Roman"/>
          <w:b w:val="0"/>
          <w:bCs w:val="0"/>
          <w:color w:val="auto"/>
          <w:sz w:val="24"/>
          <w:szCs w:val="24"/>
        </w:rPr>
        <w:t xml:space="preserve"> </w:t>
      </w:r>
    </w:p>
    <w:p w:rsidR="006365FC" w:rsidRPr="0050584D" w:rsidRDefault="006365FC" w:rsidP="007A2D41">
      <w:pPr>
        <w:rPr>
          <w:rFonts w:ascii="Times New Roman" w:hAnsi="Times New Roman" w:cs="Times New Roman"/>
          <w:sz w:val="24"/>
          <w:szCs w:val="24"/>
        </w:rPr>
      </w:pPr>
      <w:bookmarkStart w:id="997" w:name="_Toc470251997"/>
      <w:r w:rsidRPr="0050584D">
        <w:rPr>
          <w:rFonts w:ascii="Times New Roman" w:hAnsi="Times New Roman" w:cs="Times New Roman"/>
          <w:sz w:val="24"/>
          <w:szCs w:val="24"/>
        </w:rPr>
        <w:t>Использование земельных участков в границах горных отводов ведется при соблюдении закона РФ от 21.02.1992 N 2395-1 (ред. от 03.07.2016) "О недрах" (с изм. и доп., вступ. в силу с 03.10.2016).</w:t>
      </w:r>
      <w:bookmarkEnd w:id="997"/>
    </w:p>
    <w:p w:rsidR="006365FC" w:rsidRPr="0050584D" w:rsidRDefault="006365FC" w:rsidP="007A2D41">
      <w:pPr>
        <w:pStyle w:val="Heading2"/>
        <w:spacing w:before="0"/>
        <w:rPr>
          <w:rFonts w:ascii="Times New Roman" w:hAnsi="Times New Roman" w:cs="Times New Roman"/>
          <w:color w:val="auto"/>
          <w:sz w:val="24"/>
          <w:szCs w:val="24"/>
        </w:rPr>
      </w:pPr>
      <w:bookmarkStart w:id="998" w:name="_Toc489643466"/>
      <w:bookmarkStart w:id="999" w:name="_Toc536808573"/>
    </w:p>
    <w:p w:rsidR="006365FC" w:rsidRPr="0050584D" w:rsidRDefault="006365FC" w:rsidP="007A2D41">
      <w:pPr>
        <w:pStyle w:val="Heading2"/>
        <w:spacing w:before="0"/>
        <w:rPr>
          <w:rFonts w:ascii="Times New Roman" w:hAnsi="Times New Roman" w:cs="Times New Roman"/>
          <w:color w:val="auto"/>
          <w:sz w:val="24"/>
          <w:szCs w:val="24"/>
        </w:rPr>
      </w:pPr>
      <w:bookmarkStart w:id="1000" w:name="_Toc3399278"/>
      <w:r w:rsidRPr="0050584D">
        <w:rPr>
          <w:rFonts w:ascii="Times New Roman" w:hAnsi="Times New Roman" w:cs="Times New Roman"/>
          <w:color w:val="auto"/>
          <w:sz w:val="24"/>
          <w:szCs w:val="24"/>
        </w:rPr>
        <w:t>Статья 71. Использование земельных участков в границах рыбоохранных зон и водных объектов, имеющих рыбохозяйственное назначение</w:t>
      </w:r>
      <w:bookmarkEnd w:id="998"/>
      <w:bookmarkEnd w:id="999"/>
      <w:bookmarkEnd w:id="1000"/>
      <w:r w:rsidRPr="0050584D">
        <w:rPr>
          <w:rFonts w:ascii="Times New Roman" w:hAnsi="Times New Roman" w:cs="Times New Roman"/>
          <w:color w:val="auto"/>
          <w:sz w:val="24"/>
          <w:szCs w:val="24"/>
        </w:rPr>
        <w:t xml:space="preserve"> </w:t>
      </w:r>
    </w:p>
    <w:p w:rsidR="006365FC" w:rsidRPr="0050584D" w:rsidRDefault="006365FC" w:rsidP="007A2D41">
      <w:pPr>
        <w:rPr>
          <w:rFonts w:ascii="Times New Roman" w:hAnsi="Times New Roman" w:cs="Times New Roman"/>
          <w:sz w:val="24"/>
          <w:szCs w:val="24"/>
        </w:rPr>
      </w:pPr>
      <w:r w:rsidRPr="0050584D">
        <w:rPr>
          <w:rFonts w:ascii="Times New Roman" w:hAnsi="Times New Roman" w:cs="Times New Roman"/>
          <w:sz w:val="24"/>
          <w:szCs w:val="24"/>
        </w:rPr>
        <w:t xml:space="preserve">1. Использование земельных участков в границах рыбоохранных зон, а также водных объектов, имеющих рыбохозяйственное значение регулируется  </w:t>
      </w:r>
      <w:hyperlink r:id="rId81" w:history="1">
        <w:r w:rsidRPr="0050584D">
          <w:rPr>
            <w:rFonts w:ascii="Times New Roman" w:hAnsi="Times New Roman" w:cs="Times New Roman"/>
            <w:sz w:val="24"/>
            <w:szCs w:val="24"/>
          </w:rPr>
          <w:t>Федеральным законом от 20 декабря 2004 г. N 166-ФЗ"О рыболовстве и сохранении водных биологических ресурсов"</w:t>
        </w:r>
      </w:hyperlink>
      <w:r w:rsidRPr="0050584D">
        <w:rPr>
          <w:rFonts w:ascii="Times New Roman" w:hAnsi="Times New Roman" w:cs="Times New Roman"/>
          <w:sz w:val="24"/>
          <w:szCs w:val="24"/>
        </w:rPr>
        <w:t>.</w:t>
      </w:r>
    </w:p>
    <w:p w:rsidR="006365FC" w:rsidRPr="0050584D" w:rsidRDefault="006365FC" w:rsidP="007A2D41">
      <w:pPr>
        <w:rPr>
          <w:rFonts w:ascii="Times New Roman" w:hAnsi="Times New Roman" w:cs="Times New Roman"/>
          <w:sz w:val="24"/>
          <w:szCs w:val="24"/>
        </w:rPr>
      </w:pPr>
      <w:bookmarkStart w:id="1001" w:name="sub_481"/>
      <w:r w:rsidRPr="0050584D">
        <w:rPr>
          <w:rFonts w:ascii="Times New Roman" w:hAnsi="Times New Roman" w:cs="Times New Roman"/>
          <w:sz w:val="24"/>
          <w:szCs w:val="24"/>
        </w:rPr>
        <w:t>2. В целях сохранения условий для воспроизводства водных биоресурсов устанавливаются рыбоохранные зоны, на территориях которых вводятся ограничения хозяйственной и иной деятельности.</w:t>
      </w:r>
    </w:p>
    <w:bookmarkEnd w:id="1001"/>
    <w:p w:rsidR="006365FC" w:rsidRPr="0050584D" w:rsidRDefault="006365FC" w:rsidP="007A2D41">
      <w:pPr>
        <w:rPr>
          <w:rFonts w:ascii="Times New Roman" w:hAnsi="Times New Roman" w:cs="Times New Roman"/>
          <w:sz w:val="24"/>
          <w:szCs w:val="24"/>
        </w:rPr>
      </w:pPr>
      <w:r w:rsidRPr="0050584D">
        <w:rPr>
          <w:rFonts w:ascii="Times New Roman" w:hAnsi="Times New Roman" w:cs="Times New Roman"/>
          <w:sz w:val="24"/>
          <w:szCs w:val="24"/>
        </w:rPr>
        <w:t>Рыбоохранной зоной является территория, которая прилегает к акватории водного объекта рыбохозяйственного значения.</w:t>
      </w:r>
    </w:p>
    <w:p w:rsidR="006365FC" w:rsidRPr="0050584D" w:rsidRDefault="006365FC" w:rsidP="007A2D41">
      <w:pPr>
        <w:rPr>
          <w:rFonts w:ascii="Times New Roman" w:hAnsi="Times New Roman" w:cs="Times New Roman"/>
          <w:sz w:val="24"/>
          <w:szCs w:val="24"/>
        </w:rPr>
      </w:pPr>
      <w:r w:rsidRPr="0050584D">
        <w:rPr>
          <w:rFonts w:ascii="Times New Roman" w:hAnsi="Times New Roman" w:cs="Times New Roman"/>
          <w:sz w:val="24"/>
          <w:szCs w:val="24"/>
        </w:rPr>
        <w:t>3. Порядком установления на местности границ рыбоохранных зон, утвержденным Приказом Росрыболовства от 15.12.2008 № 410, определяется процедура установления на местности границ рыбоохранных зон посредством размещения специальных информационных знаков. Основанием для размещения специальных знаков являются приказы Росрыболовства об установлении рыбоохранных зон.</w:t>
      </w:r>
    </w:p>
    <w:p w:rsidR="006365FC" w:rsidRPr="0050584D" w:rsidRDefault="006365FC" w:rsidP="007A2D41">
      <w:pPr>
        <w:rPr>
          <w:rFonts w:ascii="Times New Roman" w:hAnsi="Times New Roman" w:cs="Times New Roman"/>
          <w:sz w:val="24"/>
          <w:szCs w:val="24"/>
        </w:rPr>
      </w:pPr>
      <w:r w:rsidRPr="0050584D">
        <w:rPr>
          <w:rFonts w:ascii="Times New Roman" w:hAnsi="Times New Roman" w:cs="Times New Roman"/>
          <w:sz w:val="24"/>
          <w:szCs w:val="24"/>
        </w:rPr>
        <w:t>4. На водных объектов рыбохозяйственного значения - Челбасская группа лиманов (лим.Кущеватый, лим.Горький, лим.Сладкий), в период с 1 февраля по 30 апреля запрещается использование маломерных и прогулочных судов.</w:t>
      </w:r>
    </w:p>
    <w:sectPr w:rsidR="006365FC" w:rsidRPr="0050584D" w:rsidSect="003658D5">
      <w:pgSz w:w="11906" w:h="16838"/>
      <w:pgMar w:top="680" w:right="680" w:bottom="680" w:left="1418" w:header="709" w:footer="510" w:gutter="0"/>
      <w:pgNumType w:chapStyle="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65FC" w:rsidRDefault="006365FC" w:rsidP="00E4634F">
      <w:r>
        <w:separator/>
      </w:r>
    </w:p>
  </w:endnote>
  <w:endnote w:type="continuationSeparator" w:id="0">
    <w:p w:rsidR="006365FC" w:rsidRDefault="006365FC" w:rsidP="00E4634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MS Mincho">
    <w:altName w:val="?l?r ??Ѓfc"/>
    <w:panose1 w:val="02020609040205080304"/>
    <w:charset w:val="80"/>
    <w:family w:val="roman"/>
    <w:notTrueType/>
    <w:pitch w:val="fixed"/>
    <w:sig w:usb0="00000001" w:usb1="08070000" w:usb2="00000010" w:usb3="00000000" w:csb0="00020000" w:csb1="00000000"/>
  </w:font>
  <w:font w:name="SimSun">
    <w:altName w:val="§­§°§®§Ц"/>
    <w:panose1 w:val="02010600030101010101"/>
    <w:charset w:val="86"/>
    <w:family w:val="auto"/>
    <w:notTrueType/>
    <w:pitch w:val="variable"/>
    <w:sig w:usb0="00000001" w:usb1="080E0000" w:usb2="00000010" w:usb3="00000000" w:csb0="00040000"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5FC" w:rsidRPr="00A80933" w:rsidRDefault="006365FC" w:rsidP="00A80933">
    <w:pPr>
      <w:jc w:val="center"/>
      <w:rPr>
        <w:rFonts w:ascii="Cambria" w:hAnsi="Cambria" w:cs="Cambria"/>
        <w:color w:val="BFBFBF"/>
        <w:spacing w:val="-4"/>
      </w:rPr>
    </w:pPr>
    <w:r w:rsidRPr="00F322A3">
      <w:rPr>
        <w:rFonts w:ascii="Cambria" w:hAnsi="Cambria" w:cs="Cambria"/>
        <w:color w:val="BFBFBF"/>
        <w:spacing w:val="-4"/>
      </w:rPr>
      <w:t>«</w:t>
    </w:r>
    <w:r>
      <w:rPr>
        <w:rFonts w:ascii="Cambria" w:hAnsi="Cambria" w:cs="Cambria"/>
        <w:color w:val="BFBFBF"/>
        <w:spacing w:val="-4"/>
      </w:rPr>
      <w:t>ПРАВИЛА ЗЕМЛЕПОЛЬЗОВАНИЯ И ЗАСТРОЙКИ СТАРОДЕРЕВЯНКОВСКОГО СЕЛЬСКОГО ПОСЕЛЕНИЯ КАНЕВСКОГО РАЙОНА</w:t>
    </w:r>
    <w:r w:rsidRPr="00F322A3">
      <w:rPr>
        <w:rFonts w:ascii="Cambria" w:hAnsi="Cambria" w:cs="Cambria"/>
        <w:color w:val="BFBFBF"/>
        <w:spacing w:val="-4"/>
      </w:rPr>
      <w:t>»</w:t>
    </w:r>
    <w:r>
      <w:rPr>
        <w:rFonts w:ascii="Cambria" w:hAnsi="Cambria" w:cs="Cambria"/>
        <w:color w:val="BFBFBF"/>
        <w:spacing w:val="-4"/>
        <w:sz w:val="18"/>
        <w:szCs w:val="18"/>
      </w:rPr>
      <w:t xml:space="preserve"> - 2021 </w:t>
    </w:r>
    <w:r w:rsidRPr="00CE322C">
      <w:rPr>
        <w:rFonts w:ascii="Cambria" w:hAnsi="Cambria" w:cs="Cambria"/>
        <w:color w:val="BFBFBF"/>
        <w:spacing w:val="-4"/>
        <w:sz w:val="18"/>
        <w:szCs w:val="18"/>
      </w:rPr>
      <w:t>г.</w:t>
    </w:r>
  </w:p>
  <w:p w:rsidR="006365FC" w:rsidRDefault="006365F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5FC" w:rsidRDefault="006365FC">
    <w:pPr>
      <w:pStyle w:val="Footer"/>
      <w:jc w:val="center"/>
    </w:pPr>
    <w:r>
      <w:t xml:space="preserve">     </w:t>
    </w:r>
  </w:p>
  <w:p w:rsidR="006365FC" w:rsidRDefault="006365F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5FC" w:rsidRDefault="006365FC">
    <w:pPr>
      <w:pStyle w:val="Footer"/>
      <w:jc w:val="center"/>
    </w:pPr>
    <w:fldSimple w:instr=" PAGE   \* MERGEFORMAT ">
      <w:r>
        <w:rPr>
          <w:noProof/>
        </w:rPr>
        <w:t>24</w:t>
      </w:r>
    </w:fldSimple>
  </w:p>
  <w:p w:rsidR="006365FC" w:rsidRDefault="006365FC">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5FC" w:rsidRDefault="006365FC">
    <w:pPr>
      <w:pStyle w:val="Footer"/>
      <w:jc w:val="center"/>
    </w:pPr>
    <w:fldSimple w:instr=" PAGE   \* MERGEFORMAT ">
      <w:r>
        <w:rPr>
          <w:noProof/>
        </w:rPr>
        <w:t>94</w:t>
      </w:r>
    </w:fldSimple>
  </w:p>
  <w:p w:rsidR="006365FC" w:rsidRDefault="006365F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65FC" w:rsidRDefault="006365FC" w:rsidP="00E4634F">
      <w:r>
        <w:separator/>
      </w:r>
    </w:p>
  </w:footnote>
  <w:footnote w:type="continuationSeparator" w:id="0">
    <w:p w:rsidR="006365FC" w:rsidRDefault="006365FC" w:rsidP="00E4634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5FC" w:rsidRPr="00A80933" w:rsidRDefault="006365FC" w:rsidP="00A80933">
    <w:pPr>
      <w:pBdr>
        <w:bottom w:val="single" w:sz="4" w:space="1" w:color="D9D9D9"/>
      </w:pBdr>
      <w:tabs>
        <w:tab w:val="center" w:pos="4677"/>
        <w:tab w:val="right" w:pos="9355"/>
      </w:tabs>
      <w:ind w:firstLine="0"/>
      <w:jc w:val="right"/>
      <w:rPr>
        <w:rFonts w:ascii="Times New Roman" w:hAnsi="Times New Roman" w:cs="Times New Roman"/>
        <w:b/>
        <w:bCs/>
        <w:sz w:val="20"/>
        <w:szCs w:val="20"/>
        <w:lang w:eastAsia="ru-RU"/>
      </w:rPr>
    </w:pPr>
    <w:r w:rsidRPr="00A80933">
      <w:rPr>
        <w:rFonts w:ascii="Times New Roman" w:hAnsi="Times New Roman" w:cs="Times New Roman"/>
        <w:color w:val="7F7F7F"/>
        <w:spacing w:val="60"/>
        <w:sz w:val="20"/>
        <w:szCs w:val="20"/>
        <w:lang w:eastAsia="ru-RU"/>
      </w:rPr>
      <w:t>Страница</w:t>
    </w:r>
    <w:r w:rsidRPr="00A80933">
      <w:rPr>
        <w:rFonts w:ascii="Times New Roman" w:hAnsi="Times New Roman" w:cs="Times New Roman"/>
        <w:sz w:val="20"/>
        <w:szCs w:val="20"/>
        <w:lang w:eastAsia="ru-RU"/>
      </w:rPr>
      <w:t xml:space="preserve"> | </w:t>
    </w:r>
    <w:r w:rsidRPr="00A80933">
      <w:rPr>
        <w:rFonts w:ascii="Times New Roman" w:hAnsi="Times New Roman" w:cs="Times New Roman"/>
        <w:sz w:val="20"/>
        <w:szCs w:val="20"/>
        <w:lang w:eastAsia="ru-RU"/>
      </w:rPr>
      <w:fldChar w:fldCharType="begin"/>
    </w:r>
    <w:r w:rsidRPr="00A80933">
      <w:rPr>
        <w:rFonts w:ascii="Times New Roman" w:hAnsi="Times New Roman" w:cs="Times New Roman"/>
        <w:sz w:val="20"/>
        <w:szCs w:val="20"/>
        <w:lang w:eastAsia="ru-RU"/>
      </w:rPr>
      <w:instrText xml:space="preserve"> PAGE   \* MERGEFORMAT </w:instrText>
    </w:r>
    <w:r w:rsidRPr="00A80933">
      <w:rPr>
        <w:rFonts w:ascii="Times New Roman" w:hAnsi="Times New Roman" w:cs="Times New Roman"/>
        <w:sz w:val="20"/>
        <w:szCs w:val="20"/>
        <w:lang w:eastAsia="ru-RU"/>
      </w:rPr>
      <w:fldChar w:fldCharType="separate"/>
    </w:r>
    <w:r w:rsidRPr="00AF28A8">
      <w:rPr>
        <w:rFonts w:ascii="Times New Roman" w:hAnsi="Times New Roman" w:cs="Times New Roman"/>
        <w:b/>
        <w:bCs/>
        <w:noProof/>
        <w:sz w:val="20"/>
        <w:szCs w:val="20"/>
        <w:lang w:eastAsia="ru-RU"/>
      </w:rPr>
      <w:t>2</w:t>
    </w:r>
    <w:r w:rsidRPr="00A80933">
      <w:rPr>
        <w:rFonts w:ascii="Times New Roman" w:hAnsi="Times New Roman" w:cs="Times New Roman"/>
        <w:sz w:val="20"/>
        <w:szCs w:val="20"/>
        <w:lang w:eastAsia="ru-RU"/>
      </w:rPr>
      <w:fldChar w:fldCharType="end"/>
    </w:r>
  </w:p>
  <w:p w:rsidR="006365FC" w:rsidRDefault="006365F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CF905988"/>
    <w:lvl w:ilvl="0">
      <w:start w:val="1"/>
      <w:numFmt w:val="decimal"/>
      <w:lvlText w:val="%1."/>
      <w:lvlJc w:val="left"/>
      <w:pPr>
        <w:tabs>
          <w:tab w:val="num" w:pos="643"/>
        </w:tabs>
        <w:ind w:left="643" w:hanging="360"/>
      </w:pPr>
    </w:lvl>
  </w:abstractNum>
  <w:abstractNum w:abstractNumId="1">
    <w:nsid w:val="FFFFFF89"/>
    <w:multiLevelType w:val="singleLevel"/>
    <w:tmpl w:val="2BC235D8"/>
    <w:lvl w:ilvl="0">
      <w:start w:val="1"/>
      <w:numFmt w:val="bullet"/>
      <w:lvlText w:val=""/>
      <w:lvlJc w:val="left"/>
      <w:pPr>
        <w:tabs>
          <w:tab w:val="num" w:pos="360"/>
        </w:tabs>
        <w:ind w:left="360" w:hanging="360"/>
      </w:pPr>
      <w:rPr>
        <w:rFonts w:ascii="Symbol" w:hAnsi="Symbol" w:cs="Symbol" w:hint="default"/>
      </w:rPr>
    </w:lvl>
  </w:abstractNum>
  <w:abstractNum w:abstractNumId="2">
    <w:nsid w:val="00000008"/>
    <w:multiLevelType w:val="singleLevel"/>
    <w:tmpl w:val="00000008"/>
    <w:name w:val="WW8Num9"/>
    <w:lvl w:ilvl="0">
      <w:start w:val="1"/>
      <w:numFmt w:val="bullet"/>
      <w:lvlText w:val=""/>
      <w:lvlJc w:val="left"/>
      <w:pPr>
        <w:tabs>
          <w:tab w:val="num" w:pos="0"/>
        </w:tabs>
        <w:ind w:left="1180" w:hanging="360"/>
      </w:pPr>
      <w:rPr>
        <w:rFonts w:ascii="Symbol" w:hAnsi="Symbol" w:cs="Symbol"/>
      </w:rPr>
    </w:lvl>
  </w:abstractNum>
  <w:abstractNum w:abstractNumId="3">
    <w:nsid w:val="0000000F"/>
    <w:multiLevelType w:val="singleLevel"/>
    <w:tmpl w:val="0000000F"/>
    <w:name w:val="WW8Num37"/>
    <w:lvl w:ilvl="0">
      <w:start w:val="1"/>
      <w:numFmt w:val="bullet"/>
      <w:lvlText w:val=""/>
      <w:lvlJc w:val="left"/>
      <w:pPr>
        <w:tabs>
          <w:tab w:val="num" w:pos="737"/>
        </w:tabs>
        <w:ind w:left="737" w:hanging="340"/>
      </w:pPr>
      <w:rPr>
        <w:rFonts w:ascii="Symbol" w:hAnsi="Symbol" w:cs="Symbol"/>
      </w:rPr>
    </w:lvl>
  </w:abstractNum>
  <w:abstractNum w:abstractNumId="4">
    <w:nsid w:val="00000010"/>
    <w:multiLevelType w:val="singleLevel"/>
    <w:tmpl w:val="00000010"/>
    <w:name w:val="WW8Num38"/>
    <w:lvl w:ilvl="0">
      <w:start w:val="1"/>
      <w:numFmt w:val="bullet"/>
      <w:lvlText w:val=""/>
      <w:lvlJc w:val="left"/>
      <w:pPr>
        <w:tabs>
          <w:tab w:val="num" w:pos="737"/>
        </w:tabs>
        <w:ind w:left="737" w:hanging="340"/>
      </w:pPr>
      <w:rPr>
        <w:rFonts w:ascii="Symbol" w:hAnsi="Symbol" w:cs="Symbol"/>
      </w:rPr>
    </w:lvl>
  </w:abstractNum>
  <w:abstractNum w:abstractNumId="5">
    <w:nsid w:val="00000011"/>
    <w:multiLevelType w:val="singleLevel"/>
    <w:tmpl w:val="00000011"/>
    <w:name w:val="WW8Num39"/>
    <w:lvl w:ilvl="0">
      <w:start w:val="1"/>
      <w:numFmt w:val="bullet"/>
      <w:lvlText w:val=""/>
      <w:lvlJc w:val="left"/>
      <w:pPr>
        <w:tabs>
          <w:tab w:val="num" w:pos="737"/>
        </w:tabs>
        <w:ind w:left="737" w:hanging="340"/>
      </w:pPr>
      <w:rPr>
        <w:rFonts w:ascii="Symbol" w:hAnsi="Symbol" w:cs="Symbol"/>
      </w:rPr>
    </w:lvl>
  </w:abstractNum>
  <w:abstractNum w:abstractNumId="6">
    <w:nsid w:val="2C027887"/>
    <w:multiLevelType w:val="hybridMultilevel"/>
    <w:tmpl w:val="809C774A"/>
    <w:lvl w:ilvl="0" w:tplc="00000003">
      <w:start w:val="1"/>
      <w:numFmt w:val="bullet"/>
      <w:lvlText w:val=""/>
      <w:lvlJc w:val="left"/>
      <w:pPr>
        <w:ind w:left="1260" w:hanging="360"/>
      </w:pPr>
      <w:rPr>
        <w:rFonts w:ascii="Symbol" w:hAnsi="Symbol" w:cs="Symbol"/>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7">
    <w:nsid w:val="4526183A"/>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EB379AB"/>
    <w:multiLevelType w:val="multilevel"/>
    <w:tmpl w:val="775ED996"/>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9">
    <w:nsid w:val="5EC8633B"/>
    <w:multiLevelType w:val="hybridMultilevel"/>
    <w:tmpl w:val="36222062"/>
    <w:lvl w:ilvl="0" w:tplc="00000003">
      <w:start w:val="1"/>
      <w:numFmt w:val="bullet"/>
      <w:lvlText w:val=""/>
      <w:lvlJc w:val="left"/>
      <w:pPr>
        <w:ind w:left="1260" w:hanging="360"/>
      </w:pPr>
      <w:rPr>
        <w:rFonts w:ascii="Symbol" w:hAnsi="Symbol" w:cs="Symbol"/>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10">
    <w:nsid w:val="5FB01F73"/>
    <w:multiLevelType w:val="hybridMultilevel"/>
    <w:tmpl w:val="5C9C67B4"/>
    <w:lvl w:ilvl="0" w:tplc="00000003">
      <w:start w:val="1"/>
      <w:numFmt w:val="bullet"/>
      <w:lvlText w:val=""/>
      <w:lvlJc w:val="left"/>
      <w:pPr>
        <w:ind w:left="1260" w:hanging="360"/>
      </w:pPr>
      <w:rPr>
        <w:rFonts w:ascii="Symbol" w:hAnsi="Symbol" w:cs="Symbol"/>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11">
    <w:nsid w:val="61820E1B"/>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674E72D4"/>
    <w:multiLevelType w:val="hybridMultilevel"/>
    <w:tmpl w:val="E61A0EB0"/>
    <w:lvl w:ilvl="0" w:tplc="00000003">
      <w:start w:val="1"/>
      <w:numFmt w:val="bullet"/>
      <w:lvlText w:val=""/>
      <w:lvlJc w:val="left"/>
      <w:pPr>
        <w:ind w:left="1260" w:hanging="360"/>
      </w:pPr>
      <w:rPr>
        <w:rFonts w:ascii="Symbol" w:hAnsi="Symbol" w:cs="Symbol"/>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13">
    <w:nsid w:val="6DFE6C4D"/>
    <w:multiLevelType w:val="hybridMultilevel"/>
    <w:tmpl w:val="0DB8913E"/>
    <w:lvl w:ilvl="0" w:tplc="00000003">
      <w:start w:val="1"/>
      <w:numFmt w:val="bullet"/>
      <w:lvlText w:val=""/>
      <w:lvlJc w:val="left"/>
      <w:pPr>
        <w:ind w:left="1260" w:hanging="360"/>
      </w:pPr>
      <w:rPr>
        <w:rFonts w:ascii="Symbol" w:hAnsi="Symbol" w:cs="Symbol"/>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14">
    <w:nsid w:val="71760E82"/>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0"/>
  </w:num>
  <w:num w:numId="8">
    <w:abstractNumId w:val="0"/>
  </w:num>
  <w:num w:numId="9">
    <w:abstractNumId w:val="8"/>
  </w:num>
  <w:num w:numId="10">
    <w:abstractNumId w:val="3"/>
  </w:num>
  <w:num w:numId="11">
    <w:abstractNumId w:val="4"/>
  </w:num>
  <w:num w:numId="12">
    <w:abstractNumId w:val="5"/>
  </w:num>
  <w:num w:numId="13">
    <w:abstractNumId w:val="10"/>
  </w:num>
  <w:num w:numId="14">
    <w:abstractNumId w:val="9"/>
  </w:num>
  <w:num w:numId="15">
    <w:abstractNumId w:val="2"/>
  </w:num>
  <w:num w:numId="16">
    <w:abstractNumId w:val="12"/>
  </w:num>
  <w:num w:numId="17">
    <w:abstractNumId w:val="13"/>
  </w:num>
  <w:num w:numId="18">
    <w:abstractNumId w:val="6"/>
  </w:num>
  <w:num w:numId="19">
    <w:abstractNumId w:val="11"/>
  </w:num>
  <w:num w:numId="20">
    <w:abstractNumId w:val="14"/>
  </w:num>
  <w:num w:numId="2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F5E61"/>
    <w:rsid w:val="000035F2"/>
    <w:rsid w:val="00004AF9"/>
    <w:rsid w:val="0001186D"/>
    <w:rsid w:val="00012C66"/>
    <w:rsid w:val="00015120"/>
    <w:rsid w:val="00024BDB"/>
    <w:rsid w:val="000365EF"/>
    <w:rsid w:val="00037B58"/>
    <w:rsid w:val="00043FB4"/>
    <w:rsid w:val="0005095D"/>
    <w:rsid w:val="00052617"/>
    <w:rsid w:val="00065ABE"/>
    <w:rsid w:val="00074006"/>
    <w:rsid w:val="000750AF"/>
    <w:rsid w:val="00085569"/>
    <w:rsid w:val="00093B4D"/>
    <w:rsid w:val="00096B37"/>
    <w:rsid w:val="000A1E6C"/>
    <w:rsid w:val="000A3DC1"/>
    <w:rsid w:val="000A3ED6"/>
    <w:rsid w:val="000A47D7"/>
    <w:rsid w:val="000B401A"/>
    <w:rsid w:val="000C4618"/>
    <w:rsid w:val="000D046F"/>
    <w:rsid w:val="000D3574"/>
    <w:rsid w:val="000E1400"/>
    <w:rsid w:val="000E4276"/>
    <w:rsid w:val="000F72D1"/>
    <w:rsid w:val="00100C7A"/>
    <w:rsid w:val="00102470"/>
    <w:rsid w:val="00106EA5"/>
    <w:rsid w:val="00144B37"/>
    <w:rsid w:val="001509D8"/>
    <w:rsid w:val="001622BF"/>
    <w:rsid w:val="00163F58"/>
    <w:rsid w:val="001719BA"/>
    <w:rsid w:val="001768F6"/>
    <w:rsid w:val="001779FB"/>
    <w:rsid w:val="00186E31"/>
    <w:rsid w:val="00191F8F"/>
    <w:rsid w:val="001A7639"/>
    <w:rsid w:val="001B17A0"/>
    <w:rsid w:val="001B7AAA"/>
    <w:rsid w:val="001F74F6"/>
    <w:rsid w:val="00204B2A"/>
    <w:rsid w:val="00212DCB"/>
    <w:rsid w:val="002145FF"/>
    <w:rsid w:val="00220232"/>
    <w:rsid w:val="00232F3C"/>
    <w:rsid w:val="00243EDB"/>
    <w:rsid w:val="00257870"/>
    <w:rsid w:val="00261383"/>
    <w:rsid w:val="00262D08"/>
    <w:rsid w:val="00265E12"/>
    <w:rsid w:val="00270280"/>
    <w:rsid w:val="00291339"/>
    <w:rsid w:val="00295AF8"/>
    <w:rsid w:val="002A4C82"/>
    <w:rsid w:val="002A79FE"/>
    <w:rsid w:val="002B4D38"/>
    <w:rsid w:val="002B548F"/>
    <w:rsid w:val="002D5AAF"/>
    <w:rsid w:val="002E4106"/>
    <w:rsid w:val="002E4140"/>
    <w:rsid w:val="003068EE"/>
    <w:rsid w:val="00310C36"/>
    <w:rsid w:val="00314D3F"/>
    <w:rsid w:val="003163DF"/>
    <w:rsid w:val="003275EF"/>
    <w:rsid w:val="00327F71"/>
    <w:rsid w:val="00335FC7"/>
    <w:rsid w:val="00336AC5"/>
    <w:rsid w:val="00342064"/>
    <w:rsid w:val="00346010"/>
    <w:rsid w:val="003658D5"/>
    <w:rsid w:val="00376806"/>
    <w:rsid w:val="00380D5B"/>
    <w:rsid w:val="0038122A"/>
    <w:rsid w:val="00397FC2"/>
    <w:rsid w:val="003A1DFC"/>
    <w:rsid w:val="003A55AF"/>
    <w:rsid w:val="003A6E86"/>
    <w:rsid w:val="003A76B1"/>
    <w:rsid w:val="003B0CF8"/>
    <w:rsid w:val="003B24E8"/>
    <w:rsid w:val="003B5784"/>
    <w:rsid w:val="003B78BA"/>
    <w:rsid w:val="003C44F9"/>
    <w:rsid w:val="003C7225"/>
    <w:rsid w:val="003C7C26"/>
    <w:rsid w:val="003D64F4"/>
    <w:rsid w:val="003F4096"/>
    <w:rsid w:val="003F40C5"/>
    <w:rsid w:val="004013C1"/>
    <w:rsid w:val="00410FA1"/>
    <w:rsid w:val="004257F1"/>
    <w:rsid w:val="00425CB3"/>
    <w:rsid w:val="00435A21"/>
    <w:rsid w:val="004402F4"/>
    <w:rsid w:val="004416DC"/>
    <w:rsid w:val="00443612"/>
    <w:rsid w:val="004516E3"/>
    <w:rsid w:val="00460968"/>
    <w:rsid w:val="00460D74"/>
    <w:rsid w:val="00460F60"/>
    <w:rsid w:val="004612E7"/>
    <w:rsid w:val="0046207F"/>
    <w:rsid w:val="00462A9D"/>
    <w:rsid w:val="0046767D"/>
    <w:rsid w:val="004724F7"/>
    <w:rsid w:val="00497080"/>
    <w:rsid w:val="004B4564"/>
    <w:rsid w:val="004C0270"/>
    <w:rsid w:val="004C31B7"/>
    <w:rsid w:val="004E258F"/>
    <w:rsid w:val="004E4981"/>
    <w:rsid w:val="004E55A0"/>
    <w:rsid w:val="004E7E59"/>
    <w:rsid w:val="004F4C79"/>
    <w:rsid w:val="0050517A"/>
    <w:rsid w:val="0050584D"/>
    <w:rsid w:val="0050648C"/>
    <w:rsid w:val="00511C7D"/>
    <w:rsid w:val="00514D44"/>
    <w:rsid w:val="0051676D"/>
    <w:rsid w:val="00526B93"/>
    <w:rsid w:val="00535101"/>
    <w:rsid w:val="005432A0"/>
    <w:rsid w:val="0054470B"/>
    <w:rsid w:val="0056064F"/>
    <w:rsid w:val="00563DE0"/>
    <w:rsid w:val="00573C64"/>
    <w:rsid w:val="00591A73"/>
    <w:rsid w:val="00594E3C"/>
    <w:rsid w:val="005A04FF"/>
    <w:rsid w:val="005A108E"/>
    <w:rsid w:val="005A3CF0"/>
    <w:rsid w:val="005C3828"/>
    <w:rsid w:val="005C3A1C"/>
    <w:rsid w:val="005C6A4E"/>
    <w:rsid w:val="005E075E"/>
    <w:rsid w:val="005E35DB"/>
    <w:rsid w:val="005E6045"/>
    <w:rsid w:val="005E732B"/>
    <w:rsid w:val="005F16B4"/>
    <w:rsid w:val="005F7912"/>
    <w:rsid w:val="00604209"/>
    <w:rsid w:val="00616E5B"/>
    <w:rsid w:val="00620083"/>
    <w:rsid w:val="00623F97"/>
    <w:rsid w:val="00624109"/>
    <w:rsid w:val="0063057C"/>
    <w:rsid w:val="00633A11"/>
    <w:rsid w:val="00633B2B"/>
    <w:rsid w:val="006365FC"/>
    <w:rsid w:val="0063669A"/>
    <w:rsid w:val="00637DFA"/>
    <w:rsid w:val="00644E2E"/>
    <w:rsid w:val="006451BA"/>
    <w:rsid w:val="00645532"/>
    <w:rsid w:val="00650BC4"/>
    <w:rsid w:val="006530D3"/>
    <w:rsid w:val="00662C39"/>
    <w:rsid w:val="0066703A"/>
    <w:rsid w:val="0067338F"/>
    <w:rsid w:val="00692BEE"/>
    <w:rsid w:val="006933BD"/>
    <w:rsid w:val="006A1149"/>
    <w:rsid w:val="006A1F8F"/>
    <w:rsid w:val="006A55FB"/>
    <w:rsid w:val="006B11D0"/>
    <w:rsid w:val="006B6056"/>
    <w:rsid w:val="006B66E5"/>
    <w:rsid w:val="006B6943"/>
    <w:rsid w:val="006C2C34"/>
    <w:rsid w:val="006C4A7B"/>
    <w:rsid w:val="006D5D1A"/>
    <w:rsid w:val="006D7A72"/>
    <w:rsid w:val="006E0018"/>
    <w:rsid w:val="006E71D3"/>
    <w:rsid w:val="006F095D"/>
    <w:rsid w:val="006F32E5"/>
    <w:rsid w:val="006F38FD"/>
    <w:rsid w:val="006F5E61"/>
    <w:rsid w:val="00705787"/>
    <w:rsid w:val="0071418B"/>
    <w:rsid w:val="0072024E"/>
    <w:rsid w:val="007203B2"/>
    <w:rsid w:val="007244AC"/>
    <w:rsid w:val="00730459"/>
    <w:rsid w:val="00736074"/>
    <w:rsid w:val="007567AA"/>
    <w:rsid w:val="00762010"/>
    <w:rsid w:val="00765DF0"/>
    <w:rsid w:val="00775832"/>
    <w:rsid w:val="00776D72"/>
    <w:rsid w:val="00777515"/>
    <w:rsid w:val="007838AE"/>
    <w:rsid w:val="0079498D"/>
    <w:rsid w:val="007A2D41"/>
    <w:rsid w:val="007A2E41"/>
    <w:rsid w:val="007A2F53"/>
    <w:rsid w:val="007B5029"/>
    <w:rsid w:val="007B7A4C"/>
    <w:rsid w:val="007C1E74"/>
    <w:rsid w:val="007D46C7"/>
    <w:rsid w:val="007E1B28"/>
    <w:rsid w:val="00801F80"/>
    <w:rsid w:val="008035FA"/>
    <w:rsid w:val="00805690"/>
    <w:rsid w:val="0081289A"/>
    <w:rsid w:val="008159FD"/>
    <w:rsid w:val="0081798E"/>
    <w:rsid w:val="0082038E"/>
    <w:rsid w:val="00822D25"/>
    <w:rsid w:val="00825C3A"/>
    <w:rsid w:val="008300A8"/>
    <w:rsid w:val="008315E9"/>
    <w:rsid w:val="008326A5"/>
    <w:rsid w:val="00833F89"/>
    <w:rsid w:val="008457EA"/>
    <w:rsid w:val="00850FAC"/>
    <w:rsid w:val="00862110"/>
    <w:rsid w:val="00875CEA"/>
    <w:rsid w:val="008824B0"/>
    <w:rsid w:val="00883B58"/>
    <w:rsid w:val="00890395"/>
    <w:rsid w:val="008935AF"/>
    <w:rsid w:val="008A7746"/>
    <w:rsid w:val="008B40B6"/>
    <w:rsid w:val="008C504B"/>
    <w:rsid w:val="008D264C"/>
    <w:rsid w:val="008D3DBB"/>
    <w:rsid w:val="008E26C9"/>
    <w:rsid w:val="008F728F"/>
    <w:rsid w:val="0090145F"/>
    <w:rsid w:val="00906357"/>
    <w:rsid w:val="00913ECB"/>
    <w:rsid w:val="009257CD"/>
    <w:rsid w:val="0093437E"/>
    <w:rsid w:val="009350FF"/>
    <w:rsid w:val="00937A27"/>
    <w:rsid w:val="0094200B"/>
    <w:rsid w:val="00966F6E"/>
    <w:rsid w:val="009757A3"/>
    <w:rsid w:val="00980BE7"/>
    <w:rsid w:val="00983535"/>
    <w:rsid w:val="00983723"/>
    <w:rsid w:val="00984659"/>
    <w:rsid w:val="00985507"/>
    <w:rsid w:val="009902D5"/>
    <w:rsid w:val="00995140"/>
    <w:rsid w:val="009962F5"/>
    <w:rsid w:val="009B3D25"/>
    <w:rsid w:val="009B6C4F"/>
    <w:rsid w:val="009C090F"/>
    <w:rsid w:val="009C17C0"/>
    <w:rsid w:val="009D0935"/>
    <w:rsid w:val="009D5174"/>
    <w:rsid w:val="009E35C0"/>
    <w:rsid w:val="009F0A2A"/>
    <w:rsid w:val="00A00C98"/>
    <w:rsid w:val="00A02161"/>
    <w:rsid w:val="00A02E03"/>
    <w:rsid w:val="00A11B3E"/>
    <w:rsid w:val="00A14CE4"/>
    <w:rsid w:val="00A351A1"/>
    <w:rsid w:val="00A419A5"/>
    <w:rsid w:val="00A52764"/>
    <w:rsid w:val="00A53C87"/>
    <w:rsid w:val="00A57840"/>
    <w:rsid w:val="00A718A7"/>
    <w:rsid w:val="00A80933"/>
    <w:rsid w:val="00A81024"/>
    <w:rsid w:val="00A9116F"/>
    <w:rsid w:val="00A92FDD"/>
    <w:rsid w:val="00A95F80"/>
    <w:rsid w:val="00AA18CE"/>
    <w:rsid w:val="00AA2372"/>
    <w:rsid w:val="00AA6B3F"/>
    <w:rsid w:val="00AB1459"/>
    <w:rsid w:val="00AB3ED9"/>
    <w:rsid w:val="00AB6813"/>
    <w:rsid w:val="00AC086E"/>
    <w:rsid w:val="00AC181A"/>
    <w:rsid w:val="00AD03DB"/>
    <w:rsid w:val="00AD6F9F"/>
    <w:rsid w:val="00AF28A8"/>
    <w:rsid w:val="00AF3AB9"/>
    <w:rsid w:val="00AF4D0F"/>
    <w:rsid w:val="00AF526A"/>
    <w:rsid w:val="00B02725"/>
    <w:rsid w:val="00B05CB1"/>
    <w:rsid w:val="00B06FF8"/>
    <w:rsid w:val="00B10339"/>
    <w:rsid w:val="00B217B9"/>
    <w:rsid w:val="00B269A4"/>
    <w:rsid w:val="00B32694"/>
    <w:rsid w:val="00B42120"/>
    <w:rsid w:val="00B469E8"/>
    <w:rsid w:val="00B50DA5"/>
    <w:rsid w:val="00B55921"/>
    <w:rsid w:val="00B62648"/>
    <w:rsid w:val="00B633A4"/>
    <w:rsid w:val="00B63FD3"/>
    <w:rsid w:val="00B64A6E"/>
    <w:rsid w:val="00B676E8"/>
    <w:rsid w:val="00B77589"/>
    <w:rsid w:val="00B839C5"/>
    <w:rsid w:val="00B85AFA"/>
    <w:rsid w:val="00B86EAB"/>
    <w:rsid w:val="00B874AB"/>
    <w:rsid w:val="00B92D2F"/>
    <w:rsid w:val="00BA216A"/>
    <w:rsid w:val="00BB2225"/>
    <w:rsid w:val="00BB3885"/>
    <w:rsid w:val="00BC3B0C"/>
    <w:rsid w:val="00BC3CBC"/>
    <w:rsid w:val="00BD4114"/>
    <w:rsid w:val="00BE26F8"/>
    <w:rsid w:val="00BF0158"/>
    <w:rsid w:val="00BF12D3"/>
    <w:rsid w:val="00C03BE5"/>
    <w:rsid w:val="00C04463"/>
    <w:rsid w:val="00C11B8B"/>
    <w:rsid w:val="00C1426A"/>
    <w:rsid w:val="00C15B81"/>
    <w:rsid w:val="00C26AA7"/>
    <w:rsid w:val="00C26B61"/>
    <w:rsid w:val="00C34D89"/>
    <w:rsid w:val="00C354CB"/>
    <w:rsid w:val="00C5126D"/>
    <w:rsid w:val="00C75A91"/>
    <w:rsid w:val="00CC18FE"/>
    <w:rsid w:val="00CC1BAE"/>
    <w:rsid w:val="00CC64E2"/>
    <w:rsid w:val="00CC6ECB"/>
    <w:rsid w:val="00CD0EEF"/>
    <w:rsid w:val="00CD6CF4"/>
    <w:rsid w:val="00CE322C"/>
    <w:rsid w:val="00CE6DF5"/>
    <w:rsid w:val="00CF215E"/>
    <w:rsid w:val="00CF53B0"/>
    <w:rsid w:val="00D13BF0"/>
    <w:rsid w:val="00D17710"/>
    <w:rsid w:val="00D25CC2"/>
    <w:rsid w:val="00D26082"/>
    <w:rsid w:val="00D26A17"/>
    <w:rsid w:val="00D27CD1"/>
    <w:rsid w:val="00D34C51"/>
    <w:rsid w:val="00D44FEF"/>
    <w:rsid w:val="00D51C6E"/>
    <w:rsid w:val="00D529EF"/>
    <w:rsid w:val="00D55163"/>
    <w:rsid w:val="00D60B25"/>
    <w:rsid w:val="00D71CB0"/>
    <w:rsid w:val="00D77648"/>
    <w:rsid w:val="00D8260C"/>
    <w:rsid w:val="00D93BE1"/>
    <w:rsid w:val="00DB2DC0"/>
    <w:rsid w:val="00DB3825"/>
    <w:rsid w:val="00DB5CE9"/>
    <w:rsid w:val="00DB64BC"/>
    <w:rsid w:val="00DC2E89"/>
    <w:rsid w:val="00DC5A84"/>
    <w:rsid w:val="00DD1838"/>
    <w:rsid w:val="00E009AB"/>
    <w:rsid w:val="00E01502"/>
    <w:rsid w:val="00E031B1"/>
    <w:rsid w:val="00E03D57"/>
    <w:rsid w:val="00E03F43"/>
    <w:rsid w:val="00E060E0"/>
    <w:rsid w:val="00E0699C"/>
    <w:rsid w:val="00E11196"/>
    <w:rsid w:val="00E15CB2"/>
    <w:rsid w:val="00E16233"/>
    <w:rsid w:val="00E2665C"/>
    <w:rsid w:val="00E2746C"/>
    <w:rsid w:val="00E32185"/>
    <w:rsid w:val="00E32CC0"/>
    <w:rsid w:val="00E375EE"/>
    <w:rsid w:val="00E448CE"/>
    <w:rsid w:val="00E4634F"/>
    <w:rsid w:val="00E469C2"/>
    <w:rsid w:val="00E57B65"/>
    <w:rsid w:val="00E57C74"/>
    <w:rsid w:val="00E65034"/>
    <w:rsid w:val="00E74AE9"/>
    <w:rsid w:val="00E8328E"/>
    <w:rsid w:val="00E85D2C"/>
    <w:rsid w:val="00E939A7"/>
    <w:rsid w:val="00E97B59"/>
    <w:rsid w:val="00EA01CA"/>
    <w:rsid w:val="00EA1BBE"/>
    <w:rsid w:val="00EA434A"/>
    <w:rsid w:val="00EA4361"/>
    <w:rsid w:val="00EA6FAC"/>
    <w:rsid w:val="00EB0FAE"/>
    <w:rsid w:val="00EB1C80"/>
    <w:rsid w:val="00EB5005"/>
    <w:rsid w:val="00EB6C45"/>
    <w:rsid w:val="00EC08C4"/>
    <w:rsid w:val="00EC440A"/>
    <w:rsid w:val="00ED29B7"/>
    <w:rsid w:val="00ED6D0B"/>
    <w:rsid w:val="00EE0869"/>
    <w:rsid w:val="00EF4196"/>
    <w:rsid w:val="00EF45C8"/>
    <w:rsid w:val="00EF7824"/>
    <w:rsid w:val="00F028FA"/>
    <w:rsid w:val="00F04D9B"/>
    <w:rsid w:val="00F063B1"/>
    <w:rsid w:val="00F130C2"/>
    <w:rsid w:val="00F131A1"/>
    <w:rsid w:val="00F141DF"/>
    <w:rsid w:val="00F173F3"/>
    <w:rsid w:val="00F24368"/>
    <w:rsid w:val="00F322A3"/>
    <w:rsid w:val="00F40B54"/>
    <w:rsid w:val="00F42A36"/>
    <w:rsid w:val="00F50AC5"/>
    <w:rsid w:val="00F51603"/>
    <w:rsid w:val="00F552DB"/>
    <w:rsid w:val="00F641B7"/>
    <w:rsid w:val="00F64FA7"/>
    <w:rsid w:val="00F75CA6"/>
    <w:rsid w:val="00F81936"/>
    <w:rsid w:val="00F8386D"/>
    <w:rsid w:val="00F849CC"/>
    <w:rsid w:val="00F86FE4"/>
    <w:rsid w:val="00F93B88"/>
    <w:rsid w:val="00FA2CC6"/>
    <w:rsid w:val="00FA5E6C"/>
    <w:rsid w:val="00FA7397"/>
    <w:rsid w:val="00FC035F"/>
    <w:rsid w:val="00FC4338"/>
    <w:rsid w:val="00FC7C90"/>
    <w:rsid w:val="00FD01E5"/>
    <w:rsid w:val="00FD092F"/>
    <w:rsid w:val="00FE19E3"/>
    <w:rsid w:val="00FE3DCA"/>
    <w:rsid w:val="00FE471F"/>
    <w:rsid w:val="00FE6380"/>
    <w:rsid w:val="00FE712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335FC7"/>
    <w:pPr>
      <w:ind w:firstLine="709"/>
      <w:jc w:val="both"/>
    </w:pPr>
    <w:rPr>
      <w:rFonts w:cs="Calibri"/>
      <w:lang w:eastAsia="en-US"/>
    </w:rPr>
  </w:style>
  <w:style w:type="paragraph" w:styleId="Heading1">
    <w:name w:val="heading 1"/>
    <w:basedOn w:val="Normal"/>
    <w:next w:val="Normal"/>
    <w:link w:val="Heading1Char"/>
    <w:uiPriority w:val="99"/>
    <w:qFormat/>
    <w:rsid w:val="006F5E61"/>
    <w:pPr>
      <w:keepNext/>
      <w:spacing w:before="240" w:after="60"/>
      <w:outlineLvl w:val="0"/>
    </w:pPr>
    <w:rPr>
      <w:rFonts w:ascii="Cambria" w:eastAsia="Times New Roman" w:hAnsi="Cambria" w:cs="Cambria"/>
      <w:b/>
      <w:bCs/>
      <w:kern w:val="32"/>
      <w:sz w:val="32"/>
      <w:szCs w:val="32"/>
      <w:lang w:eastAsia="ru-RU"/>
    </w:rPr>
  </w:style>
  <w:style w:type="paragraph" w:styleId="Heading2">
    <w:name w:val="heading 2"/>
    <w:basedOn w:val="Normal"/>
    <w:next w:val="Normal"/>
    <w:link w:val="Heading2Char"/>
    <w:uiPriority w:val="99"/>
    <w:qFormat/>
    <w:rsid w:val="00E4634F"/>
    <w:pPr>
      <w:keepNext/>
      <w:keepLines/>
      <w:spacing w:before="200"/>
      <w:outlineLvl w:val="1"/>
    </w:pPr>
    <w:rPr>
      <w:rFonts w:ascii="Cambria" w:eastAsia="Times New Roman" w:hAnsi="Cambria" w:cs="Cambria"/>
      <w:b/>
      <w:bCs/>
      <w:color w:val="4F81BD"/>
      <w:sz w:val="26"/>
      <w:szCs w:val="26"/>
    </w:rPr>
  </w:style>
  <w:style w:type="paragraph" w:styleId="Heading3">
    <w:name w:val="heading 3"/>
    <w:basedOn w:val="Normal"/>
    <w:next w:val="Normal"/>
    <w:link w:val="Heading3Char"/>
    <w:uiPriority w:val="99"/>
    <w:qFormat/>
    <w:rsid w:val="00A14CE4"/>
    <w:pPr>
      <w:keepNext/>
      <w:spacing w:before="240" w:after="60"/>
      <w:outlineLvl w:val="2"/>
    </w:pPr>
    <w:rPr>
      <w:rFonts w:ascii="Arial" w:eastAsia="Times New Roman" w:hAnsi="Arial" w:cs="Arial"/>
      <w:b/>
      <w:bCs/>
      <w:sz w:val="26"/>
      <w:szCs w:val="26"/>
    </w:rPr>
  </w:style>
  <w:style w:type="paragraph" w:styleId="Heading4">
    <w:name w:val="heading 4"/>
    <w:basedOn w:val="Normal"/>
    <w:next w:val="Normal"/>
    <w:link w:val="Heading4Char"/>
    <w:uiPriority w:val="99"/>
    <w:qFormat/>
    <w:rsid w:val="00A14CE4"/>
    <w:pPr>
      <w:keepNext/>
      <w:outlineLvl w:val="3"/>
    </w:pPr>
    <w:rPr>
      <w:rFonts w:ascii="Arial" w:eastAsia="Times New Roman" w:hAnsi="Arial" w:cs="Arial"/>
      <w:b/>
      <w:bCs/>
      <w:sz w:val="24"/>
      <w:szCs w:val="24"/>
    </w:rPr>
  </w:style>
  <w:style w:type="paragraph" w:styleId="Heading5">
    <w:name w:val="heading 5"/>
    <w:basedOn w:val="Normal"/>
    <w:next w:val="Normal"/>
    <w:link w:val="Heading5Char"/>
    <w:uiPriority w:val="99"/>
    <w:qFormat/>
    <w:rsid w:val="00A14CE4"/>
    <w:pPr>
      <w:keepNext/>
      <w:outlineLvl w:val="4"/>
    </w:pPr>
    <w:rPr>
      <w:rFonts w:ascii="Times New Roman" w:eastAsia="Times New Roman" w:hAnsi="Times New Roman" w:cs="Times New Roman"/>
      <w:b/>
      <w:bCs/>
      <w:sz w:val="24"/>
      <w:szCs w:val="24"/>
      <w:lang w:eastAsia="ru-RU"/>
    </w:rPr>
  </w:style>
  <w:style w:type="paragraph" w:styleId="Heading6">
    <w:name w:val="heading 6"/>
    <w:basedOn w:val="Normal"/>
    <w:next w:val="Normal"/>
    <w:link w:val="Heading6Char"/>
    <w:uiPriority w:val="99"/>
    <w:qFormat/>
    <w:rsid w:val="00A14CE4"/>
    <w:pPr>
      <w:keepNext/>
      <w:outlineLvl w:val="5"/>
    </w:pPr>
    <w:rPr>
      <w:rFonts w:ascii="Times New Roman" w:eastAsia="Times New Roman" w:hAnsi="Times New Roman" w:cs="Times New Roman"/>
      <w:sz w:val="28"/>
      <w:szCs w:val="28"/>
      <w:lang w:eastAsia="ru-RU"/>
    </w:rPr>
  </w:style>
  <w:style w:type="paragraph" w:styleId="Heading7">
    <w:name w:val="heading 7"/>
    <w:basedOn w:val="Normal"/>
    <w:next w:val="Normal"/>
    <w:link w:val="Heading7Char"/>
    <w:uiPriority w:val="99"/>
    <w:qFormat/>
    <w:rsid w:val="00A14CE4"/>
    <w:pPr>
      <w:keepNext/>
      <w:outlineLvl w:val="6"/>
    </w:pPr>
    <w:rPr>
      <w:rFonts w:ascii="Times New Roman" w:eastAsia="Times New Roman" w:hAnsi="Times New Roman" w:cs="Times New Roman"/>
      <w:b/>
      <w:bCs/>
      <w:sz w:val="28"/>
      <w:szCs w:val="28"/>
      <w:lang w:eastAsia="ru-RU"/>
    </w:rPr>
  </w:style>
  <w:style w:type="paragraph" w:styleId="Heading8">
    <w:name w:val="heading 8"/>
    <w:basedOn w:val="Normal"/>
    <w:next w:val="Normal"/>
    <w:link w:val="Heading8Char"/>
    <w:uiPriority w:val="99"/>
    <w:qFormat/>
    <w:rsid w:val="00A14CE4"/>
    <w:pPr>
      <w:keepNext/>
      <w:jc w:val="center"/>
      <w:outlineLvl w:val="7"/>
    </w:pPr>
    <w:rPr>
      <w:rFonts w:ascii="Times New Roman" w:eastAsia="Times New Roman" w:hAnsi="Times New Roman" w:cs="Times New Roman"/>
      <w:sz w:val="28"/>
      <w:szCs w:val="28"/>
      <w:lang w:eastAsia="ru-RU"/>
    </w:rPr>
  </w:style>
  <w:style w:type="paragraph" w:styleId="Heading9">
    <w:name w:val="heading 9"/>
    <w:basedOn w:val="Normal"/>
    <w:next w:val="Normal"/>
    <w:link w:val="Heading9Char"/>
    <w:uiPriority w:val="99"/>
    <w:qFormat/>
    <w:rsid w:val="00A14CE4"/>
    <w:pPr>
      <w:keepNext/>
      <w:jc w:val="center"/>
      <w:outlineLvl w:val="8"/>
    </w:pPr>
    <w:rPr>
      <w:rFonts w:ascii="Times New Roman" w:eastAsia="Times New Roman" w:hAnsi="Times New Roman" w:cs="Times New Roman"/>
      <w:b/>
      <w:bCs/>
      <w:sz w:val="24"/>
      <w:szCs w:val="24"/>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F5E61"/>
    <w:rPr>
      <w:rFonts w:ascii="Cambria" w:hAnsi="Cambria" w:cs="Cambria"/>
      <w:b/>
      <w:bCs/>
      <w:kern w:val="32"/>
      <w:sz w:val="32"/>
      <w:szCs w:val="32"/>
      <w:lang w:eastAsia="ru-RU"/>
    </w:rPr>
  </w:style>
  <w:style w:type="character" w:customStyle="1" w:styleId="Heading2Char">
    <w:name w:val="Heading 2 Char"/>
    <w:basedOn w:val="DefaultParagraphFont"/>
    <w:link w:val="Heading2"/>
    <w:uiPriority w:val="99"/>
    <w:locked/>
    <w:rsid w:val="00E4634F"/>
    <w:rPr>
      <w:rFonts w:ascii="Cambria" w:hAnsi="Cambria" w:cs="Cambria"/>
      <w:b/>
      <w:bCs/>
      <w:color w:val="4F81BD"/>
      <w:sz w:val="26"/>
      <w:szCs w:val="26"/>
    </w:rPr>
  </w:style>
  <w:style w:type="character" w:customStyle="1" w:styleId="Heading3Char">
    <w:name w:val="Heading 3 Char"/>
    <w:basedOn w:val="DefaultParagraphFont"/>
    <w:link w:val="Heading3"/>
    <w:uiPriority w:val="99"/>
    <w:locked/>
    <w:rsid w:val="00A14CE4"/>
    <w:rPr>
      <w:rFonts w:ascii="Arial" w:hAnsi="Arial" w:cs="Arial"/>
      <w:b/>
      <w:bCs/>
      <w:sz w:val="26"/>
      <w:szCs w:val="26"/>
    </w:rPr>
  </w:style>
  <w:style w:type="character" w:customStyle="1" w:styleId="Heading4Char">
    <w:name w:val="Heading 4 Char"/>
    <w:basedOn w:val="DefaultParagraphFont"/>
    <w:link w:val="Heading4"/>
    <w:uiPriority w:val="99"/>
    <w:locked/>
    <w:rsid w:val="00A14CE4"/>
    <w:rPr>
      <w:rFonts w:ascii="Arial" w:hAnsi="Arial" w:cs="Arial"/>
      <w:b/>
      <w:bCs/>
      <w:sz w:val="24"/>
      <w:szCs w:val="24"/>
    </w:rPr>
  </w:style>
  <w:style w:type="character" w:customStyle="1" w:styleId="Heading5Char">
    <w:name w:val="Heading 5 Char"/>
    <w:basedOn w:val="DefaultParagraphFont"/>
    <w:link w:val="Heading5"/>
    <w:uiPriority w:val="99"/>
    <w:locked/>
    <w:rsid w:val="00A14CE4"/>
    <w:rPr>
      <w:rFonts w:ascii="Times New Roman" w:hAnsi="Times New Roman" w:cs="Times New Roman"/>
      <w:b/>
      <w:bCs/>
      <w:sz w:val="24"/>
      <w:szCs w:val="24"/>
      <w:lang w:eastAsia="ru-RU"/>
    </w:rPr>
  </w:style>
  <w:style w:type="character" w:customStyle="1" w:styleId="Heading6Char">
    <w:name w:val="Heading 6 Char"/>
    <w:basedOn w:val="DefaultParagraphFont"/>
    <w:link w:val="Heading6"/>
    <w:uiPriority w:val="99"/>
    <w:locked/>
    <w:rsid w:val="00A14CE4"/>
    <w:rPr>
      <w:rFonts w:ascii="Times New Roman" w:hAnsi="Times New Roman" w:cs="Times New Roman"/>
      <w:sz w:val="24"/>
      <w:szCs w:val="24"/>
      <w:lang w:eastAsia="ru-RU"/>
    </w:rPr>
  </w:style>
  <w:style w:type="character" w:customStyle="1" w:styleId="Heading7Char">
    <w:name w:val="Heading 7 Char"/>
    <w:basedOn w:val="DefaultParagraphFont"/>
    <w:link w:val="Heading7"/>
    <w:uiPriority w:val="99"/>
    <w:locked/>
    <w:rsid w:val="00A14CE4"/>
    <w:rPr>
      <w:rFonts w:ascii="Times New Roman" w:hAnsi="Times New Roman" w:cs="Times New Roman"/>
      <w:b/>
      <w:bCs/>
      <w:sz w:val="24"/>
      <w:szCs w:val="24"/>
      <w:lang w:eastAsia="ru-RU"/>
    </w:rPr>
  </w:style>
  <w:style w:type="character" w:customStyle="1" w:styleId="Heading8Char">
    <w:name w:val="Heading 8 Char"/>
    <w:basedOn w:val="DefaultParagraphFont"/>
    <w:link w:val="Heading8"/>
    <w:uiPriority w:val="99"/>
    <w:locked/>
    <w:rsid w:val="00A14CE4"/>
    <w:rPr>
      <w:rFonts w:ascii="Times New Roman" w:hAnsi="Times New Roman" w:cs="Times New Roman"/>
      <w:sz w:val="24"/>
      <w:szCs w:val="24"/>
      <w:lang w:eastAsia="ru-RU"/>
    </w:rPr>
  </w:style>
  <w:style w:type="character" w:customStyle="1" w:styleId="Heading9Char">
    <w:name w:val="Heading 9 Char"/>
    <w:basedOn w:val="DefaultParagraphFont"/>
    <w:link w:val="Heading9"/>
    <w:uiPriority w:val="99"/>
    <w:locked/>
    <w:rsid w:val="00A14CE4"/>
    <w:rPr>
      <w:rFonts w:ascii="Times New Roman" w:hAnsi="Times New Roman" w:cs="Times New Roman"/>
      <w:b/>
      <w:bCs/>
      <w:sz w:val="28"/>
      <w:szCs w:val="28"/>
      <w:lang w:eastAsia="ru-RU"/>
    </w:rPr>
  </w:style>
  <w:style w:type="paragraph" w:styleId="TOC1">
    <w:name w:val="toc 1"/>
    <w:aliases w:val="фр"/>
    <w:basedOn w:val="Normal"/>
    <w:next w:val="Normal"/>
    <w:autoRedefine/>
    <w:uiPriority w:val="99"/>
    <w:semiHidden/>
    <w:rsid w:val="00777515"/>
    <w:pPr>
      <w:keepNext/>
      <w:tabs>
        <w:tab w:val="left" w:pos="480"/>
        <w:tab w:val="right" w:leader="dot" w:pos="9639"/>
      </w:tabs>
      <w:outlineLvl w:val="1"/>
    </w:pPr>
    <w:rPr>
      <w:rFonts w:ascii="Arial" w:eastAsia="Times New Roman" w:hAnsi="Arial" w:cs="Arial"/>
      <w:b/>
      <w:bCs/>
      <w:caps/>
      <w:sz w:val="24"/>
      <w:szCs w:val="24"/>
      <w:lang w:val="en-US"/>
    </w:rPr>
  </w:style>
  <w:style w:type="character" w:styleId="Hyperlink">
    <w:name w:val="Hyperlink"/>
    <w:basedOn w:val="DefaultParagraphFont"/>
    <w:uiPriority w:val="99"/>
    <w:rsid w:val="006F5E61"/>
    <w:rPr>
      <w:color w:val="0000FF"/>
      <w:u w:val="none"/>
      <w:effect w:val="none"/>
    </w:rPr>
  </w:style>
  <w:style w:type="paragraph" w:styleId="NoSpacing">
    <w:name w:val="No Spacing"/>
    <w:link w:val="NoSpacingChar"/>
    <w:uiPriority w:val="99"/>
    <w:qFormat/>
    <w:rsid w:val="006F5E61"/>
    <w:pPr>
      <w:ind w:firstLine="709"/>
      <w:jc w:val="both"/>
    </w:pPr>
    <w:rPr>
      <w:rFonts w:eastAsia="Times New Roman" w:cs="Calibri"/>
      <w:lang w:eastAsia="en-US"/>
    </w:rPr>
  </w:style>
  <w:style w:type="character" w:customStyle="1" w:styleId="NoSpacingChar">
    <w:name w:val="No Spacing Char"/>
    <w:basedOn w:val="DefaultParagraphFont"/>
    <w:link w:val="NoSpacing"/>
    <w:uiPriority w:val="99"/>
    <w:locked/>
    <w:rsid w:val="006F5E61"/>
    <w:rPr>
      <w:rFonts w:eastAsia="Times New Roman"/>
      <w:sz w:val="22"/>
      <w:szCs w:val="22"/>
      <w:lang w:val="ru-RU" w:eastAsia="en-US"/>
    </w:rPr>
  </w:style>
  <w:style w:type="paragraph" w:styleId="BalloonText">
    <w:name w:val="Balloon Text"/>
    <w:basedOn w:val="Normal"/>
    <w:link w:val="BalloonTextChar"/>
    <w:uiPriority w:val="99"/>
    <w:semiHidden/>
    <w:rsid w:val="006F5E61"/>
    <w:rPr>
      <w:rFonts w:ascii="Tahoma" w:hAnsi="Tahoma" w:cs="Tahoma"/>
      <w:sz w:val="16"/>
      <w:szCs w:val="16"/>
    </w:rPr>
  </w:style>
  <w:style w:type="character" w:customStyle="1" w:styleId="BalloonTextChar">
    <w:name w:val="Balloon Text Char"/>
    <w:basedOn w:val="DefaultParagraphFont"/>
    <w:link w:val="BalloonText"/>
    <w:uiPriority w:val="99"/>
    <w:locked/>
    <w:rsid w:val="006F5E61"/>
    <w:rPr>
      <w:rFonts w:ascii="Tahoma" w:hAnsi="Tahoma" w:cs="Tahoma"/>
      <w:sz w:val="16"/>
      <w:szCs w:val="16"/>
    </w:rPr>
  </w:style>
  <w:style w:type="paragraph" w:customStyle="1" w:styleId="ConsPlusNormal">
    <w:name w:val="ConsPlusNormal"/>
    <w:uiPriority w:val="99"/>
    <w:rsid w:val="00E4634F"/>
    <w:pPr>
      <w:autoSpaceDE w:val="0"/>
      <w:autoSpaceDN w:val="0"/>
      <w:adjustRightInd w:val="0"/>
      <w:ind w:firstLine="720"/>
      <w:jc w:val="both"/>
    </w:pPr>
    <w:rPr>
      <w:rFonts w:ascii="Arial" w:eastAsia="Times New Roman" w:hAnsi="Arial" w:cs="Arial"/>
      <w:sz w:val="20"/>
      <w:szCs w:val="20"/>
    </w:rPr>
  </w:style>
  <w:style w:type="paragraph" w:styleId="Header">
    <w:name w:val="header"/>
    <w:basedOn w:val="Normal"/>
    <w:link w:val="HeaderChar"/>
    <w:uiPriority w:val="99"/>
    <w:rsid w:val="00E4634F"/>
    <w:pPr>
      <w:tabs>
        <w:tab w:val="center" w:pos="4677"/>
        <w:tab w:val="right" w:pos="9355"/>
      </w:tabs>
    </w:pPr>
  </w:style>
  <w:style w:type="character" w:customStyle="1" w:styleId="HeaderChar">
    <w:name w:val="Header Char"/>
    <w:basedOn w:val="DefaultParagraphFont"/>
    <w:link w:val="Header"/>
    <w:uiPriority w:val="99"/>
    <w:locked/>
    <w:rsid w:val="00E4634F"/>
  </w:style>
  <w:style w:type="paragraph" w:styleId="Footer">
    <w:name w:val="footer"/>
    <w:basedOn w:val="Normal"/>
    <w:link w:val="FooterChar"/>
    <w:uiPriority w:val="99"/>
    <w:rsid w:val="00E4634F"/>
    <w:pPr>
      <w:tabs>
        <w:tab w:val="center" w:pos="4677"/>
        <w:tab w:val="right" w:pos="9355"/>
      </w:tabs>
    </w:pPr>
  </w:style>
  <w:style w:type="character" w:customStyle="1" w:styleId="FooterChar">
    <w:name w:val="Footer Char"/>
    <w:basedOn w:val="DefaultParagraphFont"/>
    <w:link w:val="Footer"/>
    <w:uiPriority w:val="99"/>
    <w:locked/>
    <w:rsid w:val="00E4634F"/>
  </w:style>
  <w:style w:type="paragraph" w:styleId="TOC2">
    <w:name w:val="toc 2"/>
    <w:basedOn w:val="Normal"/>
    <w:next w:val="Normal"/>
    <w:autoRedefine/>
    <w:uiPriority w:val="99"/>
    <w:semiHidden/>
    <w:rsid w:val="009D5174"/>
    <w:pPr>
      <w:tabs>
        <w:tab w:val="right" w:leader="dot" w:pos="9627"/>
      </w:tabs>
    </w:pPr>
  </w:style>
  <w:style w:type="paragraph" w:styleId="ListParagraph">
    <w:name w:val="List Paragraph"/>
    <w:basedOn w:val="Normal"/>
    <w:link w:val="ListParagraphChar"/>
    <w:uiPriority w:val="99"/>
    <w:qFormat/>
    <w:rsid w:val="00A14CE4"/>
    <w:pPr>
      <w:ind w:left="720"/>
    </w:pPr>
    <w:rPr>
      <w:sz w:val="20"/>
      <w:szCs w:val="20"/>
      <w:lang w:eastAsia="ru-RU"/>
    </w:rPr>
  </w:style>
  <w:style w:type="character" w:customStyle="1" w:styleId="ListParagraphChar">
    <w:name w:val="List Paragraph Char"/>
    <w:link w:val="ListParagraph"/>
    <w:uiPriority w:val="99"/>
    <w:locked/>
    <w:rsid w:val="00A14CE4"/>
    <w:rPr>
      <w:rFonts w:ascii="Calibri" w:hAnsi="Calibri" w:cs="Calibri"/>
    </w:rPr>
  </w:style>
  <w:style w:type="paragraph" w:styleId="Title">
    <w:name w:val="Title"/>
    <w:basedOn w:val="Normal"/>
    <w:link w:val="TitleChar"/>
    <w:uiPriority w:val="99"/>
    <w:qFormat/>
    <w:rsid w:val="00A14CE4"/>
    <w:pPr>
      <w:jc w:val="center"/>
    </w:pPr>
    <w:rPr>
      <w:rFonts w:ascii="Times New Roman" w:eastAsia="Times New Roman" w:hAnsi="Times New Roman" w:cs="Times New Roman"/>
      <w:b/>
      <w:bCs/>
      <w:sz w:val="32"/>
      <w:szCs w:val="32"/>
    </w:rPr>
  </w:style>
  <w:style w:type="character" w:customStyle="1" w:styleId="TitleChar">
    <w:name w:val="Title Char"/>
    <w:basedOn w:val="DefaultParagraphFont"/>
    <w:link w:val="Title"/>
    <w:uiPriority w:val="99"/>
    <w:locked/>
    <w:rsid w:val="00A14CE4"/>
    <w:rPr>
      <w:rFonts w:ascii="Times New Roman" w:hAnsi="Times New Roman" w:cs="Times New Roman"/>
      <w:b/>
      <w:bCs/>
      <w:sz w:val="24"/>
      <w:szCs w:val="24"/>
    </w:rPr>
  </w:style>
  <w:style w:type="paragraph" w:styleId="Subtitle">
    <w:name w:val="Subtitle"/>
    <w:basedOn w:val="Normal"/>
    <w:link w:val="SubtitleChar"/>
    <w:uiPriority w:val="99"/>
    <w:qFormat/>
    <w:rsid w:val="00A14CE4"/>
    <w:pPr>
      <w:jc w:val="center"/>
    </w:pPr>
    <w:rPr>
      <w:rFonts w:ascii="Times New Roman" w:eastAsia="Times New Roman" w:hAnsi="Times New Roman" w:cs="Times New Roman"/>
      <w:b/>
      <w:bCs/>
      <w:sz w:val="28"/>
      <w:szCs w:val="28"/>
    </w:rPr>
  </w:style>
  <w:style w:type="character" w:customStyle="1" w:styleId="SubtitleChar">
    <w:name w:val="Subtitle Char"/>
    <w:basedOn w:val="DefaultParagraphFont"/>
    <w:link w:val="Subtitle"/>
    <w:uiPriority w:val="99"/>
    <w:locked/>
    <w:rsid w:val="00A14CE4"/>
    <w:rPr>
      <w:rFonts w:ascii="Times New Roman" w:hAnsi="Times New Roman" w:cs="Times New Roman"/>
      <w:b/>
      <w:bCs/>
      <w:sz w:val="24"/>
      <w:szCs w:val="24"/>
    </w:rPr>
  </w:style>
  <w:style w:type="paragraph" w:styleId="BodyTextIndent2">
    <w:name w:val="Body Text Indent 2"/>
    <w:basedOn w:val="Normal"/>
    <w:link w:val="BodyTextIndent2Char"/>
    <w:uiPriority w:val="99"/>
    <w:rsid w:val="00A14CE4"/>
    <w:pPr>
      <w:ind w:firstLine="545"/>
    </w:pPr>
    <w:rPr>
      <w:rFonts w:ascii="Times New Roman" w:eastAsia="Times New Roman" w:hAnsi="Times New Roman" w:cs="Times New Roman"/>
      <w:sz w:val="28"/>
      <w:szCs w:val="28"/>
    </w:rPr>
  </w:style>
  <w:style w:type="character" w:customStyle="1" w:styleId="BodyTextIndent2Char">
    <w:name w:val="Body Text Indent 2 Char"/>
    <w:basedOn w:val="DefaultParagraphFont"/>
    <w:link w:val="BodyTextIndent2"/>
    <w:uiPriority w:val="99"/>
    <w:locked/>
    <w:rsid w:val="00A14CE4"/>
    <w:rPr>
      <w:rFonts w:ascii="Times New Roman" w:hAnsi="Times New Roman" w:cs="Times New Roman"/>
      <w:sz w:val="24"/>
      <w:szCs w:val="24"/>
    </w:rPr>
  </w:style>
  <w:style w:type="paragraph" w:styleId="BodyText2">
    <w:name w:val="Body Text 2"/>
    <w:basedOn w:val="Normal"/>
    <w:link w:val="BodyText2Char"/>
    <w:uiPriority w:val="99"/>
    <w:rsid w:val="00A14CE4"/>
    <w:rPr>
      <w:rFonts w:ascii="Arial" w:eastAsia="Times New Roman" w:hAnsi="Arial" w:cs="Arial"/>
      <w:sz w:val="24"/>
      <w:szCs w:val="24"/>
    </w:rPr>
  </w:style>
  <w:style w:type="character" w:customStyle="1" w:styleId="BodyText2Char">
    <w:name w:val="Body Text 2 Char"/>
    <w:basedOn w:val="DefaultParagraphFont"/>
    <w:link w:val="BodyText2"/>
    <w:uiPriority w:val="99"/>
    <w:locked/>
    <w:rsid w:val="00A14CE4"/>
    <w:rPr>
      <w:rFonts w:ascii="Arial" w:hAnsi="Arial" w:cs="Arial"/>
      <w:sz w:val="24"/>
      <w:szCs w:val="24"/>
    </w:rPr>
  </w:style>
  <w:style w:type="character" w:styleId="PageNumber">
    <w:name w:val="page number"/>
    <w:basedOn w:val="DefaultParagraphFont"/>
    <w:uiPriority w:val="99"/>
    <w:rsid w:val="00A14CE4"/>
  </w:style>
  <w:style w:type="paragraph" w:styleId="BodyText">
    <w:name w:val="Body Text"/>
    <w:basedOn w:val="Normal"/>
    <w:link w:val="BodyTextChar"/>
    <w:uiPriority w:val="99"/>
    <w:rsid w:val="00A14CE4"/>
    <w:pPr>
      <w:spacing w:after="120"/>
    </w:pPr>
    <w:rPr>
      <w:rFonts w:ascii="Times New Roman" w:eastAsia="Times New Roman" w:hAnsi="Times New Roman" w:cs="Times New Roman"/>
      <w:sz w:val="28"/>
      <w:szCs w:val="28"/>
      <w:lang w:eastAsia="ru-RU"/>
    </w:rPr>
  </w:style>
  <w:style w:type="character" w:customStyle="1" w:styleId="BodyTextChar">
    <w:name w:val="Body Text Char"/>
    <w:basedOn w:val="DefaultParagraphFont"/>
    <w:link w:val="BodyText"/>
    <w:uiPriority w:val="99"/>
    <w:locked/>
    <w:rsid w:val="00A14CE4"/>
    <w:rPr>
      <w:rFonts w:ascii="Times New Roman" w:hAnsi="Times New Roman" w:cs="Times New Roman"/>
      <w:sz w:val="24"/>
      <w:szCs w:val="24"/>
      <w:lang w:eastAsia="ru-RU"/>
    </w:rPr>
  </w:style>
  <w:style w:type="character" w:customStyle="1" w:styleId="a">
    <w:name w:val="Цветовое выделение"/>
    <w:uiPriority w:val="99"/>
    <w:rsid w:val="00A14CE4"/>
    <w:rPr>
      <w:b/>
      <w:bCs/>
      <w:color w:val="000080"/>
      <w:sz w:val="30"/>
      <w:szCs w:val="30"/>
    </w:rPr>
  </w:style>
  <w:style w:type="character" w:customStyle="1" w:styleId="a0">
    <w:name w:val="Гипертекстовая ссылка"/>
    <w:uiPriority w:val="99"/>
    <w:rsid w:val="00A14CE4"/>
    <w:rPr>
      <w:b/>
      <w:bCs/>
      <w:color w:val="008000"/>
      <w:sz w:val="30"/>
      <w:szCs w:val="30"/>
    </w:rPr>
  </w:style>
  <w:style w:type="paragraph" w:customStyle="1" w:styleId="a1">
    <w:name w:val="Комментарий"/>
    <w:basedOn w:val="Normal"/>
    <w:next w:val="Normal"/>
    <w:uiPriority w:val="99"/>
    <w:rsid w:val="00A14CE4"/>
    <w:pPr>
      <w:autoSpaceDE w:val="0"/>
      <w:autoSpaceDN w:val="0"/>
      <w:adjustRightInd w:val="0"/>
      <w:ind w:left="170"/>
    </w:pPr>
    <w:rPr>
      <w:rFonts w:ascii="Arial" w:eastAsia="Times New Roman" w:hAnsi="Arial" w:cs="Arial"/>
      <w:i/>
      <w:iCs/>
      <w:color w:val="800080"/>
      <w:sz w:val="30"/>
      <w:szCs w:val="30"/>
      <w:lang w:eastAsia="ru-RU"/>
    </w:rPr>
  </w:style>
  <w:style w:type="paragraph" w:customStyle="1" w:styleId="a2">
    <w:name w:val="Текст (лев. подпись)"/>
    <w:basedOn w:val="Normal"/>
    <w:next w:val="Normal"/>
    <w:uiPriority w:val="99"/>
    <w:rsid w:val="00A14CE4"/>
    <w:pPr>
      <w:autoSpaceDE w:val="0"/>
      <w:autoSpaceDN w:val="0"/>
      <w:adjustRightInd w:val="0"/>
    </w:pPr>
    <w:rPr>
      <w:rFonts w:ascii="Arial" w:eastAsia="Times New Roman" w:hAnsi="Arial" w:cs="Arial"/>
      <w:sz w:val="30"/>
      <w:szCs w:val="30"/>
      <w:lang w:eastAsia="ru-RU"/>
    </w:rPr>
  </w:style>
  <w:style w:type="paragraph" w:customStyle="1" w:styleId="a3">
    <w:name w:val="Текст (прав. подпись)"/>
    <w:basedOn w:val="Normal"/>
    <w:next w:val="Normal"/>
    <w:uiPriority w:val="99"/>
    <w:rsid w:val="00A14CE4"/>
    <w:pPr>
      <w:autoSpaceDE w:val="0"/>
      <w:autoSpaceDN w:val="0"/>
      <w:adjustRightInd w:val="0"/>
      <w:jc w:val="right"/>
    </w:pPr>
    <w:rPr>
      <w:rFonts w:ascii="Arial" w:eastAsia="Times New Roman" w:hAnsi="Arial" w:cs="Arial"/>
      <w:sz w:val="30"/>
      <w:szCs w:val="30"/>
      <w:lang w:eastAsia="ru-RU"/>
    </w:rPr>
  </w:style>
  <w:style w:type="paragraph" w:customStyle="1" w:styleId="ConsPlusCell">
    <w:name w:val="ConsPlusCell"/>
    <w:uiPriority w:val="99"/>
    <w:rsid w:val="00A14CE4"/>
    <w:pPr>
      <w:widowControl w:val="0"/>
      <w:autoSpaceDE w:val="0"/>
      <w:autoSpaceDN w:val="0"/>
      <w:adjustRightInd w:val="0"/>
      <w:ind w:firstLine="709"/>
      <w:jc w:val="both"/>
    </w:pPr>
    <w:rPr>
      <w:rFonts w:ascii="Arial" w:eastAsia="Times New Roman" w:hAnsi="Arial" w:cs="Arial"/>
      <w:sz w:val="20"/>
      <w:szCs w:val="20"/>
    </w:rPr>
  </w:style>
  <w:style w:type="character" w:customStyle="1" w:styleId="a4">
    <w:name w:val="Знак Знак"/>
    <w:uiPriority w:val="99"/>
    <w:rsid w:val="00A14CE4"/>
    <w:rPr>
      <w:sz w:val="24"/>
      <w:szCs w:val="24"/>
      <w:lang w:val="ru-RU" w:eastAsia="ru-RU"/>
    </w:rPr>
  </w:style>
  <w:style w:type="paragraph" w:styleId="BodyTextIndent3">
    <w:name w:val="Body Text Indent 3"/>
    <w:basedOn w:val="Normal"/>
    <w:link w:val="BodyTextIndent3Char"/>
    <w:uiPriority w:val="99"/>
    <w:rsid w:val="00A14CE4"/>
    <w:pPr>
      <w:ind w:firstLine="720"/>
    </w:pPr>
    <w:rPr>
      <w:rFonts w:ascii="Arial" w:eastAsia="Times New Roman" w:hAnsi="Arial" w:cs="Arial"/>
      <w:sz w:val="24"/>
      <w:szCs w:val="24"/>
      <w:lang w:eastAsia="ru-RU"/>
    </w:rPr>
  </w:style>
  <w:style w:type="character" w:customStyle="1" w:styleId="BodyTextIndent3Char">
    <w:name w:val="Body Text Indent 3 Char"/>
    <w:basedOn w:val="DefaultParagraphFont"/>
    <w:link w:val="BodyTextIndent3"/>
    <w:uiPriority w:val="99"/>
    <w:locked/>
    <w:rsid w:val="00A14CE4"/>
    <w:rPr>
      <w:rFonts w:ascii="Arial" w:hAnsi="Arial" w:cs="Arial"/>
      <w:sz w:val="28"/>
      <w:szCs w:val="28"/>
      <w:lang w:eastAsia="ru-RU"/>
    </w:rPr>
  </w:style>
  <w:style w:type="paragraph" w:customStyle="1" w:styleId="a5">
    <w:name w:val="Заголовок статьи"/>
    <w:basedOn w:val="Normal"/>
    <w:next w:val="Normal"/>
    <w:uiPriority w:val="99"/>
    <w:rsid w:val="00A14CE4"/>
    <w:pPr>
      <w:widowControl w:val="0"/>
      <w:autoSpaceDE w:val="0"/>
      <w:autoSpaceDN w:val="0"/>
      <w:adjustRightInd w:val="0"/>
      <w:ind w:left="1612" w:hanging="892"/>
    </w:pPr>
    <w:rPr>
      <w:rFonts w:ascii="Arial" w:eastAsia="Times New Roman" w:hAnsi="Arial" w:cs="Arial"/>
      <w:sz w:val="20"/>
      <w:szCs w:val="20"/>
      <w:lang w:eastAsia="ru-RU"/>
    </w:rPr>
  </w:style>
  <w:style w:type="paragraph" w:styleId="BodyText3">
    <w:name w:val="Body Text 3"/>
    <w:basedOn w:val="Normal"/>
    <w:link w:val="BodyText3Char"/>
    <w:uiPriority w:val="99"/>
    <w:rsid w:val="00A14CE4"/>
    <w:rPr>
      <w:rFonts w:ascii="Times New Roman" w:eastAsia="Times New Roman" w:hAnsi="Times New Roman" w:cs="Times New Roman"/>
      <w:sz w:val="28"/>
      <w:szCs w:val="28"/>
      <w:lang w:eastAsia="ru-RU"/>
    </w:rPr>
  </w:style>
  <w:style w:type="character" w:customStyle="1" w:styleId="BodyText3Char">
    <w:name w:val="Body Text 3 Char"/>
    <w:basedOn w:val="DefaultParagraphFont"/>
    <w:link w:val="BodyText3"/>
    <w:uiPriority w:val="99"/>
    <w:locked/>
    <w:rsid w:val="00A14CE4"/>
    <w:rPr>
      <w:rFonts w:ascii="Times New Roman" w:hAnsi="Times New Roman" w:cs="Times New Roman"/>
      <w:sz w:val="24"/>
      <w:szCs w:val="24"/>
      <w:lang w:eastAsia="ru-RU"/>
    </w:rPr>
  </w:style>
  <w:style w:type="paragraph" w:styleId="BodyTextIndent">
    <w:name w:val="Body Text Indent"/>
    <w:basedOn w:val="Normal"/>
    <w:link w:val="BodyTextIndentChar"/>
    <w:uiPriority w:val="99"/>
    <w:rsid w:val="00A14CE4"/>
    <w:pPr>
      <w:ind w:firstLine="708"/>
    </w:pPr>
    <w:rPr>
      <w:rFonts w:ascii="Times New Roman" w:eastAsia="Times New Roman" w:hAnsi="Times New Roman" w:cs="Times New Roman"/>
      <w:sz w:val="28"/>
      <w:szCs w:val="28"/>
    </w:rPr>
  </w:style>
  <w:style w:type="character" w:customStyle="1" w:styleId="BodyTextIndentChar">
    <w:name w:val="Body Text Indent Char"/>
    <w:basedOn w:val="DefaultParagraphFont"/>
    <w:link w:val="BodyTextIndent"/>
    <w:uiPriority w:val="99"/>
    <w:locked/>
    <w:rsid w:val="00A14CE4"/>
    <w:rPr>
      <w:rFonts w:ascii="Times New Roman" w:hAnsi="Times New Roman" w:cs="Times New Roman"/>
      <w:sz w:val="24"/>
      <w:szCs w:val="24"/>
    </w:rPr>
  </w:style>
  <w:style w:type="paragraph" w:customStyle="1" w:styleId="ConsNormal">
    <w:name w:val="ConsNormal"/>
    <w:uiPriority w:val="99"/>
    <w:rsid w:val="00A14CE4"/>
    <w:pPr>
      <w:widowControl w:val="0"/>
      <w:autoSpaceDE w:val="0"/>
      <w:autoSpaceDN w:val="0"/>
      <w:adjustRightInd w:val="0"/>
      <w:ind w:right="19772" w:firstLine="720"/>
      <w:jc w:val="both"/>
    </w:pPr>
    <w:rPr>
      <w:rFonts w:ascii="Arial" w:eastAsia="Times New Roman" w:hAnsi="Arial" w:cs="Arial"/>
      <w:sz w:val="20"/>
      <w:szCs w:val="20"/>
      <w:lang w:eastAsia="en-US"/>
    </w:rPr>
  </w:style>
  <w:style w:type="paragraph" w:customStyle="1" w:styleId="a6">
    <w:name w:val="Таблицы (моноширинный)"/>
    <w:basedOn w:val="Normal"/>
    <w:next w:val="Normal"/>
    <w:uiPriority w:val="99"/>
    <w:rsid w:val="00A14CE4"/>
    <w:pPr>
      <w:widowControl w:val="0"/>
      <w:autoSpaceDE w:val="0"/>
      <w:autoSpaceDN w:val="0"/>
      <w:adjustRightInd w:val="0"/>
    </w:pPr>
    <w:rPr>
      <w:rFonts w:ascii="Courier New" w:eastAsia="Times New Roman" w:hAnsi="Courier New" w:cs="Courier New"/>
      <w:sz w:val="20"/>
      <w:szCs w:val="20"/>
      <w:lang w:eastAsia="ru-RU"/>
    </w:rPr>
  </w:style>
  <w:style w:type="paragraph" w:customStyle="1" w:styleId="a7">
    <w:name w:val="Нормальный (таблица)"/>
    <w:basedOn w:val="Normal"/>
    <w:next w:val="Normal"/>
    <w:uiPriority w:val="99"/>
    <w:rsid w:val="00A14CE4"/>
    <w:pPr>
      <w:widowControl w:val="0"/>
      <w:autoSpaceDE w:val="0"/>
      <w:autoSpaceDN w:val="0"/>
      <w:adjustRightInd w:val="0"/>
    </w:pPr>
    <w:rPr>
      <w:rFonts w:ascii="Arial" w:eastAsia="Times New Roman" w:hAnsi="Arial" w:cs="Arial"/>
      <w:sz w:val="24"/>
      <w:szCs w:val="24"/>
      <w:lang w:eastAsia="ru-RU"/>
    </w:rPr>
  </w:style>
  <w:style w:type="paragraph" w:customStyle="1" w:styleId="ConsTitle">
    <w:name w:val="ConsTitle"/>
    <w:uiPriority w:val="99"/>
    <w:rsid w:val="00A14CE4"/>
    <w:pPr>
      <w:widowControl w:val="0"/>
      <w:snapToGrid w:val="0"/>
      <w:ind w:firstLine="709"/>
      <w:jc w:val="both"/>
    </w:pPr>
    <w:rPr>
      <w:rFonts w:ascii="Arial" w:eastAsia="Times New Roman" w:hAnsi="Arial" w:cs="Arial"/>
      <w:b/>
      <w:bCs/>
      <w:sz w:val="16"/>
      <w:szCs w:val="16"/>
    </w:rPr>
  </w:style>
  <w:style w:type="paragraph" w:styleId="NormalWeb">
    <w:name w:val="Normal (Web)"/>
    <w:basedOn w:val="Normal"/>
    <w:uiPriority w:val="99"/>
    <w:rsid w:val="00A14CE4"/>
    <w:rPr>
      <w:rFonts w:ascii="Times New Roman" w:eastAsia="Times New Roman" w:hAnsi="Times New Roman" w:cs="Times New Roman"/>
      <w:color w:val="000000"/>
      <w:sz w:val="24"/>
      <w:szCs w:val="24"/>
      <w:lang w:eastAsia="ru-RU"/>
    </w:rPr>
  </w:style>
  <w:style w:type="paragraph" w:customStyle="1" w:styleId="ConsPlusNonformat">
    <w:name w:val="ConsPlusNonformat"/>
    <w:uiPriority w:val="99"/>
    <w:rsid w:val="00A14CE4"/>
    <w:pPr>
      <w:widowControl w:val="0"/>
      <w:autoSpaceDE w:val="0"/>
      <w:autoSpaceDN w:val="0"/>
      <w:ind w:firstLine="709"/>
      <w:jc w:val="both"/>
    </w:pPr>
    <w:rPr>
      <w:rFonts w:ascii="Courier New" w:eastAsia="MS Mincho" w:hAnsi="Courier New" w:cs="Courier New"/>
      <w:sz w:val="20"/>
      <w:szCs w:val="20"/>
    </w:rPr>
  </w:style>
  <w:style w:type="paragraph" w:styleId="PlainText">
    <w:name w:val="Plain Text"/>
    <w:basedOn w:val="Normal"/>
    <w:link w:val="PlainTextChar"/>
    <w:uiPriority w:val="99"/>
    <w:rsid w:val="00A14CE4"/>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locked/>
    <w:rsid w:val="00A14CE4"/>
    <w:rPr>
      <w:rFonts w:ascii="Courier New" w:hAnsi="Courier New" w:cs="Courier New"/>
      <w:sz w:val="20"/>
      <w:szCs w:val="20"/>
    </w:rPr>
  </w:style>
  <w:style w:type="paragraph" w:customStyle="1" w:styleId="1">
    <w:name w:val="Знак Знак1"/>
    <w:basedOn w:val="Normal"/>
    <w:uiPriority w:val="99"/>
    <w:rsid w:val="00A14CE4"/>
    <w:pPr>
      <w:autoSpaceDE w:val="0"/>
      <w:autoSpaceDN w:val="0"/>
      <w:spacing w:after="160" w:line="240" w:lineRule="exact"/>
    </w:pPr>
    <w:rPr>
      <w:rFonts w:ascii="Arial" w:eastAsia="Times New Roman" w:hAnsi="Arial" w:cs="Arial"/>
      <w:b/>
      <w:bCs/>
      <w:sz w:val="20"/>
      <w:szCs w:val="20"/>
      <w:lang w:val="en-US" w:eastAsia="de-DE"/>
    </w:rPr>
  </w:style>
  <w:style w:type="paragraph" w:customStyle="1" w:styleId="a8">
    <w:name w:val="Прижатый влево"/>
    <w:basedOn w:val="Normal"/>
    <w:next w:val="Normal"/>
    <w:uiPriority w:val="99"/>
    <w:rsid w:val="00A14CE4"/>
    <w:pPr>
      <w:autoSpaceDE w:val="0"/>
      <w:autoSpaceDN w:val="0"/>
      <w:adjustRightInd w:val="0"/>
    </w:pPr>
    <w:rPr>
      <w:rFonts w:ascii="Arial" w:eastAsia="Times New Roman" w:hAnsi="Arial" w:cs="Arial"/>
      <w:sz w:val="24"/>
      <w:szCs w:val="24"/>
      <w:lang w:eastAsia="ru-RU"/>
    </w:rPr>
  </w:style>
  <w:style w:type="paragraph" w:customStyle="1" w:styleId="10">
    <w:name w:val="обычный_1 Знак Знак Знак Знак Знак Знак Знак Знак Знак"/>
    <w:basedOn w:val="Normal"/>
    <w:uiPriority w:val="99"/>
    <w:rsid w:val="00A14CE4"/>
    <w:pPr>
      <w:spacing w:before="100" w:beforeAutospacing="1" w:after="100" w:afterAutospacing="1"/>
    </w:pPr>
    <w:rPr>
      <w:rFonts w:ascii="Tahoma" w:eastAsia="Times New Roman" w:hAnsi="Tahoma" w:cs="Tahoma"/>
      <w:sz w:val="20"/>
      <w:szCs w:val="20"/>
      <w:lang w:val="en-US"/>
    </w:rPr>
  </w:style>
  <w:style w:type="paragraph" w:customStyle="1" w:styleId="a9">
    <w:name w:val="обычный_"/>
    <w:basedOn w:val="Normal"/>
    <w:autoRedefine/>
    <w:uiPriority w:val="99"/>
    <w:rsid w:val="00A14CE4"/>
    <w:pPr>
      <w:autoSpaceDE w:val="0"/>
      <w:autoSpaceDN w:val="0"/>
      <w:adjustRightInd w:val="0"/>
      <w:ind w:firstLine="720"/>
    </w:pPr>
    <w:rPr>
      <w:sz w:val="28"/>
      <w:szCs w:val="28"/>
    </w:rPr>
  </w:style>
  <w:style w:type="paragraph" w:customStyle="1" w:styleId="11">
    <w:name w:val="Знак Знак1 Знак Знак"/>
    <w:basedOn w:val="Normal"/>
    <w:uiPriority w:val="99"/>
    <w:rsid w:val="00A14CE4"/>
    <w:pPr>
      <w:autoSpaceDE w:val="0"/>
      <w:autoSpaceDN w:val="0"/>
      <w:spacing w:after="160" w:line="240" w:lineRule="exact"/>
    </w:pPr>
    <w:rPr>
      <w:rFonts w:ascii="Arial" w:eastAsia="Times New Roman" w:hAnsi="Arial" w:cs="Arial"/>
      <w:b/>
      <w:bCs/>
      <w:sz w:val="20"/>
      <w:szCs w:val="20"/>
      <w:lang w:val="en-US" w:eastAsia="de-DE"/>
    </w:rPr>
  </w:style>
  <w:style w:type="character" w:customStyle="1" w:styleId="2">
    <w:name w:val="Знак Знак2"/>
    <w:uiPriority w:val="99"/>
    <w:rsid w:val="00A14CE4"/>
    <w:rPr>
      <w:rFonts w:ascii="Courier New" w:hAnsi="Courier New" w:cs="Courier New"/>
      <w:lang w:val="ru-RU" w:eastAsia="ru-RU"/>
    </w:rPr>
  </w:style>
  <w:style w:type="paragraph" w:customStyle="1" w:styleId="110">
    <w:name w:val="Знак Знак1 Знак Знак1"/>
    <w:basedOn w:val="Normal"/>
    <w:uiPriority w:val="99"/>
    <w:rsid w:val="00A14CE4"/>
    <w:pPr>
      <w:autoSpaceDE w:val="0"/>
      <w:autoSpaceDN w:val="0"/>
      <w:spacing w:after="160" w:line="240" w:lineRule="exact"/>
    </w:pPr>
    <w:rPr>
      <w:rFonts w:ascii="Arial" w:eastAsia="Times New Roman" w:hAnsi="Arial" w:cs="Arial"/>
      <w:b/>
      <w:bCs/>
      <w:sz w:val="20"/>
      <w:szCs w:val="20"/>
      <w:lang w:val="en-US" w:eastAsia="de-DE"/>
    </w:rPr>
  </w:style>
  <w:style w:type="paragraph" w:customStyle="1" w:styleId="111">
    <w:name w:val="Знак Знак11"/>
    <w:basedOn w:val="Normal"/>
    <w:uiPriority w:val="99"/>
    <w:rsid w:val="00A14CE4"/>
    <w:pPr>
      <w:autoSpaceDE w:val="0"/>
      <w:autoSpaceDN w:val="0"/>
      <w:spacing w:after="160" w:line="240" w:lineRule="exact"/>
    </w:pPr>
    <w:rPr>
      <w:rFonts w:ascii="Arial" w:eastAsia="Times New Roman" w:hAnsi="Arial" w:cs="Arial"/>
      <w:b/>
      <w:bCs/>
      <w:sz w:val="20"/>
      <w:szCs w:val="20"/>
      <w:lang w:val="en-US" w:eastAsia="de-DE"/>
    </w:rPr>
  </w:style>
  <w:style w:type="paragraph" w:customStyle="1" w:styleId="12">
    <w:name w:val="Обычный1"/>
    <w:uiPriority w:val="99"/>
    <w:rsid w:val="00A14CE4"/>
    <w:pPr>
      <w:ind w:firstLine="709"/>
      <w:jc w:val="both"/>
    </w:pPr>
    <w:rPr>
      <w:rFonts w:ascii="Times New Roman" w:eastAsia="Times New Roman" w:hAnsi="Times New Roman"/>
      <w:sz w:val="20"/>
      <w:szCs w:val="20"/>
    </w:rPr>
  </w:style>
  <w:style w:type="paragraph" w:styleId="Caption">
    <w:name w:val="caption"/>
    <w:basedOn w:val="Normal"/>
    <w:next w:val="Normal"/>
    <w:uiPriority w:val="99"/>
    <w:qFormat/>
    <w:rsid w:val="00A14CE4"/>
    <w:pPr>
      <w:jc w:val="center"/>
    </w:pPr>
    <w:rPr>
      <w:rFonts w:ascii="Times New Roman" w:eastAsia="Times New Roman" w:hAnsi="Times New Roman" w:cs="Times New Roman"/>
      <w:b/>
      <w:bCs/>
      <w:sz w:val="28"/>
      <w:szCs w:val="28"/>
      <w:lang w:eastAsia="ru-RU"/>
    </w:rPr>
  </w:style>
  <w:style w:type="table" w:styleId="TableGrid">
    <w:name w:val="Table Grid"/>
    <w:basedOn w:val="TableNormal"/>
    <w:uiPriority w:val="99"/>
    <w:rsid w:val="00A14CE4"/>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uiPriority w:val="99"/>
    <w:rsid w:val="00A14CE4"/>
    <w:pPr>
      <w:numPr>
        <w:numId w:val="3"/>
      </w:numPr>
    </w:pPr>
    <w:rPr>
      <w:rFonts w:ascii="Times New Roman" w:eastAsia="SimSun" w:hAnsi="Times New Roman" w:cs="Times New Roman"/>
      <w:sz w:val="24"/>
      <w:szCs w:val="24"/>
      <w:lang w:eastAsia="zh-CN"/>
    </w:rPr>
  </w:style>
  <w:style w:type="character" w:customStyle="1" w:styleId="112">
    <w:name w:val="Заголовок 1 Знак1"/>
    <w:aliases w:val="Заголовок 1 Знак Знак1"/>
    <w:uiPriority w:val="99"/>
    <w:rsid w:val="00A14CE4"/>
    <w:rPr>
      <w:b/>
      <w:bCs/>
      <w:sz w:val="24"/>
      <w:szCs w:val="24"/>
      <w:lang w:val="ru-RU" w:eastAsia="ru-RU"/>
    </w:rPr>
  </w:style>
  <w:style w:type="paragraph" w:styleId="ListNumber2">
    <w:name w:val="List Number 2"/>
    <w:basedOn w:val="Normal"/>
    <w:uiPriority w:val="99"/>
    <w:rsid w:val="00A14CE4"/>
    <w:pPr>
      <w:numPr>
        <w:numId w:val="2"/>
      </w:numPr>
      <w:tabs>
        <w:tab w:val="clear" w:pos="643"/>
        <w:tab w:val="num" w:pos="720"/>
      </w:tabs>
      <w:ind w:left="360"/>
    </w:pPr>
    <w:rPr>
      <w:rFonts w:ascii="Times New Roman" w:eastAsia="SimSun" w:hAnsi="Times New Roman" w:cs="Times New Roman"/>
      <w:sz w:val="28"/>
      <w:szCs w:val="28"/>
      <w:lang w:eastAsia="zh-CN"/>
    </w:rPr>
  </w:style>
  <w:style w:type="paragraph" w:customStyle="1" w:styleId="ConsNonformat">
    <w:name w:val="ConsNonformat"/>
    <w:uiPriority w:val="99"/>
    <w:rsid w:val="00A14CE4"/>
    <w:pPr>
      <w:widowControl w:val="0"/>
      <w:autoSpaceDE w:val="0"/>
      <w:autoSpaceDN w:val="0"/>
      <w:adjustRightInd w:val="0"/>
      <w:ind w:right="19772" w:firstLine="709"/>
      <w:jc w:val="both"/>
    </w:pPr>
    <w:rPr>
      <w:rFonts w:ascii="Courier New" w:eastAsia="SimSun" w:hAnsi="Courier New" w:cs="Courier New"/>
      <w:sz w:val="20"/>
      <w:szCs w:val="20"/>
      <w:lang w:eastAsia="zh-CN"/>
    </w:rPr>
  </w:style>
  <w:style w:type="paragraph" w:customStyle="1" w:styleId="ConsCell">
    <w:name w:val="ConsCell"/>
    <w:uiPriority w:val="99"/>
    <w:rsid w:val="00A14CE4"/>
    <w:pPr>
      <w:widowControl w:val="0"/>
      <w:autoSpaceDE w:val="0"/>
      <w:autoSpaceDN w:val="0"/>
      <w:adjustRightInd w:val="0"/>
      <w:ind w:right="19772" w:firstLine="709"/>
      <w:jc w:val="both"/>
    </w:pPr>
    <w:rPr>
      <w:rFonts w:ascii="Arial" w:eastAsia="SimSun" w:hAnsi="Arial" w:cs="Arial"/>
      <w:sz w:val="20"/>
      <w:szCs w:val="20"/>
      <w:lang w:eastAsia="zh-CN"/>
    </w:rPr>
  </w:style>
  <w:style w:type="paragraph" w:customStyle="1" w:styleId="ConsDocList">
    <w:name w:val="ConsDocList"/>
    <w:uiPriority w:val="99"/>
    <w:rsid w:val="00A14CE4"/>
    <w:pPr>
      <w:widowControl w:val="0"/>
      <w:autoSpaceDE w:val="0"/>
      <w:autoSpaceDN w:val="0"/>
      <w:adjustRightInd w:val="0"/>
      <w:ind w:right="19772" w:firstLine="709"/>
      <w:jc w:val="both"/>
    </w:pPr>
    <w:rPr>
      <w:rFonts w:ascii="Courier New" w:eastAsia="SimSun" w:hAnsi="Courier New" w:cs="Courier New"/>
      <w:sz w:val="20"/>
      <w:szCs w:val="20"/>
      <w:lang w:eastAsia="zh-CN"/>
    </w:rPr>
  </w:style>
  <w:style w:type="paragraph" w:customStyle="1" w:styleId="--">
    <w:name w:val="- СТРАНИЦА -"/>
    <w:uiPriority w:val="99"/>
    <w:rsid w:val="00A14CE4"/>
    <w:pPr>
      <w:ind w:firstLine="709"/>
      <w:jc w:val="both"/>
    </w:pPr>
    <w:rPr>
      <w:rFonts w:ascii="Times New Roman" w:eastAsia="Times New Roman" w:hAnsi="Times New Roman"/>
      <w:sz w:val="20"/>
      <w:szCs w:val="20"/>
    </w:rPr>
  </w:style>
  <w:style w:type="paragraph" w:customStyle="1" w:styleId="aa">
    <w:name w:val="Îáû÷íûé"/>
    <w:uiPriority w:val="99"/>
    <w:rsid w:val="00A14CE4"/>
    <w:pPr>
      <w:ind w:firstLine="709"/>
      <w:jc w:val="both"/>
    </w:pPr>
    <w:rPr>
      <w:rFonts w:ascii="Times New Roman" w:eastAsia="Times New Roman" w:hAnsi="Times New Roman"/>
      <w:sz w:val="20"/>
      <w:szCs w:val="20"/>
      <w:lang w:val="en-US"/>
    </w:rPr>
  </w:style>
  <w:style w:type="paragraph" w:styleId="BlockText">
    <w:name w:val="Block Text"/>
    <w:basedOn w:val="Normal"/>
    <w:uiPriority w:val="99"/>
    <w:rsid w:val="00A14CE4"/>
    <w:pPr>
      <w:tabs>
        <w:tab w:val="left" w:pos="10440"/>
      </w:tabs>
      <w:spacing w:before="120"/>
      <w:ind w:left="360" w:right="333"/>
    </w:pPr>
    <w:rPr>
      <w:rFonts w:ascii="Times New Roman" w:eastAsia="Times New Roman" w:hAnsi="Times New Roman" w:cs="Times New Roman"/>
      <w:b/>
      <w:bCs/>
      <w:sz w:val="24"/>
      <w:szCs w:val="24"/>
      <w:lang w:eastAsia="ru-RU"/>
    </w:rPr>
  </w:style>
  <w:style w:type="character" w:customStyle="1" w:styleId="13">
    <w:name w:val="Заголовок 1 Знак Знак"/>
    <w:uiPriority w:val="99"/>
    <w:rsid w:val="00A14CE4"/>
    <w:rPr>
      <w:b/>
      <w:bCs/>
      <w:sz w:val="28"/>
      <w:szCs w:val="28"/>
      <w:lang w:val="ru-RU" w:eastAsia="ru-RU"/>
    </w:rPr>
  </w:style>
  <w:style w:type="character" w:styleId="Emphasis">
    <w:name w:val="Emphasis"/>
    <w:basedOn w:val="DefaultParagraphFont"/>
    <w:uiPriority w:val="99"/>
    <w:qFormat/>
    <w:rsid w:val="00A14CE4"/>
    <w:rPr>
      <w:i/>
      <w:iCs/>
    </w:rPr>
  </w:style>
  <w:style w:type="paragraph" w:customStyle="1" w:styleId="ConsPlusTitle">
    <w:name w:val="ConsPlusTitle"/>
    <w:uiPriority w:val="99"/>
    <w:rsid w:val="00A14CE4"/>
    <w:pPr>
      <w:autoSpaceDE w:val="0"/>
      <w:autoSpaceDN w:val="0"/>
      <w:adjustRightInd w:val="0"/>
      <w:ind w:firstLine="709"/>
      <w:jc w:val="both"/>
    </w:pPr>
    <w:rPr>
      <w:rFonts w:ascii="Arial" w:eastAsia="Times New Roman" w:hAnsi="Arial" w:cs="Arial"/>
      <w:b/>
      <w:bCs/>
      <w:sz w:val="20"/>
      <w:szCs w:val="20"/>
    </w:rPr>
  </w:style>
  <w:style w:type="paragraph" w:customStyle="1" w:styleId="14">
    <w:name w:val="текст 1"/>
    <w:basedOn w:val="Normal"/>
    <w:next w:val="Normal"/>
    <w:uiPriority w:val="99"/>
    <w:rsid w:val="00A14CE4"/>
    <w:pPr>
      <w:ind w:firstLine="540"/>
    </w:pPr>
    <w:rPr>
      <w:rFonts w:ascii="Times New Roman" w:eastAsia="Times New Roman" w:hAnsi="Times New Roman" w:cs="Times New Roman"/>
      <w:sz w:val="20"/>
      <w:szCs w:val="20"/>
      <w:lang w:eastAsia="ru-RU"/>
    </w:rPr>
  </w:style>
  <w:style w:type="paragraph" w:customStyle="1" w:styleId="S">
    <w:name w:val="S_Титульный"/>
    <w:basedOn w:val="Normal"/>
    <w:uiPriority w:val="99"/>
    <w:rsid w:val="00A14CE4"/>
    <w:pPr>
      <w:spacing w:line="360" w:lineRule="auto"/>
      <w:ind w:left="3060"/>
      <w:jc w:val="right"/>
    </w:pPr>
    <w:rPr>
      <w:rFonts w:ascii="Times New Roman" w:eastAsia="Times New Roman" w:hAnsi="Times New Roman" w:cs="Times New Roman"/>
      <w:b/>
      <w:bCs/>
      <w:caps/>
      <w:sz w:val="24"/>
      <w:szCs w:val="24"/>
      <w:lang w:eastAsia="ru-RU"/>
    </w:rPr>
  </w:style>
  <w:style w:type="paragraph" w:customStyle="1" w:styleId="ab">
    <w:name w:val="Таблица"/>
    <w:basedOn w:val="Normal"/>
    <w:uiPriority w:val="99"/>
    <w:rsid w:val="00A14CE4"/>
    <w:rPr>
      <w:rFonts w:ascii="Times New Roman" w:eastAsia="Times New Roman" w:hAnsi="Times New Roman" w:cs="Times New Roman"/>
      <w:sz w:val="24"/>
      <w:szCs w:val="24"/>
      <w:lang w:eastAsia="ru-RU"/>
    </w:rPr>
  </w:style>
  <w:style w:type="paragraph" w:styleId="FootnoteText">
    <w:name w:val="footnote text"/>
    <w:basedOn w:val="Normal"/>
    <w:link w:val="FootnoteTextChar"/>
    <w:uiPriority w:val="99"/>
    <w:semiHidden/>
    <w:rsid w:val="00A14CE4"/>
    <w:rPr>
      <w:rFonts w:ascii="Times New Roman" w:eastAsia="Times New Roman" w:hAnsi="Times New Roman" w:cs="Times New Roman"/>
      <w:sz w:val="20"/>
      <w:szCs w:val="20"/>
      <w:lang w:eastAsia="ru-RU"/>
    </w:rPr>
  </w:style>
  <w:style w:type="character" w:customStyle="1" w:styleId="FootnoteTextChar">
    <w:name w:val="Footnote Text Char"/>
    <w:basedOn w:val="DefaultParagraphFont"/>
    <w:link w:val="FootnoteText"/>
    <w:uiPriority w:val="99"/>
    <w:locked/>
    <w:rsid w:val="00A14CE4"/>
    <w:rPr>
      <w:rFonts w:ascii="Times New Roman" w:hAnsi="Times New Roman" w:cs="Times New Roman"/>
      <w:sz w:val="20"/>
      <w:szCs w:val="20"/>
      <w:lang w:eastAsia="ru-RU"/>
    </w:rPr>
  </w:style>
  <w:style w:type="character" w:styleId="FootnoteReference">
    <w:name w:val="footnote reference"/>
    <w:basedOn w:val="DefaultParagraphFont"/>
    <w:uiPriority w:val="99"/>
    <w:semiHidden/>
    <w:rsid w:val="00A14CE4"/>
    <w:rPr>
      <w:vertAlign w:val="superscript"/>
    </w:rPr>
  </w:style>
  <w:style w:type="paragraph" w:styleId="DocumentMap">
    <w:name w:val="Document Map"/>
    <w:basedOn w:val="Normal"/>
    <w:link w:val="DocumentMapChar"/>
    <w:uiPriority w:val="99"/>
    <w:semiHidden/>
    <w:rsid w:val="00A14CE4"/>
    <w:pPr>
      <w:shd w:val="clear" w:color="auto" w:fill="000080"/>
    </w:pPr>
    <w:rPr>
      <w:rFonts w:ascii="Tahoma" w:eastAsia="SimSun" w:hAnsi="Tahoma" w:cs="Tahoma"/>
      <w:sz w:val="20"/>
      <w:szCs w:val="20"/>
      <w:lang w:eastAsia="zh-CN"/>
    </w:rPr>
  </w:style>
  <w:style w:type="character" w:customStyle="1" w:styleId="DocumentMapChar">
    <w:name w:val="Document Map Char"/>
    <w:basedOn w:val="DefaultParagraphFont"/>
    <w:link w:val="DocumentMap"/>
    <w:uiPriority w:val="99"/>
    <w:locked/>
    <w:rsid w:val="00A14CE4"/>
    <w:rPr>
      <w:rFonts w:ascii="Tahoma" w:eastAsia="SimSun" w:hAnsi="Tahoma" w:cs="Tahoma"/>
      <w:sz w:val="20"/>
      <w:szCs w:val="20"/>
      <w:shd w:val="clear" w:color="auto" w:fill="000080"/>
      <w:lang w:eastAsia="zh-CN"/>
    </w:rPr>
  </w:style>
  <w:style w:type="character" w:styleId="CommentReference">
    <w:name w:val="annotation reference"/>
    <w:basedOn w:val="DefaultParagraphFont"/>
    <w:uiPriority w:val="99"/>
    <w:semiHidden/>
    <w:rsid w:val="00A14CE4"/>
    <w:rPr>
      <w:sz w:val="16"/>
      <w:szCs w:val="16"/>
    </w:rPr>
  </w:style>
  <w:style w:type="paragraph" w:styleId="CommentText">
    <w:name w:val="annotation text"/>
    <w:basedOn w:val="Normal"/>
    <w:link w:val="CommentTextChar"/>
    <w:uiPriority w:val="99"/>
    <w:semiHidden/>
    <w:rsid w:val="00A14CE4"/>
    <w:rPr>
      <w:rFonts w:ascii="Times New Roman" w:eastAsia="SimSun" w:hAnsi="Times New Roman" w:cs="Times New Roman"/>
      <w:sz w:val="20"/>
      <w:szCs w:val="20"/>
      <w:lang w:eastAsia="zh-CN"/>
    </w:rPr>
  </w:style>
  <w:style w:type="character" w:customStyle="1" w:styleId="CommentTextChar">
    <w:name w:val="Comment Text Char"/>
    <w:basedOn w:val="DefaultParagraphFont"/>
    <w:link w:val="CommentText"/>
    <w:uiPriority w:val="99"/>
    <w:locked/>
    <w:rsid w:val="00A14CE4"/>
    <w:rPr>
      <w:rFonts w:ascii="Times New Roman" w:eastAsia="SimSun" w:hAnsi="Times New Roman" w:cs="Times New Roman"/>
      <w:sz w:val="20"/>
      <w:szCs w:val="20"/>
      <w:lang w:eastAsia="zh-CN"/>
    </w:rPr>
  </w:style>
  <w:style w:type="paragraph" w:styleId="CommentSubject">
    <w:name w:val="annotation subject"/>
    <w:basedOn w:val="CommentText"/>
    <w:next w:val="CommentText"/>
    <w:link w:val="CommentSubjectChar"/>
    <w:uiPriority w:val="99"/>
    <w:semiHidden/>
    <w:rsid w:val="00A14CE4"/>
    <w:rPr>
      <w:b/>
      <w:bCs/>
    </w:rPr>
  </w:style>
  <w:style w:type="character" w:customStyle="1" w:styleId="CommentSubjectChar">
    <w:name w:val="Comment Subject Char"/>
    <w:basedOn w:val="CommentTextChar"/>
    <w:link w:val="CommentSubject"/>
    <w:uiPriority w:val="99"/>
    <w:locked/>
    <w:rsid w:val="00A14CE4"/>
    <w:rPr>
      <w:b/>
      <w:bCs/>
    </w:rPr>
  </w:style>
  <w:style w:type="paragraph" w:customStyle="1" w:styleId="15">
    <w:name w:val="Текст1"/>
    <w:basedOn w:val="Normal"/>
    <w:uiPriority w:val="99"/>
    <w:rsid w:val="00A14CE4"/>
    <w:pPr>
      <w:suppressAutoHyphens/>
    </w:pPr>
    <w:rPr>
      <w:rFonts w:ascii="Courier New" w:eastAsia="Times New Roman" w:hAnsi="Courier New" w:cs="Courier New"/>
      <w:sz w:val="20"/>
      <w:szCs w:val="20"/>
      <w:lang w:eastAsia="ar-SA"/>
    </w:rPr>
  </w:style>
  <w:style w:type="paragraph" w:customStyle="1" w:styleId="nienie">
    <w:name w:val="nienie"/>
    <w:basedOn w:val="Normal"/>
    <w:uiPriority w:val="99"/>
    <w:rsid w:val="00A14CE4"/>
    <w:pPr>
      <w:keepLines/>
      <w:widowControl w:val="0"/>
      <w:ind w:left="709" w:hanging="284"/>
    </w:pPr>
    <w:rPr>
      <w:rFonts w:ascii="Peterburg" w:eastAsia="Times New Roman" w:hAnsi="Peterburg" w:cs="Peterburg"/>
      <w:sz w:val="24"/>
      <w:szCs w:val="24"/>
      <w:lang w:eastAsia="ru-RU"/>
    </w:rPr>
  </w:style>
  <w:style w:type="paragraph" w:customStyle="1" w:styleId="Iauiue">
    <w:name w:val="Iau?iue"/>
    <w:uiPriority w:val="99"/>
    <w:rsid w:val="00A14CE4"/>
    <w:pPr>
      <w:widowControl w:val="0"/>
      <w:ind w:firstLine="709"/>
      <w:jc w:val="both"/>
    </w:pPr>
    <w:rPr>
      <w:rFonts w:ascii="Times New Roman" w:eastAsia="Times New Roman" w:hAnsi="Times New Roman"/>
      <w:sz w:val="20"/>
      <w:szCs w:val="20"/>
    </w:rPr>
  </w:style>
  <w:style w:type="paragraph" w:customStyle="1" w:styleId="ac">
    <w:name w:val="основной"/>
    <w:basedOn w:val="Normal"/>
    <w:uiPriority w:val="99"/>
    <w:rsid w:val="00A14CE4"/>
    <w:pPr>
      <w:keepNext/>
    </w:pPr>
    <w:rPr>
      <w:rFonts w:ascii="Times New Roman" w:eastAsia="Times New Roman" w:hAnsi="Times New Roman" w:cs="Times New Roman"/>
      <w:sz w:val="24"/>
      <w:szCs w:val="24"/>
      <w:lang w:eastAsia="ru-RU"/>
    </w:rPr>
  </w:style>
  <w:style w:type="paragraph" w:customStyle="1" w:styleId="16">
    <w:name w:val="Основной текст с отступом1"/>
    <w:basedOn w:val="Normal"/>
    <w:uiPriority w:val="99"/>
    <w:rsid w:val="00A14CE4"/>
    <w:pPr>
      <w:keepLines/>
      <w:widowControl w:val="0"/>
      <w:suppressAutoHyphens/>
      <w:overflowPunct w:val="0"/>
      <w:autoSpaceDE w:val="0"/>
      <w:spacing w:line="320" w:lineRule="atLeast"/>
    </w:pPr>
    <w:rPr>
      <w:rFonts w:ascii="Times New Roman" w:eastAsia="Times New Roman" w:hAnsi="Times New Roman" w:cs="Times New Roman"/>
      <w:sz w:val="28"/>
      <w:szCs w:val="28"/>
      <w:lang w:eastAsia="ar-SA"/>
    </w:rPr>
  </w:style>
  <w:style w:type="paragraph" w:customStyle="1" w:styleId="20">
    <w:name w:val="Îñíîâíîé òåêñò 2"/>
    <w:basedOn w:val="aa"/>
    <w:uiPriority w:val="99"/>
    <w:rsid w:val="00A14CE4"/>
    <w:pPr>
      <w:widowControl w:val="0"/>
      <w:suppressAutoHyphens/>
      <w:ind w:firstLine="720"/>
    </w:pPr>
    <w:rPr>
      <w:rFonts w:ascii="Calibri" w:eastAsia="Calibri" w:hAnsi="Calibri" w:cs="Calibri"/>
      <w:b/>
      <w:bCs/>
      <w:color w:val="000000"/>
      <w:sz w:val="24"/>
      <w:szCs w:val="24"/>
      <w:lang w:eastAsia="ar-SA"/>
    </w:rPr>
  </w:style>
  <w:style w:type="paragraph" w:styleId="TOC3">
    <w:name w:val="toc 3"/>
    <w:basedOn w:val="Normal"/>
    <w:next w:val="Normal"/>
    <w:autoRedefine/>
    <w:uiPriority w:val="99"/>
    <w:semiHidden/>
    <w:rsid w:val="00A14CE4"/>
    <w:pPr>
      <w:ind w:left="480"/>
    </w:pPr>
    <w:rPr>
      <w:rFonts w:ascii="Times New Roman" w:eastAsia="SimSun" w:hAnsi="Times New Roman" w:cs="Times New Roman"/>
      <w:sz w:val="24"/>
      <w:szCs w:val="24"/>
      <w:lang w:eastAsia="zh-CN"/>
    </w:rPr>
  </w:style>
  <w:style w:type="paragraph" w:styleId="TOC4">
    <w:name w:val="toc 4"/>
    <w:basedOn w:val="Normal"/>
    <w:next w:val="Normal"/>
    <w:autoRedefine/>
    <w:uiPriority w:val="99"/>
    <w:semiHidden/>
    <w:rsid w:val="00A14CE4"/>
    <w:pPr>
      <w:ind w:left="720"/>
    </w:pPr>
    <w:rPr>
      <w:rFonts w:ascii="Times New Roman" w:eastAsia="SimSun" w:hAnsi="Times New Roman" w:cs="Times New Roman"/>
      <w:sz w:val="24"/>
      <w:szCs w:val="24"/>
      <w:lang w:eastAsia="zh-CN"/>
    </w:rPr>
  </w:style>
  <w:style w:type="paragraph" w:styleId="TOC5">
    <w:name w:val="toc 5"/>
    <w:basedOn w:val="Normal"/>
    <w:next w:val="Normal"/>
    <w:autoRedefine/>
    <w:uiPriority w:val="99"/>
    <w:semiHidden/>
    <w:rsid w:val="00A14CE4"/>
    <w:pPr>
      <w:spacing w:after="100"/>
      <w:ind w:left="880"/>
    </w:pPr>
    <w:rPr>
      <w:rFonts w:eastAsia="Times New Roman"/>
      <w:lang w:eastAsia="ru-RU"/>
    </w:rPr>
  </w:style>
  <w:style w:type="paragraph" w:styleId="TOC6">
    <w:name w:val="toc 6"/>
    <w:basedOn w:val="Normal"/>
    <w:next w:val="Normal"/>
    <w:autoRedefine/>
    <w:uiPriority w:val="99"/>
    <w:semiHidden/>
    <w:rsid w:val="00A14CE4"/>
    <w:pPr>
      <w:spacing w:after="100"/>
      <w:ind w:left="1100"/>
    </w:pPr>
    <w:rPr>
      <w:rFonts w:eastAsia="Times New Roman"/>
      <w:lang w:eastAsia="ru-RU"/>
    </w:rPr>
  </w:style>
  <w:style w:type="paragraph" w:styleId="TOC7">
    <w:name w:val="toc 7"/>
    <w:basedOn w:val="Normal"/>
    <w:next w:val="Normal"/>
    <w:autoRedefine/>
    <w:uiPriority w:val="99"/>
    <w:semiHidden/>
    <w:rsid w:val="00A14CE4"/>
    <w:pPr>
      <w:spacing w:after="100"/>
      <w:ind w:left="1320"/>
    </w:pPr>
    <w:rPr>
      <w:rFonts w:eastAsia="Times New Roman"/>
      <w:lang w:eastAsia="ru-RU"/>
    </w:rPr>
  </w:style>
  <w:style w:type="paragraph" w:styleId="TOC8">
    <w:name w:val="toc 8"/>
    <w:basedOn w:val="Normal"/>
    <w:next w:val="Normal"/>
    <w:autoRedefine/>
    <w:uiPriority w:val="99"/>
    <w:semiHidden/>
    <w:rsid w:val="00A14CE4"/>
    <w:pPr>
      <w:spacing w:after="100"/>
      <w:ind w:left="1540"/>
    </w:pPr>
    <w:rPr>
      <w:rFonts w:eastAsia="Times New Roman"/>
      <w:lang w:eastAsia="ru-RU"/>
    </w:rPr>
  </w:style>
  <w:style w:type="paragraph" w:styleId="TOC9">
    <w:name w:val="toc 9"/>
    <w:basedOn w:val="Normal"/>
    <w:next w:val="Normal"/>
    <w:autoRedefine/>
    <w:uiPriority w:val="99"/>
    <w:semiHidden/>
    <w:rsid w:val="00A14CE4"/>
    <w:pPr>
      <w:spacing w:after="100"/>
      <w:ind w:left="1760"/>
    </w:pPr>
    <w:rPr>
      <w:rFonts w:eastAsia="Times New Roman"/>
      <w:lang w:eastAsia="ru-RU"/>
    </w:rPr>
  </w:style>
  <w:style w:type="character" w:customStyle="1" w:styleId="21">
    <w:name w:val="Основной шрифт абзаца2"/>
    <w:uiPriority w:val="99"/>
    <w:rsid w:val="00A14CE4"/>
  </w:style>
  <w:style w:type="paragraph" w:customStyle="1" w:styleId="3">
    <w:name w:val="Обычный3"/>
    <w:uiPriority w:val="99"/>
    <w:rsid w:val="00A14CE4"/>
    <w:pPr>
      <w:widowControl w:val="0"/>
      <w:suppressAutoHyphens/>
      <w:spacing w:line="100" w:lineRule="atLeast"/>
      <w:ind w:firstLine="709"/>
      <w:jc w:val="both"/>
    </w:pPr>
    <w:rPr>
      <w:rFonts w:cs="Calibri"/>
      <w:sz w:val="24"/>
      <w:szCs w:val="24"/>
      <w:lang w:eastAsia="ar-SA"/>
    </w:rPr>
  </w:style>
  <w:style w:type="paragraph" w:customStyle="1" w:styleId="210">
    <w:name w:val="Основной текст 21"/>
    <w:basedOn w:val="3"/>
    <w:uiPriority w:val="99"/>
    <w:rsid w:val="00A14CE4"/>
    <w:pPr>
      <w:spacing w:after="120" w:line="480" w:lineRule="auto"/>
    </w:pPr>
  </w:style>
  <w:style w:type="character" w:customStyle="1" w:styleId="apple-converted-space">
    <w:name w:val="apple-converted-space"/>
    <w:uiPriority w:val="99"/>
    <w:rsid w:val="00A14CE4"/>
  </w:style>
  <w:style w:type="character" w:styleId="Strong">
    <w:name w:val="Strong"/>
    <w:basedOn w:val="DefaultParagraphFont"/>
    <w:uiPriority w:val="99"/>
    <w:qFormat/>
    <w:rsid w:val="00A14CE4"/>
    <w:rPr>
      <w:b/>
      <w:bCs/>
    </w:rPr>
  </w:style>
  <w:style w:type="character" w:customStyle="1" w:styleId="highlight">
    <w:name w:val="highlight"/>
    <w:uiPriority w:val="99"/>
    <w:rsid w:val="00A14CE4"/>
  </w:style>
  <w:style w:type="paragraph" w:customStyle="1" w:styleId="ad">
    <w:name w:val="Новый абзац"/>
    <w:basedOn w:val="Normal"/>
    <w:link w:val="22"/>
    <w:uiPriority w:val="99"/>
    <w:rsid w:val="00A14CE4"/>
    <w:pPr>
      <w:spacing w:line="360" w:lineRule="auto"/>
      <w:ind w:firstLine="567"/>
    </w:pPr>
    <w:rPr>
      <w:rFonts w:ascii="Arial" w:hAnsi="Arial" w:cs="Arial"/>
      <w:sz w:val="20"/>
      <w:szCs w:val="20"/>
      <w:lang w:eastAsia="ru-RU"/>
    </w:rPr>
  </w:style>
  <w:style w:type="character" w:customStyle="1" w:styleId="22">
    <w:name w:val="Новый абзац Знак2"/>
    <w:link w:val="ad"/>
    <w:uiPriority w:val="99"/>
    <w:locked/>
    <w:rsid w:val="00A14CE4"/>
    <w:rPr>
      <w:rFonts w:ascii="Arial" w:hAnsi="Arial" w:cs="Arial"/>
      <w:sz w:val="20"/>
      <w:szCs w:val="20"/>
    </w:rPr>
  </w:style>
  <w:style w:type="paragraph" w:customStyle="1" w:styleId="ae">
    <w:name w:val="Стандартный"/>
    <w:basedOn w:val="Normal"/>
    <w:link w:val="af"/>
    <w:uiPriority w:val="99"/>
    <w:rsid w:val="00A14CE4"/>
    <w:pPr>
      <w:spacing w:line="360" w:lineRule="auto"/>
      <w:ind w:firstLine="851"/>
    </w:pPr>
    <w:rPr>
      <w:rFonts w:ascii="Arial" w:hAnsi="Arial" w:cs="Arial"/>
      <w:sz w:val="20"/>
      <w:szCs w:val="20"/>
      <w:lang w:eastAsia="ru-RU"/>
    </w:rPr>
  </w:style>
  <w:style w:type="character" w:customStyle="1" w:styleId="af">
    <w:name w:val="Стандартный Знак"/>
    <w:link w:val="ae"/>
    <w:uiPriority w:val="99"/>
    <w:locked/>
    <w:rsid w:val="00A14CE4"/>
    <w:rPr>
      <w:rFonts w:ascii="Arial" w:hAnsi="Arial" w:cs="Arial"/>
      <w:sz w:val="20"/>
      <w:szCs w:val="20"/>
    </w:rPr>
  </w:style>
  <w:style w:type="paragraph" w:customStyle="1" w:styleId="af0">
    <w:name w:val="Внимание: криминал!!"/>
    <w:basedOn w:val="Normal"/>
    <w:next w:val="Normal"/>
    <w:uiPriority w:val="99"/>
    <w:rsid w:val="005C3828"/>
    <w:pPr>
      <w:widowControl w:val="0"/>
      <w:autoSpaceDE w:val="0"/>
      <w:autoSpaceDN w:val="0"/>
      <w:adjustRightInd w:val="0"/>
      <w:spacing w:before="240" w:after="240"/>
      <w:ind w:left="420" w:right="420" w:firstLine="300"/>
    </w:pPr>
    <w:rPr>
      <w:rFonts w:ascii="Arial" w:eastAsia="Times New Roman" w:hAnsi="Arial" w:cs="Arial"/>
      <w:sz w:val="24"/>
      <w:szCs w:val="24"/>
      <w:shd w:val="clear" w:color="auto" w:fill="F5F3DA"/>
      <w:lang w:eastAsia="ru-RU"/>
    </w:rPr>
  </w:style>
  <w:style w:type="paragraph" w:customStyle="1" w:styleId="Default">
    <w:name w:val="Default"/>
    <w:uiPriority w:val="99"/>
    <w:rsid w:val="00B62648"/>
    <w:pPr>
      <w:autoSpaceDE w:val="0"/>
      <w:autoSpaceDN w:val="0"/>
      <w:adjustRightInd w:val="0"/>
      <w:ind w:firstLine="709"/>
      <w:jc w:val="both"/>
    </w:pPr>
    <w:rPr>
      <w:rFonts w:cs="Calibri"/>
      <w:color w:val="000000"/>
      <w:sz w:val="24"/>
      <w:szCs w:val="24"/>
      <w:lang w:eastAsia="en-US"/>
    </w:rPr>
  </w:style>
  <w:style w:type="paragraph" w:customStyle="1" w:styleId="ConsPlusDocList">
    <w:name w:val="ConsPlusDocList"/>
    <w:uiPriority w:val="99"/>
    <w:rsid w:val="00265E12"/>
    <w:pPr>
      <w:widowControl w:val="0"/>
      <w:autoSpaceDE w:val="0"/>
      <w:autoSpaceDN w:val="0"/>
      <w:adjustRightInd w:val="0"/>
    </w:pPr>
    <w:rPr>
      <w:rFonts w:ascii="Tahoma" w:eastAsia="Times New Roman" w:hAnsi="Tahoma" w:cs="Tahoma"/>
      <w:sz w:val="18"/>
      <w:szCs w:val="18"/>
    </w:rPr>
  </w:style>
  <w:style w:type="paragraph" w:customStyle="1" w:styleId="ConsPlusTitlePage">
    <w:name w:val="ConsPlusTitlePage"/>
    <w:uiPriority w:val="99"/>
    <w:rsid w:val="00265E12"/>
    <w:pPr>
      <w:widowControl w:val="0"/>
      <w:autoSpaceDE w:val="0"/>
      <w:autoSpaceDN w:val="0"/>
      <w:adjustRightInd w:val="0"/>
    </w:pPr>
    <w:rPr>
      <w:rFonts w:ascii="Tahoma" w:eastAsia="Times New Roman" w:hAnsi="Tahoma" w:cs="Tahoma"/>
      <w:sz w:val="24"/>
      <w:szCs w:val="24"/>
    </w:rPr>
  </w:style>
  <w:style w:type="paragraph" w:customStyle="1" w:styleId="ConsPlusJurTerm">
    <w:name w:val="ConsPlusJurTerm"/>
    <w:uiPriority w:val="99"/>
    <w:rsid w:val="00265E12"/>
    <w:pPr>
      <w:widowControl w:val="0"/>
      <w:autoSpaceDE w:val="0"/>
      <w:autoSpaceDN w:val="0"/>
      <w:adjustRightInd w:val="0"/>
    </w:pPr>
    <w:rPr>
      <w:rFonts w:ascii="Times New Roman" w:eastAsia="Times New Roman" w:hAnsi="Times New Roman"/>
      <w:sz w:val="24"/>
      <w:szCs w:val="24"/>
    </w:rPr>
  </w:style>
  <w:style w:type="paragraph" w:customStyle="1" w:styleId="ConsPlusTextList">
    <w:name w:val="ConsPlusTextList"/>
    <w:uiPriority w:val="99"/>
    <w:rsid w:val="00265E12"/>
    <w:pPr>
      <w:widowControl w:val="0"/>
      <w:autoSpaceDE w:val="0"/>
      <w:autoSpaceDN w:val="0"/>
      <w:adjustRightInd w:val="0"/>
    </w:pPr>
    <w:rPr>
      <w:rFonts w:ascii="Times New Roman" w:eastAsia="Times New Roman" w:hAnsi="Times New Roman"/>
      <w:sz w:val="24"/>
      <w:szCs w:val="24"/>
    </w:rPr>
  </w:style>
  <w:style w:type="paragraph" w:customStyle="1" w:styleId="ConsPlusTextList1">
    <w:name w:val="ConsPlusTextList1"/>
    <w:uiPriority w:val="99"/>
    <w:rsid w:val="00265E12"/>
    <w:pPr>
      <w:widowControl w:val="0"/>
      <w:autoSpaceDE w:val="0"/>
      <w:autoSpaceDN w:val="0"/>
      <w:adjustRightInd w:val="0"/>
    </w:pPr>
    <w:rPr>
      <w:rFonts w:ascii="Times New Roman" w:eastAsia="Times New Roman" w:hAnsi="Times New Roman"/>
      <w:sz w:val="24"/>
      <w:szCs w:val="24"/>
    </w:rPr>
  </w:style>
  <w:style w:type="numbering" w:styleId="111111">
    <w:name w:val="Outline List 2"/>
    <w:basedOn w:val="NoList"/>
    <w:uiPriority w:val="99"/>
    <w:semiHidden/>
    <w:unhideWhenUsed/>
    <w:locked/>
    <w:rsid w:val="00B02AD3"/>
    <w:pPr>
      <w:numPr>
        <w:numId w:val="9"/>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57121AE13025CD72B5A9464A2F9210E4A45391FB9A9EB2F8AEDDBF33F4053255008B60B16B0WEJ" TargetMode="External"/><Relationship Id="rId18" Type="http://schemas.openxmlformats.org/officeDocument/2006/relationships/hyperlink" Target="http://www.consultant.ru/document/cons_doc_LAW_301011/570afc6feff03328459242886307d6aebe1ccb6b/" TargetMode="External"/><Relationship Id="rId26" Type="http://schemas.openxmlformats.org/officeDocument/2006/relationships/hyperlink" Target="http://www.consultant.ru/document/cons_doc_LAW_301011/fe0cad704c69e3b97bf615f0437ecf1996a57677/" TargetMode="External"/><Relationship Id="rId39" Type="http://schemas.openxmlformats.org/officeDocument/2006/relationships/hyperlink" Target="http://www.consultant.ru/document/cons_doc_LAW_301011/fe0cad704c69e3b97bf615f0437ecf1996a57677/" TargetMode="External"/><Relationship Id="rId21" Type="http://schemas.openxmlformats.org/officeDocument/2006/relationships/hyperlink" Target="http://www.consultant.ru/document/cons_doc_LAW_301011/570afc6feff03328459242886307d6aebe1ccb6b/" TargetMode="External"/><Relationship Id="rId34" Type="http://schemas.openxmlformats.org/officeDocument/2006/relationships/hyperlink" Target="http://www.consultant.ru/document/cons_doc_LAW_301011/fe0cad704c69e3b97bf615f0437ecf1996a57677/" TargetMode="External"/><Relationship Id="rId42" Type="http://schemas.openxmlformats.org/officeDocument/2006/relationships/hyperlink" Target="http://www.consultant.ru/document/cons_doc_LAW_301011/fe0cad704c69e3b97bf615f0437ecf1996a57677/" TargetMode="External"/><Relationship Id="rId47" Type="http://schemas.openxmlformats.org/officeDocument/2006/relationships/hyperlink" Target="http://www.consultant.ru/document/cons_doc_LAW_301011/fe0cad704c69e3b97bf615f0437ecf1996a57677/" TargetMode="External"/><Relationship Id="rId50" Type="http://schemas.openxmlformats.org/officeDocument/2006/relationships/hyperlink" Target="http://www.consultant.ru/document/cons_doc_LAW_301011/fe0cad704c69e3b97bf615f0437ecf1996a57677/" TargetMode="External"/><Relationship Id="rId55" Type="http://schemas.openxmlformats.org/officeDocument/2006/relationships/hyperlink" Target="http://www.consultant.ru/document/cons_doc_LAW_301011/fe0cad704c69e3b97bf615f0437ecf1996a57677/" TargetMode="External"/><Relationship Id="rId63" Type="http://schemas.openxmlformats.org/officeDocument/2006/relationships/hyperlink" Target="http://www.consultant.ru/document/cons_doc_LAW_301011/570afc6feff03328459242886307d6aebe1ccb6b/" TargetMode="External"/><Relationship Id="rId68" Type="http://schemas.openxmlformats.org/officeDocument/2006/relationships/hyperlink" Target="https://pro.tion.ru/wp-content/uploads/2014/09/%D0%A1%D0%B0%D0%BD%D0%9F%D0%B8%D0%9D-2.1.3.2630-10.pdf" TargetMode="External"/><Relationship Id="rId76" Type="http://schemas.openxmlformats.org/officeDocument/2006/relationships/hyperlink" Target="consultantplus://offline/ref=956B261DB76EC2E40552318B079232F40D4A414A122283FAE00ECBE086382C336750F57AZE50F" TargetMode="External"/><Relationship Id="rId7" Type="http://schemas.openxmlformats.org/officeDocument/2006/relationships/header" Target="header1.xml"/><Relationship Id="rId71" Type="http://schemas.openxmlformats.org/officeDocument/2006/relationships/hyperlink" Target="consultantplus://offline/ref=5C4208796DE6D07DDFB4DA90DFAE25D47ABB8506A5C6E7574F4823A94BEEEACF805C15C2828A43F3C7317Ax8GFG" TargetMode="External"/><Relationship Id="rId2" Type="http://schemas.openxmlformats.org/officeDocument/2006/relationships/styles" Target="styles.xml"/><Relationship Id="rId16" Type="http://schemas.openxmlformats.org/officeDocument/2006/relationships/hyperlink" Target="http://www.consultant.ru/document/cons_doc_LAW_177972/" TargetMode="External"/><Relationship Id="rId29" Type="http://schemas.openxmlformats.org/officeDocument/2006/relationships/hyperlink" Target="http://www.consultant.ru/document/cons_doc_LAW_301011/fe0cad704c69e3b97bf615f0437ecf1996a57677/" TargetMode="External"/><Relationship Id="rId11" Type="http://schemas.openxmlformats.org/officeDocument/2006/relationships/hyperlink" Target="consultantplus://offline/ref=257121AE13025CD72B5A9464A2F9210E4A45391FB9A9EB2F8AEDDBF33F4053255008B60E1CB0W1J" TargetMode="External"/><Relationship Id="rId24" Type="http://schemas.openxmlformats.org/officeDocument/2006/relationships/hyperlink" Target="http://www.consultant.ru/document/cons_doc_LAW_301011/fe0cad704c69e3b97bf615f0437ecf1996a57677/" TargetMode="External"/><Relationship Id="rId32" Type="http://schemas.openxmlformats.org/officeDocument/2006/relationships/hyperlink" Target="http://www.consultant.ru/document/cons_doc_LAW_301011/fe0cad704c69e3b97bf615f0437ecf1996a57677/" TargetMode="External"/><Relationship Id="rId37" Type="http://schemas.openxmlformats.org/officeDocument/2006/relationships/hyperlink" Target="http://www.consultant.ru/document/cons_doc_LAW_301011/fe0cad704c69e3b97bf615f0437ecf1996a57677/" TargetMode="External"/><Relationship Id="rId40" Type="http://schemas.openxmlformats.org/officeDocument/2006/relationships/hyperlink" Target="http://www.consultant.ru/document/cons_doc_LAW_301011/fe0cad704c69e3b97bf615f0437ecf1996a57677/" TargetMode="External"/><Relationship Id="rId45" Type="http://schemas.openxmlformats.org/officeDocument/2006/relationships/hyperlink" Target="http://www.consultant.ru/document/cons_doc_LAW_301011/fe0cad704c69e3b97bf615f0437ecf1996a57677/" TargetMode="External"/><Relationship Id="rId53" Type="http://schemas.openxmlformats.org/officeDocument/2006/relationships/hyperlink" Target="http://www.consultant.ru/document/cons_doc_LAW_301011/fe0cad704c69e3b97bf615f0437ecf1996a57677/" TargetMode="External"/><Relationship Id="rId58" Type="http://schemas.openxmlformats.org/officeDocument/2006/relationships/hyperlink" Target="http://www.consultant.ru/document/cons_doc_LAW_301011/fe0cad704c69e3b97bf615f0437ecf1996a57677/" TargetMode="External"/><Relationship Id="rId66" Type="http://schemas.openxmlformats.org/officeDocument/2006/relationships/footer" Target="footer4.xml"/><Relationship Id="rId74" Type="http://schemas.openxmlformats.org/officeDocument/2006/relationships/image" Target="media/image2.emf"/><Relationship Id="rId79" Type="http://schemas.openxmlformats.org/officeDocument/2006/relationships/hyperlink" Target="consultantplus://offline/ref=956B261DB76EC2E40552318B079232F40D4B444F102283FAE00ECBE086382C336750F578E5BA2C8AZE57F" TargetMode="External"/><Relationship Id="rId5" Type="http://schemas.openxmlformats.org/officeDocument/2006/relationships/footnotes" Target="footnotes.xml"/><Relationship Id="rId61" Type="http://schemas.openxmlformats.org/officeDocument/2006/relationships/hyperlink" Target="http://www.consultant.ru/document/cons_doc_LAW_301011/a7c2f5bf841aae38a03420067b02834b570686d3/" TargetMode="External"/><Relationship Id="rId82" Type="http://schemas.openxmlformats.org/officeDocument/2006/relationships/fontTable" Target="fontTable.xml"/><Relationship Id="rId10" Type="http://schemas.openxmlformats.org/officeDocument/2006/relationships/hyperlink" Target="consultantplus://offline/ref=257121AE13025CD72B5A9464A2F9210E4A45391FB9A9EB2F8AEDDBF33F4053255008B60E1CB0W3J" TargetMode="External"/><Relationship Id="rId19" Type="http://schemas.openxmlformats.org/officeDocument/2006/relationships/hyperlink" Target="http://www.consultant.ru/document/cons_doc_LAW_301011/570afc6feff03328459242886307d6aebe1ccb6b/" TargetMode="External"/><Relationship Id="rId31" Type="http://schemas.openxmlformats.org/officeDocument/2006/relationships/hyperlink" Target="http://www.consultant.ru/document/cons_doc_LAW_314821/" TargetMode="External"/><Relationship Id="rId44" Type="http://schemas.openxmlformats.org/officeDocument/2006/relationships/hyperlink" Target="http://www.consultant.ru/document/cons_doc_LAW_301011/fe0cad704c69e3b97bf615f0437ecf1996a57677/" TargetMode="External"/><Relationship Id="rId52" Type="http://schemas.openxmlformats.org/officeDocument/2006/relationships/hyperlink" Target="http://www.consultant.ru/document/cons_doc_LAW_301011/570afc6feff03328459242886307d6aebe1ccb6b/" TargetMode="External"/><Relationship Id="rId60" Type="http://schemas.openxmlformats.org/officeDocument/2006/relationships/hyperlink" Target="http://www.consultant.ru/document/cons_doc_LAW_301011/fe0cad704c69e3b97bf615f0437ecf1996a57677/" TargetMode="External"/><Relationship Id="rId65" Type="http://schemas.openxmlformats.org/officeDocument/2006/relationships/footer" Target="footer3.xml"/><Relationship Id="rId73" Type="http://schemas.openxmlformats.org/officeDocument/2006/relationships/image" Target="media/image1.emf"/><Relationship Id="rId78" Type="http://schemas.openxmlformats.org/officeDocument/2006/relationships/hyperlink" Target="consultantplus://offline/ref=956B261DB76EC2E40552318B079232F40D4A414A122783FAE00ECBE086Z358F" TargetMode="External"/><Relationship Id="rId81" Type="http://schemas.openxmlformats.org/officeDocument/2006/relationships/hyperlink" Target="garantF1://12038110.0"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consultantplus://offline/ref=257121AE13025CD72B5A9464A2F9210E4A45391FB9A9EB2F8AEDDBF33F4053255008B60B16B0WEJ" TargetMode="External"/><Relationship Id="rId22" Type="http://schemas.openxmlformats.org/officeDocument/2006/relationships/hyperlink" Target="http://www.consultant.ru/document/cons_doc_LAW_301011/570afc6feff03328459242886307d6aebe1ccb6b/" TargetMode="External"/><Relationship Id="rId27" Type="http://schemas.openxmlformats.org/officeDocument/2006/relationships/hyperlink" Target="http://www.consultant.ru/document/cons_doc_LAW_301011/fe0cad704c69e3b97bf615f0437ecf1996a57677/" TargetMode="External"/><Relationship Id="rId30" Type="http://schemas.openxmlformats.org/officeDocument/2006/relationships/hyperlink" Target="http://www.consultant.ru/document/cons_doc_LAW_301011/fe0cad704c69e3b97bf615f0437ecf1996a57677/" TargetMode="External"/><Relationship Id="rId35" Type="http://schemas.openxmlformats.org/officeDocument/2006/relationships/hyperlink" Target="http://www.consultant.ru/document/cons_doc_LAW_301011/fe0cad704c69e3b97bf615f0437ecf1996a57677/" TargetMode="External"/><Relationship Id="rId43" Type="http://schemas.openxmlformats.org/officeDocument/2006/relationships/hyperlink" Target="http://www.consultant.ru/document/cons_doc_LAW_301011/fe0cad704c69e3b97bf615f0437ecf1996a57677/" TargetMode="External"/><Relationship Id="rId48" Type="http://schemas.openxmlformats.org/officeDocument/2006/relationships/hyperlink" Target="http://www.consultant.ru/document/cons_doc_LAW_301011/fe0cad704c69e3b97bf615f0437ecf1996a57677/" TargetMode="External"/><Relationship Id="rId56" Type="http://schemas.openxmlformats.org/officeDocument/2006/relationships/hyperlink" Target="http://www.consultant.ru/document/cons_doc_LAW_307758/" TargetMode="External"/><Relationship Id="rId64" Type="http://schemas.openxmlformats.org/officeDocument/2006/relationships/hyperlink" Target="http://www.consultant.ru/document/cons_doc_LAW_300822/f670878d88ab83726bd1804b82668b84b027802e/" TargetMode="External"/><Relationship Id="rId69" Type="http://schemas.openxmlformats.org/officeDocument/2006/relationships/hyperlink" Target="consultantplus://offline/ref=F549F553840E60448F83AB56A94A0592430DCA72C33BC0BEF4B7BE1022D0F2E3EFF6CAF3F4AC54E0S2A7L" TargetMode="External"/><Relationship Id="rId77" Type="http://schemas.openxmlformats.org/officeDocument/2006/relationships/hyperlink" Target="consultantplus://offline/ref=956B261DB76EC2E40552318B079232F4044E4545172FDEF0E857C7E2813773246019F979E5BA2FZ85BF" TargetMode="External"/><Relationship Id="rId8" Type="http://schemas.openxmlformats.org/officeDocument/2006/relationships/footer" Target="footer1.xml"/><Relationship Id="rId51" Type="http://schemas.openxmlformats.org/officeDocument/2006/relationships/hyperlink" Target="http://www.consultant.ru/document/cons_doc_LAW_301011/570afc6feff03328459242886307d6aebe1ccb6b/" TargetMode="External"/><Relationship Id="rId72" Type="http://schemas.openxmlformats.org/officeDocument/2006/relationships/hyperlink" Target="consultantplus://offline/ref=5C4208796DE6D07DDFB4DA90DFAE25D47ABB8506A5C6E7574F4823A94BEEEACF805C15C2828A43F3C7317Ax8GFG" TargetMode="External"/><Relationship Id="rId80" Type="http://schemas.openxmlformats.org/officeDocument/2006/relationships/hyperlink" Target="consultantplus://offline/ref=BDD3F9E5D2FF057032FF17195ACBFAF9BF9EA0AAD0ABBAD5A69C2E286BF6E67556E7129065A8FF8Eg3J2F" TargetMode="External"/><Relationship Id="rId3" Type="http://schemas.openxmlformats.org/officeDocument/2006/relationships/settings" Target="settings.xml"/><Relationship Id="rId12" Type="http://schemas.openxmlformats.org/officeDocument/2006/relationships/hyperlink" Target="consultantplus://offline/ref=257121AE13025CD72B5A9464A2F9210E4A45391FB9A9EB2F8AEDDBF33F4053255008B60E1CB0W0J" TargetMode="External"/><Relationship Id="rId17" Type="http://schemas.openxmlformats.org/officeDocument/2006/relationships/hyperlink" Target="http://www.consultant.ru/document/cons_doc_LAW_301011/570afc6feff03328459242886307d6aebe1ccb6b/" TargetMode="External"/><Relationship Id="rId25" Type="http://schemas.openxmlformats.org/officeDocument/2006/relationships/hyperlink" Target="http://www.consultant.ru/document/cons_doc_LAW_307758/" TargetMode="External"/><Relationship Id="rId33" Type="http://schemas.openxmlformats.org/officeDocument/2006/relationships/hyperlink" Target="http://www.consultant.ru/document/cons_doc_LAW_301011/fe0cad704c69e3b97bf615f0437ecf1996a57677/" TargetMode="External"/><Relationship Id="rId38" Type="http://schemas.openxmlformats.org/officeDocument/2006/relationships/hyperlink" Target="http://www.consultant.ru/document/cons_doc_LAW_301011/fe0cad704c69e3b97bf615f0437ecf1996a57677/" TargetMode="External"/><Relationship Id="rId46" Type="http://schemas.openxmlformats.org/officeDocument/2006/relationships/hyperlink" Target="http://www.consultant.ru/document/cons_doc_LAW_301011/fe0cad704c69e3b97bf615f0437ecf1996a57677/" TargetMode="External"/><Relationship Id="rId59" Type="http://schemas.openxmlformats.org/officeDocument/2006/relationships/hyperlink" Target="http://www.consultant.ru/document/cons_doc_LAW_301011/fe0cad704c69e3b97bf615f0437ecf1996a57677/" TargetMode="External"/><Relationship Id="rId67" Type="http://schemas.openxmlformats.org/officeDocument/2006/relationships/hyperlink" Target="https://pro.tion.ru/wp-content/uploads/2014/09/SP_118.pdf" TargetMode="External"/><Relationship Id="rId20" Type="http://schemas.openxmlformats.org/officeDocument/2006/relationships/hyperlink" Target="http://www.consultant.ru/document/cons_doc_LAW_301011/570afc6feff03328459242886307d6aebe1ccb6b/" TargetMode="External"/><Relationship Id="rId41" Type="http://schemas.openxmlformats.org/officeDocument/2006/relationships/hyperlink" Target="http://www.consultant.ru/document/cons_doc_LAW_301011/fe0cad704c69e3b97bf615f0437ecf1996a57677/" TargetMode="External"/><Relationship Id="rId54" Type="http://schemas.openxmlformats.org/officeDocument/2006/relationships/hyperlink" Target="http://www.consultant.ru/document/cons_doc_LAW_301011/fe0cad704c69e3b97bf615f0437ecf1996a57677/" TargetMode="External"/><Relationship Id="rId62" Type="http://schemas.openxmlformats.org/officeDocument/2006/relationships/hyperlink" Target="http://www.consultant.ru/document/cons_doc_LAW_301011/a7c2f5bf841aae38a03420067b02834b570686d3/" TargetMode="External"/><Relationship Id="rId70" Type="http://schemas.openxmlformats.org/officeDocument/2006/relationships/hyperlink" Target="consultantplus://offline/ref=5C4208796DE6D07DDFB4DA90DFAE25D47ABB8506A5C6E7574F4823A94BEEEACF805C15C2828A43F3C7317Bx8GFG" TargetMode="External"/><Relationship Id="rId75" Type="http://schemas.openxmlformats.org/officeDocument/2006/relationships/image" Target="media/image3.emf"/><Relationship Id="rId83"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consultantplus://offline/ref=257121AE13025CD72B5A9464A2F9210E4A45391FB9A9EB2F8AEDDBF33F4053255008B60B1507FB9AB3WCJ" TargetMode="External"/><Relationship Id="rId23" Type="http://schemas.openxmlformats.org/officeDocument/2006/relationships/hyperlink" Target="http://www.consultant.ru/document/cons_doc_LAW_301011/fe0cad704c69e3b97bf615f0437ecf1996a57677/" TargetMode="External"/><Relationship Id="rId28" Type="http://schemas.openxmlformats.org/officeDocument/2006/relationships/hyperlink" Target="http://www.consultant.ru/document/cons_doc_LAW_301011/fe0cad704c69e3b97bf615f0437ecf1996a57677/" TargetMode="External"/><Relationship Id="rId36" Type="http://schemas.openxmlformats.org/officeDocument/2006/relationships/hyperlink" Target="http://www.consultant.ru/document/cons_doc_LAW_307758/" TargetMode="External"/><Relationship Id="rId49" Type="http://schemas.openxmlformats.org/officeDocument/2006/relationships/hyperlink" Target="http://www.consultant.ru/document/cons_doc_LAW_301011/fe0cad704c69e3b97bf615f0437ecf1996a57677/" TargetMode="External"/><Relationship Id="rId57" Type="http://schemas.openxmlformats.org/officeDocument/2006/relationships/hyperlink" Target="http://www.consultant.ru/document/cons_doc_LAW_301011/fe0cad704c69e3b97bf615f0437ecf1996a5767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880</TotalTime>
  <Pages>222</Pages>
  <Words>-32766</Words>
  <Characters>-32766</Characters>
  <Application>Microsoft Office Outlook</Application>
  <DocSecurity>0</DocSecurity>
  <Lines>0</Lines>
  <Paragraphs>0</Paragraphs>
  <ScaleCrop>false</ScaleCrop>
  <Company>Megasoftware GrouP™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 СТАРОДЕРЕВЯНКОВСКОГОСЕЛЬСКОГО ПОСЕЛЕНИЯ</dc:title>
  <dc:subject>ЧАСТЬ 1 Порядок применения  и внесения изменений</dc:subject>
  <dc:creator>Администратор</dc:creator>
  <cp:keywords/>
  <dc:description/>
  <cp:lastModifiedBy>User</cp:lastModifiedBy>
  <cp:revision>47</cp:revision>
  <cp:lastPrinted>2022-02-14T07:44:00Z</cp:lastPrinted>
  <dcterms:created xsi:type="dcterms:W3CDTF">2020-06-08T11:36:00Z</dcterms:created>
  <dcterms:modified xsi:type="dcterms:W3CDTF">2022-02-14T07:45:00Z</dcterms:modified>
</cp:coreProperties>
</file>